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511"/>
        <w:tblW w:w="10456" w:type="dxa"/>
        <w:tblLook w:val="01E0" w:firstRow="1" w:lastRow="1" w:firstColumn="1" w:lastColumn="1" w:noHBand="0" w:noVBand="0"/>
      </w:tblPr>
      <w:tblGrid>
        <w:gridCol w:w="1951"/>
        <w:gridCol w:w="8505"/>
      </w:tblGrid>
      <w:tr w:rsidR="008A5889" w:rsidRPr="00D6394C" w:rsidTr="008A5889">
        <w:trPr>
          <w:trHeight w:val="1907"/>
        </w:trPr>
        <w:tc>
          <w:tcPr>
            <w:tcW w:w="1951" w:type="dxa"/>
            <w:tcBorders>
              <w:top w:val="single" w:sz="4" w:space="0" w:color="auto"/>
              <w:left w:val="single" w:sz="4" w:space="0" w:color="auto"/>
              <w:right w:val="single" w:sz="4" w:space="0" w:color="auto"/>
            </w:tcBorders>
            <w:vAlign w:val="center"/>
          </w:tcPr>
          <w:p w:rsidR="008A5889" w:rsidRPr="00D6394C" w:rsidRDefault="008A5889" w:rsidP="008A5889">
            <w:pPr>
              <w:spacing w:after="120"/>
              <w:ind w:left="-567"/>
              <w:jc w:val="center"/>
              <w:rPr>
                <w:rFonts w:ascii="Arial" w:hAnsi="Arial" w:cs="Arial"/>
              </w:rPr>
            </w:pPr>
          </w:p>
          <w:p w:rsidR="008A5889" w:rsidRPr="00D6394C" w:rsidRDefault="00356705" w:rsidP="008A5889">
            <w:pPr>
              <w:spacing w:after="120"/>
              <w:rPr>
                <w:rFonts w:ascii="Arial" w:hAnsi="Arial" w:cs="Arial"/>
              </w:rPr>
            </w:pPr>
            <w:r>
              <w:rPr>
                <w:noProof/>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17145</wp:posOffset>
                      </wp:positionV>
                      <wp:extent cx="1158240" cy="1449705"/>
                      <wp:effectExtent l="0" t="0" r="22860" b="36195"/>
                      <wp:wrapNone/>
                      <wp:docPr id="68"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1449705"/>
                              </a:xfrm>
                              <a:prstGeom prst="flowChartOffpageConnector">
                                <a:avLst/>
                              </a:prstGeom>
                              <a:solidFill>
                                <a:srgbClr val="FFFFFF"/>
                              </a:solidFill>
                              <a:ln w="9525">
                                <a:solidFill>
                                  <a:srgbClr val="000000"/>
                                </a:solidFill>
                                <a:miter lim="800000"/>
                                <a:headEnd/>
                                <a:tailEnd/>
                              </a:ln>
                            </wps:spPr>
                            <wps:txbx>
                              <w:txbxContent>
                                <w:p w:rsidR="00E12DEB" w:rsidRDefault="00E042F5" w:rsidP="008A5889">
                                  <w:pPr>
                                    <w:tabs>
                                      <w:tab w:val="left" w:pos="0"/>
                                    </w:tabs>
                                    <w:spacing w:line="480" w:lineRule="auto"/>
                                    <w:ind w:right="-171"/>
                                    <w:jc w:val="center"/>
                                    <w:rPr>
                                      <w:b/>
                                      <w:sz w:val="28"/>
                                      <w:szCs w:val="28"/>
                                    </w:rPr>
                                  </w:pPr>
                                  <w:r>
                                    <w:rPr>
                                      <w:b/>
                                      <w:sz w:val="28"/>
                                      <w:szCs w:val="28"/>
                                    </w:rPr>
                                    <w:t>27</w:t>
                                  </w:r>
                                  <w:r w:rsidR="00E12DEB">
                                    <w:rPr>
                                      <w:b/>
                                      <w:sz w:val="28"/>
                                      <w:szCs w:val="28"/>
                                    </w:rPr>
                                    <w:t xml:space="preserve"> </w:t>
                                  </w:r>
                                  <w:r w:rsidR="000C1902">
                                    <w:rPr>
                                      <w:b/>
                                      <w:sz w:val="28"/>
                                      <w:szCs w:val="28"/>
                                    </w:rPr>
                                    <w:t>апреля</w:t>
                                  </w:r>
                                </w:p>
                                <w:p w:rsidR="00E12DEB" w:rsidRPr="005463F5" w:rsidRDefault="00E12DEB"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E12DEB" w:rsidRPr="00F96B1A" w:rsidRDefault="00E12DEB" w:rsidP="008A5889">
                                  <w:pPr>
                                    <w:spacing w:line="480" w:lineRule="auto"/>
                                    <w:jc w:val="center"/>
                                    <w:rPr>
                                      <w:b/>
                                      <w:sz w:val="28"/>
                                      <w:szCs w:val="28"/>
                                    </w:rPr>
                                  </w:pPr>
                                  <w:r w:rsidRPr="00F96B1A">
                                    <w:rPr>
                                      <w:b/>
                                      <w:sz w:val="28"/>
                                      <w:szCs w:val="28"/>
                                    </w:rPr>
                                    <w:t>№</w:t>
                                  </w:r>
                                  <w:r>
                                    <w:rPr>
                                      <w:b/>
                                      <w:sz w:val="28"/>
                                      <w:szCs w:val="28"/>
                                    </w:rPr>
                                    <w:t xml:space="preserve"> </w:t>
                                  </w:r>
                                  <w:r w:rsidR="00E042F5">
                                    <w:rPr>
                                      <w:b/>
                                      <w:sz w:val="28"/>
                                      <w:szCs w:val="28"/>
                                    </w:rPr>
                                    <w:t>7</w:t>
                                  </w:r>
                                  <w:r>
                                    <w:rPr>
                                      <w:b/>
                                      <w:sz w:val="28"/>
                                      <w:szCs w:val="28"/>
                                    </w:rPr>
                                    <w:t xml:space="preserve"> (20</w:t>
                                  </w:r>
                                  <w:r w:rsidR="00E042F5">
                                    <w:rPr>
                                      <w:b/>
                                      <w:sz w:val="28"/>
                                      <w:szCs w:val="28"/>
                                    </w:rPr>
                                    <w:t>3</w:t>
                                  </w:r>
                                  <w:r w:rsidRPr="00F96B1A">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AutoShape 40" o:spid="_x0000_s1026" type="#_x0000_t177" style="position:absolute;margin-left:-3.8pt;margin-top:1.35pt;width:91.2pt;height:1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">
                      <v:textbox>
                        <w:txbxContent>
                          <w:p w:rsidR="00E12DEB" w:rsidRDefault="00E042F5" w:rsidP="008A5889">
                            <w:pPr>
                              <w:tabs>
                                <w:tab w:val="left" w:pos="0"/>
                              </w:tabs>
                              <w:spacing w:line="480" w:lineRule="auto"/>
                              <w:ind w:right="-171"/>
                              <w:jc w:val="center"/>
                              <w:rPr>
                                <w:b/>
                                <w:sz w:val="28"/>
                                <w:szCs w:val="28"/>
                              </w:rPr>
                            </w:pPr>
                            <w:r>
                              <w:rPr>
                                <w:b/>
                                <w:sz w:val="28"/>
                                <w:szCs w:val="28"/>
                              </w:rPr>
                              <w:t>27</w:t>
                            </w:r>
                            <w:r w:rsidR="00E12DEB">
                              <w:rPr>
                                <w:b/>
                                <w:sz w:val="28"/>
                                <w:szCs w:val="28"/>
                              </w:rPr>
                              <w:t xml:space="preserve"> </w:t>
                            </w:r>
                            <w:r w:rsidR="000C1902">
                              <w:rPr>
                                <w:b/>
                                <w:sz w:val="28"/>
                                <w:szCs w:val="28"/>
                              </w:rPr>
                              <w:t>апреля</w:t>
                            </w:r>
                          </w:p>
                          <w:p w:rsidR="00E12DEB" w:rsidRPr="005463F5" w:rsidRDefault="00E12DEB"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E12DEB" w:rsidRPr="00F96B1A" w:rsidRDefault="00E12DEB" w:rsidP="008A5889">
                            <w:pPr>
                              <w:spacing w:line="480" w:lineRule="auto"/>
                              <w:jc w:val="center"/>
                              <w:rPr>
                                <w:b/>
                                <w:sz w:val="28"/>
                                <w:szCs w:val="28"/>
                              </w:rPr>
                            </w:pPr>
                            <w:r w:rsidRPr="00F96B1A">
                              <w:rPr>
                                <w:b/>
                                <w:sz w:val="28"/>
                                <w:szCs w:val="28"/>
                              </w:rPr>
                              <w:t>№</w:t>
                            </w:r>
                            <w:r>
                              <w:rPr>
                                <w:b/>
                                <w:sz w:val="28"/>
                                <w:szCs w:val="28"/>
                              </w:rPr>
                              <w:t xml:space="preserve"> </w:t>
                            </w:r>
                            <w:r w:rsidR="00E042F5">
                              <w:rPr>
                                <w:b/>
                                <w:sz w:val="28"/>
                                <w:szCs w:val="28"/>
                              </w:rPr>
                              <w:t>7</w:t>
                            </w:r>
                            <w:r>
                              <w:rPr>
                                <w:b/>
                                <w:sz w:val="28"/>
                                <w:szCs w:val="28"/>
                              </w:rPr>
                              <w:t xml:space="preserve"> (20</w:t>
                            </w:r>
                            <w:r w:rsidR="00E042F5">
                              <w:rPr>
                                <w:b/>
                                <w:sz w:val="28"/>
                                <w:szCs w:val="28"/>
                              </w:rPr>
                              <w:t>3</w:t>
                            </w:r>
                            <w:r w:rsidRPr="00F96B1A">
                              <w:rPr>
                                <w:b/>
                                <w:sz w:val="28"/>
                                <w:szCs w:val="28"/>
                              </w:rPr>
                              <w:t>)</w:t>
                            </w:r>
                          </w:p>
                        </w:txbxContent>
                      </v:textbox>
                    </v:shape>
                  </w:pict>
                </mc:Fallback>
              </mc:AlternateContent>
            </w: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jc w:val="center"/>
              <w:rPr>
                <w:rFonts w:ascii="Arial" w:hAnsi="Arial" w:cs="Arial"/>
              </w:rPr>
            </w:pPr>
            <w:r w:rsidRPr="00D6394C">
              <w:rPr>
                <w:rFonts w:ascii="Arial" w:hAnsi="Arial" w:cs="Arial"/>
                <w:b/>
              </w:rPr>
              <w:t>Бесплатно</w:t>
            </w:r>
          </w:p>
        </w:tc>
        <w:tc>
          <w:tcPr>
            <w:tcW w:w="8505" w:type="dxa"/>
            <w:tcBorders>
              <w:top w:val="single" w:sz="4" w:space="0" w:color="auto"/>
              <w:left w:val="single" w:sz="4" w:space="0" w:color="auto"/>
              <w:right w:val="single" w:sz="4" w:space="0" w:color="auto"/>
            </w:tcBorders>
          </w:tcPr>
          <w:p w:rsidR="00454B05" w:rsidRDefault="00356705" w:rsidP="008A5889">
            <w:pPr>
              <w:spacing w:after="120"/>
              <w:jc w:val="center"/>
              <w:rPr>
                <w:rFonts w:asciiTheme="minorHAnsi" w:hAnsiTheme="minorHAnsi"/>
                <w:b/>
                <w:sz w:val="104"/>
                <w:szCs w:val="104"/>
              </w:rPr>
            </w:pPr>
            <w:r>
              <w:rPr>
                <w:noProof/>
              </w:rPr>
              <mc:AlternateContent>
                <mc:Choice Requires="wps">
                  <w:drawing>
                    <wp:anchor distT="0" distB="0" distL="114300" distR="114300" simplePos="0" relativeHeight="251658752" behindDoc="0" locked="0" layoutInCell="1" allowOverlap="1">
                      <wp:simplePos x="0" y="0"/>
                      <wp:positionH relativeFrom="column">
                        <wp:posOffset>5455285</wp:posOffset>
                      </wp:positionH>
                      <wp:positionV relativeFrom="paragraph">
                        <wp:posOffset>1350010</wp:posOffset>
                      </wp:positionV>
                      <wp:extent cx="110490" cy="291465"/>
                      <wp:effectExtent l="0" t="0" r="3810" b="0"/>
                      <wp:wrapNone/>
                      <wp:docPr id="67"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291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2DEB" w:rsidRDefault="00E12DEB" w:rsidP="008A58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7" type="#_x0000_t202" style="position:absolute;left:0;text-align:left;margin-left:429.55pt;margin-top:106.3pt;width:8.7pt;height:2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" stroked="f">
                      <v:textbox>
                        <w:txbxContent>
                          <w:p w:rsidR="00E12DEB" w:rsidRDefault="00E12DEB" w:rsidP="008A5889"/>
                        </w:txbxContent>
                      </v:textbox>
                    </v:shape>
                  </w:pict>
                </mc:Fallback>
              </mc:AlternateContent>
            </w:r>
            <w:r w:rsidR="008A5889" w:rsidRPr="00D6394C">
              <w:rPr>
                <w:rFonts w:ascii="Gazeta Titul" w:hAnsi="Gazeta Titul"/>
                <w:b/>
                <w:sz w:val="104"/>
                <w:szCs w:val="104"/>
              </w:rPr>
              <w:t>ВЕДОМОСТИ</w:t>
            </w:r>
          </w:p>
          <w:p w:rsidR="008A5889" w:rsidRPr="00D6394C" w:rsidRDefault="008A5889" w:rsidP="008A5889">
            <w:pPr>
              <w:spacing w:after="120"/>
              <w:jc w:val="center"/>
              <w:rPr>
                <w:rFonts w:ascii="Gazeta SansSerif" w:hAnsi="Gazeta SansSerif"/>
                <w:b/>
                <w:sz w:val="96"/>
                <w:szCs w:val="96"/>
              </w:rPr>
            </w:pPr>
            <w:r w:rsidRPr="00D6394C">
              <w:rPr>
                <w:rFonts w:ascii="Jikharev" w:hAnsi="Jikharev"/>
                <w:b/>
                <w:sz w:val="84"/>
                <w:szCs w:val="84"/>
              </w:rPr>
              <w:t>Мошковского сельсо</w:t>
            </w:r>
            <w:r>
              <w:rPr>
                <w:rFonts w:ascii="Jikharev" w:hAnsi="Jikharev"/>
                <w:b/>
                <w:sz w:val="84"/>
                <w:szCs w:val="84"/>
              </w:rPr>
              <w:t>в</w:t>
            </w:r>
            <w:r w:rsidRPr="00D6394C">
              <w:rPr>
                <w:rFonts w:ascii="Jikharev" w:hAnsi="Jikharev"/>
                <w:b/>
                <w:sz w:val="84"/>
                <w:szCs w:val="84"/>
              </w:rPr>
              <w:t>ета</w:t>
            </w:r>
          </w:p>
        </w:tc>
      </w:tr>
      <w:tr w:rsidR="008A5889" w:rsidRPr="00D6394C" w:rsidTr="008A5889">
        <w:trPr>
          <w:trHeight w:val="719"/>
        </w:trPr>
        <w:tc>
          <w:tcPr>
            <w:tcW w:w="10456" w:type="dxa"/>
            <w:gridSpan w:val="2"/>
            <w:tcBorders>
              <w:top w:val="single" w:sz="4" w:space="0" w:color="auto"/>
              <w:left w:val="single" w:sz="4" w:space="0" w:color="auto"/>
              <w:bottom w:val="single" w:sz="4" w:space="0" w:color="auto"/>
              <w:right w:val="single" w:sz="4" w:space="0" w:color="auto"/>
            </w:tcBorders>
            <w:vAlign w:val="center"/>
          </w:tcPr>
          <w:p w:rsidR="008A5889" w:rsidRPr="00EF0ED9" w:rsidRDefault="008A5889" w:rsidP="008A5889">
            <w:pPr>
              <w:spacing w:after="120"/>
              <w:jc w:val="center"/>
              <w:rPr>
                <w:b/>
                <w:sz w:val="22"/>
                <w:szCs w:val="22"/>
              </w:rPr>
            </w:pPr>
            <w:r w:rsidRPr="00EF0ED9">
              <w:rPr>
                <w:b/>
                <w:sz w:val="22"/>
                <w:szCs w:val="22"/>
              </w:rPr>
              <w:t>Информационный бюллетень официальных документов и сообщений Комитета местного самоуправления и администрации Мошковского сельсовета Бековского района Пензенской области</w:t>
            </w:r>
          </w:p>
        </w:tc>
      </w:tr>
    </w:tbl>
    <w:p w:rsidR="003B5898" w:rsidRDefault="003B5898" w:rsidP="00E45682">
      <w:pPr>
        <w:pStyle w:val="ConsPlusNormal2"/>
        <w:jc w:val="center"/>
        <w:rPr>
          <w:b/>
          <w:sz w:val="18"/>
          <w:szCs w:val="18"/>
        </w:rPr>
      </w:pPr>
    </w:p>
    <w:p w:rsidR="00E042F5" w:rsidRPr="00E042F5" w:rsidRDefault="0089209F" w:rsidP="00E042F5">
      <w:pPr>
        <w:tabs>
          <w:tab w:val="left" w:pos="3213"/>
        </w:tabs>
        <w:jc w:val="center"/>
        <w:rPr>
          <w:b/>
          <w:sz w:val="18"/>
          <w:szCs w:val="18"/>
        </w:rPr>
      </w:pPr>
      <w:r w:rsidRPr="00E042F5">
        <w:rPr>
          <w:b/>
          <w:sz w:val="18"/>
          <w:szCs w:val="18"/>
        </w:rPr>
        <w:t xml:space="preserve">Решение Комитета местного самоуправления Мошковского сельсовета Бековского района Пензенской области от </w:t>
      </w:r>
      <w:r w:rsidR="00E042F5" w:rsidRPr="00E042F5">
        <w:rPr>
          <w:b/>
          <w:sz w:val="18"/>
          <w:szCs w:val="18"/>
        </w:rPr>
        <w:t>27</w:t>
      </w:r>
      <w:r w:rsidRPr="00E042F5">
        <w:rPr>
          <w:b/>
          <w:sz w:val="18"/>
          <w:szCs w:val="18"/>
        </w:rPr>
        <w:t xml:space="preserve">.04.2020 № </w:t>
      </w:r>
      <w:r w:rsidR="00E042F5" w:rsidRPr="00E042F5">
        <w:rPr>
          <w:b/>
          <w:sz w:val="18"/>
          <w:szCs w:val="18"/>
        </w:rPr>
        <w:t>82-15</w:t>
      </w:r>
      <w:r w:rsidRPr="00E042F5">
        <w:rPr>
          <w:b/>
          <w:sz w:val="18"/>
          <w:szCs w:val="18"/>
        </w:rPr>
        <w:t>/</w:t>
      </w:r>
      <w:r w:rsidRPr="00E042F5">
        <w:rPr>
          <w:b/>
          <w:sz w:val="18"/>
          <w:szCs w:val="18"/>
          <w:lang w:val="en-US"/>
        </w:rPr>
        <w:t>VII</w:t>
      </w:r>
      <w:r w:rsidRPr="00E042F5">
        <w:rPr>
          <w:b/>
          <w:sz w:val="18"/>
          <w:szCs w:val="18"/>
        </w:rPr>
        <w:t xml:space="preserve"> «</w:t>
      </w:r>
      <w:r w:rsidR="00E042F5" w:rsidRPr="00E042F5">
        <w:rPr>
          <w:b/>
          <w:sz w:val="18"/>
          <w:szCs w:val="18"/>
        </w:rPr>
        <w:t>Об установлении льготы по земельному налогу»</w:t>
      </w:r>
    </w:p>
    <w:p w:rsidR="00E042F5" w:rsidRPr="00E042F5" w:rsidRDefault="00E042F5" w:rsidP="00E042F5">
      <w:pPr>
        <w:jc w:val="both"/>
        <w:rPr>
          <w:sz w:val="18"/>
          <w:szCs w:val="18"/>
        </w:rPr>
      </w:pPr>
      <w:r w:rsidRPr="00E042F5">
        <w:rPr>
          <w:sz w:val="18"/>
          <w:szCs w:val="18"/>
        </w:rPr>
        <w:t xml:space="preserve">В соответствии с главой 31 Налогового кодекса Российской Федерации, руководствуясь пунктом 2 </w:t>
      </w:r>
      <w:r w:rsidRPr="00E042F5">
        <w:rPr>
          <w:rFonts w:eastAsia="Calibri"/>
          <w:sz w:val="18"/>
          <w:szCs w:val="18"/>
          <w:lang w:eastAsia="en-US"/>
        </w:rPr>
        <w:t xml:space="preserve">постановления Правительства </w:t>
      </w:r>
      <w:r w:rsidRPr="00E042F5">
        <w:rPr>
          <w:sz w:val="18"/>
          <w:szCs w:val="18"/>
        </w:rPr>
        <w:t>Российской Федерации</w:t>
      </w:r>
      <w:r w:rsidRPr="00E042F5">
        <w:rPr>
          <w:rFonts w:eastAsia="Calibri"/>
          <w:sz w:val="18"/>
          <w:szCs w:val="18"/>
          <w:lang w:eastAsia="en-US"/>
        </w:rPr>
        <w:t xml:space="preserve"> от 03.04.2020 № 439 «Об установлении требований к условиям и срокам отсрочки уплаты арендной платы по договорам аренды недвижимого имущества», </w:t>
      </w:r>
      <w:r w:rsidRPr="00E042F5">
        <w:rPr>
          <w:sz w:val="18"/>
          <w:szCs w:val="18"/>
        </w:rPr>
        <w:t>постановлением Губернатора Пензенской области от 16.03.2020 № 27 «О введении режима повышенной готовности на территории Пензенской области» (с последующими изменениями), статьей 20 Устава Мошковского сельсовета Бековского района Пензенской области,</w:t>
      </w:r>
    </w:p>
    <w:p w:rsidR="00E042F5" w:rsidRPr="00E042F5" w:rsidRDefault="00E042F5" w:rsidP="00E042F5">
      <w:pPr>
        <w:jc w:val="center"/>
        <w:rPr>
          <w:b/>
          <w:sz w:val="18"/>
          <w:szCs w:val="18"/>
        </w:rPr>
      </w:pPr>
      <w:r w:rsidRPr="00E042F5">
        <w:rPr>
          <w:sz w:val="18"/>
          <w:szCs w:val="18"/>
        </w:rPr>
        <w:t>Комитет местного самоуправления</w:t>
      </w:r>
      <w:r w:rsidRPr="00E042F5">
        <w:rPr>
          <w:b/>
          <w:sz w:val="18"/>
          <w:szCs w:val="18"/>
        </w:rPr>
        <w:t xml:space="preserve"> </w:t>
      </w:r>
      <w:r w:rsidRPr="00E042F5">
        <w:rPr>
          <w:sz w:val="18"/>
          <w:szCs w:val="18"/>
        </w:rPr>
        <w:t>Мошковского сельсовета</w:t>
      </w:r>
      <w:r w:rsidRPr="00E042F5">
        <w:rPr>
          <w:b/>
          <w:sz w:val="18"/>
          <w:szCs w:val="18"/>
        </w:rPr>
        <w:t xml:space="preserve"> решил:</w:t>
      </w:r>
    </w:p>
    <w:p w:rsidR="00E042F5" w:rsidRPr="00E042F5" w:rsidRDefault="00E042F5" w:rsidP="00E042F5">
      <w:pPr>
        <w:jc w:val="both"/>
        <w:rPr>
          <w:sz w:val="18"/>
          <w:szCs w:val="18"/>
        </w:rPr>
      </w:pPr>
      <w:r w:rsidRPr="00E042F5">
        <w:rPr>
          <w:sz w:val="18"/>
          <w:szCs w:val="18"/>
        </w:rPr>
        <w:t xml:space="preserve">1. Установить </w:t>
      </w:r>
      <w:r w:rsidRPr="00E042F5">
        <w:rPr>
          <w:color w:val="000000"/>
          <w:sz w:val="18"/>
          <w:szCs w:val="18"/>
          <w:lang w:bidi="ru-RU"/>
        </w:rPr>
        <w:t>льготу по земельному налогу</w:t>
      </w:r>
      <w:r w:rsidRPr="00E042F5">
        <w:rPr>
          <w:sz w:val="18"/>
          <w:szCs w:val="18"/>
        </w:rPr>
        <w:t xml:space="preserve"> на территории Мошковского сельсовета Бековского района Пензенской области </w:t>
      </w:r>
      <w:r w:rsidRPr="00E042F5">
        <w:rPr>
          <w:rFonts w:eastAsia="Calibri"/>
          <w:sz w:val="18"/>
          <w:szCs w:val="18"/>
          <w:lang w:eastAsia="en-US"/>
        </w:rPr>
        <w:t>в</w:t>
      </w:r>
      <w:r w:rsidRPr="00E042F5">
        <w:rPr>
          <w:sz w:val="18"/>
          <w:szCs w:val="18"/>
        </w:rPr>
        <w:t xml:space="preserve"> виде уменьшения суммы налога в период действия налоговой льготы в отношении земельных участков, одновременно являющихся предметом договора аренды, отвечающего следующим условиям:</w:t>
      </w:r>
    </w:p>
    <w:p w:rsidR="00E042F5" w:rsidRPr="00E042F5" w:rsidRDefault="00E042F5" w:rsidP="00E042F5">
      <w:pPr>
        <w:jc w:val="both"/>
        <w:rPr>
          <w:sz w:val="18"/>
          <w:szCs w:val="18"/>
        </w:rPr>
      </w:pPr>
      <w:r w:rsidRPr="00E042F5">
        <w:rPr>
          <w:sz w:val="18"/>
          <w:szCs w:val="18"/>
        </w:rPr>
        <w:t>- собственник объекта аренды - арендодатель (юридическое лицо или индивидуальный предприниматель) предоставил в соответствии с Требованиями к условиям и срокам отсрочки уплаты арендной платы по договорам аренды недвижимого имущества, утвержденными постановлением Правительства Российской Федерации от 03.04.2020 № 439 (далее - Требования) на период применения налоговой льготы отсрочку уплаты арендной платы по договору аренды и снизил размер арендной платы по этому договору за период применения налоговой льготы;</w:t>
      </w:r>
    </w:p>
    <w:p w:rsidR="00E042F5" w:rsidRPr="00E042F5" w:rsidRDefault="00E042F5" w:rsidP="00E042F5">
      <w:pPr>
        <w:jc w:val="both"/>
        <w:rPr>
          <w:sz w:val="18"/>
          <w:szCs w:val="18"/>
        </w:rPr>
      </w:pPr>
      <w:r w:rsidRPr="00E042F5">
        <w:rPr>
          <w:sz w:val="18"/>
          <w:szCs w:val="18"/>
        </w:rPr>
        <w:t xml:space="preserve">- договор аренды заключен до принятия в 2020 году решения о введении режима повышенной готовности и не прекратил действия до отмены этого решения; </w:t>
      </w:r>
    </w:p>
    <w:p w:rsidR="00E042F5" w:rsidRPr="00E042F5" w:rsidRDefault="00E042F5" w:rsidP="00E042F5">
      <w:pPr>
        <w:jc w:val="both"/>
        <w:rPr>
          <w:rFonts w:eastAsia="Calibri"/>
          <w:sz w:val="18"/>
          <w:szCs w:val="18"/>
          <w:lang w:eastAsia="en-US"/>
        </w:rPr>
      </w:pPr>
      <w:r w:rsidRPr="00E042F5">
        <w:rPr>
          <w:sz w:val="18"/>
          <w:szCs w:val="18"/>
        </w:rPr>
        <w:t>- договор аренды заключен с арендатором, являющимся организацией или индивидуальным предпринимателем, осуществляющим деятельность в наиболее пострадавших отраслях экономики, перечень которых утвержден постановлением Правительства Российской Федерации от 03.04.2020 № 434 «</w:t>
      </w:r>
      <w:r w:rsidRPr="00E042F5">
        <w:rPr>
          <w:rFonts w:eastAsia="Calibri"/>
          <w:sz w:val="18"/>
          <w:szCs w:val="18"/>
          <w:lang w:eastAsia="en-US"/>
        </w:rPr>
        <w:t xml:space="preserve">Об утверждении перечня отраслей российской экономики, в наибольшей степени пострадавших в условиях ухудшения ситуации в результате распространения новой </w:t>
      </w:r>
      <w:proofErr w:type="spellStart"/>
      <w:r w:rsidRPr="00E042F5">
        <w:rPr>
          <w:rFonts w:eastAsia="Calibri"/>
          <w:sz w:val="18"/>
          <w:szCs w:val="18"/>
          <w:lang w:eastAsia="en-US"/>
        </w:rPr>
        <w:t>коронавирусной</w:t>
      </w:r>
      <w:proofErr w:type="spellEnd"/>
      <w:r w:rsidRPr="00E042F5">
        <w:rPr>
          <w:rFonts w:eastAsia="Calibri"/>
          <w:sz w:val="18"/>
          <w:szCs w:val="18"/>
          <w:lang w:eastAsia="en-US"/>
        </w:rPr>
        <w:t xml:space="preserve"> инфекции</w:t>
      </w:r>
      <w:r w:rsidRPr="00E042F5">
        <w:rPr>
          <w:sz w:val="18"/>
          <w:szCs w:val="18"/>
        </w:rPr>
        <w:t xml:space="preserve">». </w:t>
      </w:r>
      <w:r w:rsidRPr="00E042F5">
        <w:rPr>
          <w:rFonts w:eastAsia="Calibri"/>
          <w:sz w:val="18"/>
          <w:szCs w:val="18"/>
          <w:lang w:eastAsia="en-US"/>
        </w:rPr>
        <w:t xml:space="preserve">Осуществление организациями и индивидуальными предпринимателями деятельности в соответствующей сфере деятельности, наиболее пострадавшей в условиях ухудшения ситуации в связи с распространением новой </w:t>
      </w:r>
      <w:proofErr w:type="spellStart"/>
      <w:r w:rsidRPr="00E042F5">
        <w:rPr>
          <w:rFonts w:eastAsia="Calibri"/>
          <w:sz w:val="18"/>
          <w:szCs w:val="18"/>
          <w:lang w:eastAsia="en-US"/>
        </w:rPr>
        <w:t>коронавирусной</w:t>
      </w:r>
      <w:proofErr w:type="spellEnd"/>
      <w:r w:rsidRPr="00E042F5">
        <w:rPr>
          <w:rFonts w:eastAsia="Calibri"/>
          <w:sz w:val="18"/>
          <w:szCs w:val="18"/>
          <w:lang w:eastAsia="en-US"/>
        </w:rPr>
        <w:t xml:space="preserve"> инфекции, определяется по коду основного вида деятельности, информация о котором содержится в Едином государственном реестре юридических лиц либо в Едином государственном реестре индивидуальных предпринимателей по состоянию на 1 марта 2020 года.</w:t>
      </w:r>
    </w:p>
    <w:p w:rsidR="00E042F5" w:rsidRPr="00E042F5" w:rsidRDefault="00E042F5" w:rsidP="00E042F5">
      <w:pPr>
        <w:jc w:val="both"/>
        <w:rPr>
          <w:rFonts w:eastAsia="Calibri"/>
          <w:sz w:val="18"/>
          <w:szCs w:val="18"/>
          <w:lang w:eastAsia="en-US"/>
        </w:rPr>
      </w:pPr>
      <w:r w:rsidRPr="00E042F5">
        <w:rPr>
          <w:rFonts w:eastAsia="Calibri"/>
          <w:sz w:val="18"/>
          <w:szCs w:val="18"/>
          <w:lang w:eastAsia="en-US"/>
        </w:rPr>
        <w:t xml:space="preserve">2. Налоговая льгота устанавливается для юридических лиц и индивидуальных предпринимателей - собственников объектов недвижимости (земельных участков), предоставивших отсрочку уплаты и снижение арендной платы по договору аренды в соответствии с Требованиями. </w:t>
      </w:r>
    </w:p>
    <w:p w:rsidR="00E042F5" w:rsidRPr="00E042F5" w:rsidRDefault="00E042F5" w:rsidP="00E042F5">
      <w:pPr>
        <w:jc w:val="both"/>
        <w:rPr>
          <w:sz w:val="18"/>
          <w:szCs w:val="18"/>
        </w:rPr>
      </w:pPr>
      <w:r w:rsidRPr="00E042F5">
        <w:rPr>
          <w:sz w:val="18"/>
          <w:szCs w:val="18"/>
        </w:rPr>
        <w:t>3. Уменьшение суммы земельного налога осуществляется на сумму снижения арендной платы по договору аренды в соответствии с Требованиями, за период действия налоговой льготы. В случае, если при применении налоговой льготы сумма земельного налога принимает отрицательное значение, в целях исчисления земельного налога за период применения налоговой льготы его сумма принимается равной нулю.</w:t>
      </w:r>
    </w:p>
    <w:p w:rsidR="00E042F5" w:rsidRPr="00E042F5" w:rsidRDefault="00E042F5" w:rsidP="00E042F5">
      <w:pPr>
        <w:jc w:val="both"/>
        <w:rPr>
          <w:rFonts w:cs="Arial"/>
          <w:sz w:val="18"/>
          <w:szCs w:val="18"/>
        </w:rPr>
      </w:pPr>
      <w:r w:rsidRPr="00E042F5">
        <w:rPr>
          <w:rFonts w:cs="Arial"/>
          <w:sz w:val="18"/>
          <w:szCs w:val="18"/>
        </w:rPr>
        <w:t>4. Налоговая льгота устанавливается в отношении налогового периода 2020 года:</w:t>
      </w:r>
    </w:p>
    <w:p w:rsidR="00E042F5" w:rsidRPr="00E042F5" w:rsidRDefault="00E042F5" w:rsidP="00E042F5">
      <w:pPr>
        <w:jc w:val="both"/>
        <w:rPr>
          <w:rFonts w:cs="Arial"/>
          <w:sz w:val="18"/>
          <w:szCs w:val="18"/>
        </w:rPr>
      </w:pPr>
      <w:r w:rsidRPr="00E042F5">
        <w:rPr>
          <w:rFonts w:cs="Arial"/>
          <w:sz w:val="18"/>
          <w:szCs w:val="18"/>
        </w:rPr>
        <w:t xml:space="preserve">- с 01.03.2020 и до окончания месяца, в котором действие </w:t>
      </w:r>
      <w:r w:rsidRPr="00E042F5">
        <w:rPr>
          <w:sz w:val="18"/>
          <w:szCs w:val="18"/>
        </w:rPr>
        <w:t>постановления Губернатора Пензенской области от 16.03.2020 № 27 «О введении режима повышенной готовности на территории Пензенской области» (с последующими изменениями)</w:t>
      </w:r>
      <w:r w:rsidRPr="00E042F5">
        <w:rPr>
          <w:rFonts w:cs="Arial"/>
          <w:sz w:val="18"/>
          <w:szCs w:val="18"/>
        </w:rPr>
        <w:t xml:space="preserve"> будет отменено;</w:t>
      </w:r>
    </w:p>
    <w:p w:rsidR="00E042F5" w:rsidRPr="00E042F5" w:rsidRDefault="00E042F5" w:rsidP="00E042F5">
      <w:pPr>
        <w:jc w:val="both"/>
        <w:rPr>
          <w:rFonts w:cs="Arial"/>
          <w:sz w:val="18"/>
          <w:szCs w:val="18"/>
        </w:rPr>
      </w:pPr>
      <w:r w:rsidRPr="00E042F5">
        <w:rPr>
          <w:rFonts w:cs="Arial"/>
          <w:sz w:val="18"/>
          <w:szCs w:val="18"/>
        </w:rPr>
        <w:t>- при условии, что в вышеуказанном периоде действует отсрочка уплаты арендной платы по договору аренды в соответствии с Требованиями, а также снижение размера арендной платы по этому договору.</w:t>
      </w:r>
    </w:p>
    <w:p w:rsidR="00E042F5" w:rsidRPr="00E042F5" w:rsidRDefault="00E042F5" w:rsidP="00E042F5">
      <w:pPr>
        <w:jc w:val="both"/>
        <w:rPr>
          <w:rFonts w:eastAsia="Calibri"/>
          <w:sz w:val="18"/>
          <w:szCs w:val="18"/>
          <w:lang w:eastAsia="en-US"/>
        </w:rPr>
      </w:pPr>
      <w:r w:rsidRPr="00E042F5">
        <w:rPr>
          <w:bCs/>
          <w:sz w:val="18"/>
          <w:szCs w:val="18"/>
        </w:rPr>
        <w:t>5. Основанием применения налоговой льготы, установленной настоящим решением, является заявление о предоставлении налоговой льготы, представленное в налоговый орган в соответствии с законодательством о налогах и сборах.  Налогоплательщики, имеющие право на налоговую льготу,</w:t>
      </w:r>
      <w:r w:rsidRPr="00E042F5">
        <w:rPr>
          <w:rFonts w:eastAsia="Calibri"/>
          <w:sz w:val="18"/>
          <w:szCs w:val="18"/>
          <w:lang w:eastAsia="en-US"/>
        </w:rPr>
        <w:t xml:space="preserve"> также вправе представить документы, подтверждающие право налогоплательщика на налоговую льготу.</w:t>
      </w:r>
    </w:p>
    <w:p w:rsidR="00E042F5" w:rsidRPr="00E042F5" w:rsidRDefault="00E042F5" w:rsidP="00E042F5">
      <w:pPr>
        <w:jc w:val="both"/>
        <w:rPr>
          <w:rFonts w:eastAsia="Calibri"/>
          <w:sz w:val="18"/>
          <w:szCs w:val="18"/>
          <w:lang w:eastAsia="en-US"/>
        </w:rPr>
      </w:pPr>
      <w:r w:rsidRPr="00E042F5">
        <w:rPr>
          <w:rFonts w:eastAsia="Calibri"/>
          <w:sz w:val="18"/>
          <w:szCs w:val="18"/>
          <w:lang w:eastAsia="en-US"/>
        </w:rPr>
        <w:t xml:space="preserve">6. Опубликовать настоящее решение в информационном бюллетене «Ведомости </w:t>
      </w:r>
      <w:r w:rsidRPr="00E042F5">
        <w:rPr>
          <w:sz w:val="18"/>
          <w:szCs w:val="18"/>
        </w:rPr>
        <w:t>Мошковского сельсовета</w:t>
      </w:r>
      <w:r w:rsidRPr="00E042F5">
        <w:rPr>
          <w:rFonts w:eastAsia="Calibri"/>
          <w:sz w:val="18"/>
          <w:szCs w:val="18"/>
          <w:lang w:eastAsia="en-US"/>
        </w:rPr>
        <w:t>».</w:t>
      </w:r>
    </w:p>
    <w:p w:rsidR="00E042F5" w:rsidRPr="00E042F5" w:rsidRDefault="00E042F5" w:rsidP="00E042F5">
      <w:pPr>
        <w:jc w:val="both"/>
        <w:rPr>
          <w:rFonts w:eastAsia="Calibri"/>
          <w:sz w:val="18"/>
          <w:szCs w:val="18"/>
          <w:lang w:eastAsia="en-US"/>
        </w:rPr>
      </w:pPr>
      <w:r w:rsidRPr="00E042F5">
        <w:rPr>
          <w:rFonts w:eastAsia="Calibri"/>
          <w:sz w:val="18"/>
          <w:szCs w:val="18"/>
          <w:lang w:eastAsia="en-US"/>
        </w:rPr>
        <w:t>7. Настоящее решение вступает в силу после его официального опубликования.</w:t>
      </w:r>
    </w:p>
    <w:p w:rsidR="00E042F5" w:rsidRPr="00E042F5" w:rsidRDefault="00E042F5" w:rsidP="00E042F5">
      <w:pPr>
        <w:jc w:val="both"/>
        <w:rPr>
          <w:rFonts w:eastAsia="Calibri"/>
          <w:sz w:val="18"/>
          <w:szCs w:val="18"/>
          <w:lang w:eastAsia="en-US"/>
        </w:rPr>
      </w:pPr>
      <w:r w:rsidRPr="00E042F5">
        <w:rPr>
          <w:rFonts w:eastAsia="Calibri"/>
          <w:sz w:val="18"/>
          <w:szCs w:val="18"/>
          <w:lang w:eastAsia="en-US"/>
        </w:rPr>
        <w:t xml:space="preserve">8. Контроль за исполнением настоящего решения возложить на главу </w:t>
      </w:r>
      <w:r w:rsidRPr="00E042F5">
        <w:rPr>
          <w:sz w:val="18"/>
          <w:szCs w:val="18"/>
        </w:rPr>
        <w:t>Мошковского сельсовета Артамошкину И.А.</w:t>
      </w:r>
    </w:p>
    <w:p w:rsidR="00E042F5" w:rsidRPr="00E042F5" w:rsidRDefault="00E042F5" w:rsidP="00E042F5">
      <w:pPr>
        <w:jc w:val="both"/>
        <w:rPr>
          <w:color w:val="000000"/>
          <w:sz w:val="18"/>
          <w:szCs w:val="18"/>
        </w:rPr>
      </w:pPr>
      <w:r w:rsidRPr="00E042F5">
        <w:rPr>
          <w:color w:val="000000"/>
          <w:sz w:val="18"/>
          <w:szCs w:val="18"/>
        </w:rPr>
        <w:t xml:space="preserve">Глава </w:t>
      </w:r>
      <w:r w:rsidRPr="00E042F5">
        <w:rPr>
          <w:sz w:val="18"/>
          <w:szCs w:val="18"/>
        </w:rPr>
        <w:t>Мошковского</w:t>
      </w:r>
      <w:r w:rsidRPr="00E042F5">
        <w:rPr>
          <w:color w:val="000000"/>
          <w:sz w:val="18"/>
          <w:szCs w:val="18"/>
        </w:rPr>
        <w:t xml:space="preserve"> сельсовета                                             И.А. Артамошкина</w:t>
      </w:r>
      <w:r>
        <w:rPr>
          <w:color w:val="000000"/>
          <w:sz w:val="18"/>
          <w:szCs w:val="18"/>
        </w:rPr>
        <w:t xml:space="preserve"> </w:t>
      </w:r>
    </w:p>
    <w:p w:rsidR="0089209F" w:rsidRDefault="0089209F" w:rsidP="0089209F">
      <w:pPr>
        <w:tabs>
          <w:tab w:val="right" w:pos="10205"/>
        </w:tabs>
        <w:rPr>
          <w:sz w:val="28"/>
          <w:szCs w:val="28"/>
        </w:rPr>
      </w:pPr>
      <w:r>
        <w:rPr>
          <w:sz w:val="28"/>
          <w:szCs w:val="28"/>
        </w:rPr>
        <w:t>________________________________________________________________________</w:t>
      </w:r>
    </w:p>
    <w:p w:rsidR="00E042F5" w:rsidRDefault="00E042F5" w:rsidP="00E042F5">
      <w:pPr>
        <w:tabs>
          <w:tab w:val="left" w:pos="0"/>
        </w:tabs>
        <w:jc w:val="center"/>
        <w:rPr>
          <w:b/>
          <w:sz w:val="18"/>
          <w:szCs w:val="18"/>
        </w:rPr>
      </w:pPr>
    </w:p>
    <w:p w:rsidR="00E042F5" w:rsidRPr="00E042F5" w:rsidRDefault="00E042F5" w:rsidP="00E042F5">
      <w:pPr>
        <w:tabs>
          <w:tab w:val="left" w:pos="0"/>
        </w:tabs>
        <w:jc w:val="center"/>
        <w:rPr>
          <w:b/>
          <w:color w:val="000000"/>
          <w:spacing w:val="-7"/>
          <w:sz w:val="18"/>
          <w:szCs w:val="18"/>
        </w:rPr>
      </w:pPr>
      <w:r w:rsidRPr="00E042F5">
        <w:rPr>
          <w:b/>
          <w:sz w:val="18"/>
          <w:szCs w:val="18"/>
        </w:rPr>
        <w:t xml:space="preserve">Постановление администрации Мошковского сельсовета Бековского района </w:t>
      </w:r>
      <w:r w:rsidR="00A51D2C">
        <w:rPr>
          <w:b/>
          <w:sz w:val="18"/>
          <w:szCs w:val="18"/>
        </w:rPr>
        <w:t>П</w:t>
      </w:r>
      <w:r w:rsidRPr="00E042F5">
        <w:rPr>
          <w:b/>
          <w:sz w:val="18"/>
          <w:szCs w:val="18"/>
        </w:rPr>
        <w:t>ензенской области от 27</w:t>
      </w:r>
      <w:r w:rsidRPr="00E042F5">
        <w:rPr>
          <w:b/>
          <w:bCs/>
          <w:sz w:val="18"/>
          <w:szCs w:val="18"/>
        </w:rPr>
        <w:t>.04.2020 № 30 «</w:t>
      </w:r>
      <w:r w:rsidRPr="00E042F5">
        <w:rPr>
          <w:b/>
          <w:sz w:val="18"/>
          <w:szCs w:val="18"/>
        </w:rPr>
        <w:t>О внесении изменений в Перечень муниципальных программ Мошковского сельсовета Бековского района Пензенской области, утвержденный постановлением администрации Мошковского сельсовета Бековского района Пензенской области от 27.09.2018 № 45</w:t>
      </w:r>
      <w:r w:rsidR="00A51D2C">
        <w:rPr>
          <w:b/>
          <w:sz w:val="18"/>
          <w:szCs w:val="18"/>
        </w:rPr>
        <w:t>»</w:t>
      </w:r>
    </w:p>
    <w:p w:rsidR="00E042F5" w:rsidRPr="00E042F5" w:rsidRDefault="00E042F5" w:rsidP="00E042F5">
      <w:pPr>
        <w:autoSpaceDE w:val="0"/>
        <w:autoSpaceDN w:val="0"/>
        <w:adjustRightInd w:val="0"/>
        <w:jc w:val="both"/>
        <w:rPr>
          <w:sz w:val="18"/>
          <w:szCs w:val="18"/>
        </w:rPr>
      </w:pPr>
      <w:r w:rsidRPr="00E042F5">
        <w:rPr>
          <w:sz w:val="18"/>
          <w:szCs w:val="18"/>
        </w:rPr>
        <w:t xml:space="preserve">В соответствии со </w:t>
      </w:r>
      <w:hyperlink r:id="rId8" w:history="1">
        <w:r w:rsidRPr="00E042F5">
          <w:rPr>
            <w:sz w:val="18"/>
            <w:szCs w:val="18"/>
          </w:rPr>
          <w:t>статьей 179</w:t>
        </w:r>
      </w:hyperlink>
      <w:r w:rsidRPr="00E042F5">
        <w:rPr>
          <w:sz w:val="18"/>
          <w:szCs w:val="18"/>
        </w:rPr>
        <w:t xml:space="preserve"> Бюджетного кодекса Российской Федерации, руководствуясь статьей 23 Устава Мошковского сельсовета Бековского района Пензенской области, постановлением администрации Мошковского сельсовета Бековского района </w:t>
      </w:r>
      <w:r w:rsidRPr="00E042F5">
        <w:rPr>
          <w:sz w:val="18"/>
          <w:szCs w:val="18"/>
        </w:rPr>
        <w:lastRenderedPageBreak/>
        <w:t>Пензенской области от 27.09.2018 № 44 «</w:t>
      </w:r>
      <w:r w:rsidRPr="00E042F5">
        <w:rPr>
          <w:bCs/>
          <w:sz w:val="18"/>
          <w:szCs w:val="18"/>
        </w:rPr>
        <w:t xml:space="preserve">Об утверждении Порядка разработки и реализации муниципальных программ </w:t>
      </w:r>
      <w:r w:rsidRPr="00E042F5">
        <w:rPr>
          <w:sz w:val="18"/>
          <w:szCs w:val="18"/>
        </w:rPr>
        <w:t>Мошковского</w:t>
      </w:r>
      <w:r w:rsidRPr="00E042F5">
        <w:rPr>
          <w:bCs/>
          <w:sz w:val="18"/>
          <w:szCs w:val="18"/>
        </w:rPr>
        <w:t xml:space="preserve"> сельсовета Бековского района Пензенской области и Положения об оценке эффективности реализации муниципальной программы </w:t>
      </w:r>
      <w:r w:rsidRPr="00E042F5">
        <w:rPr>
          <w:sz w:val="18"/>
          <w:szCs w:val="18"/>
        </w:rPr>
        <w:t>Мошковского</w:t>
      </w:r>
      <w:r w:rsidRPr="00E042F5">
        <w:rPr>
          <w:bCs/>
          <w:sz w:val="18"/>
          <w:szCs w:val="18"/>
        </w:rPr>
        <w:t xml:space="preserve"> сельсовета Бековского района Пензенской области</w:t>
      </w:r>
      <w:r w:rsidRPr="00E042F5">
        <w:rPr>
          <w:sz w:val="18"/>
          <w:szCs w:val="18"/>
        </w:rPr>
        <w:t>»,</w:t>
      </w:r>
    </w:p>
    <w:p w:rsidR="00E042F5" w:rsidRPr="00E042F5" w:rsidRDefault="00E042F5" w:rsidP="00E042F5">
      <w:pPr>
        <w:shd w:val="clear" w:color="auto" w:fill="FFFFFF"/>
        <w:jc w:val="center"/>
        <w:rPr>
          <w:b/>
          <w:sz w:val="18"/>
          <w:szCs w:val="18"/>
        </w:rPr>
      </w:pPr>
      <w:r w:rsidRPr="00E042F5">
        <w:rPr>
          <w:sz w:val="18"/>
          <w:szCs w:val="18"/>
        </w:rPr>
        <w:t>администрация Мошковского сельсовета</w:t>
      </w:r>
      <w:r w:rsidRPr="00E042F5">
        <w:rPr>
          <w:b/>
          <w:sz w:val="18"/>
          <w:szCs w:val="18"/>
        </w:rPr>
        <w:t xml:space="preserve"> постановляет:</w:t>
      </w:r>
    </w:p>
    <w:p w:rsidR="00E042F5" w:rsidRPr="00E042F5" w:rsidRDefault="00E042F5" w:rsidP="00E042F5">
      <w:pPr>
        <w:tabs>
          <w:tab w:val="left" w:pos="0"/>
        </w:tabs>
        <w:jc w:val="both"/>
        <w:rPr>
          <w:sz w:val="18"/>
          <w:szCs w:val="18"/>
        </w:rPr>
      </w:pPr>
      <w:r w:rsidRPr="00E042F5">
        <w:rPr>
          <w:sz w:val="18"/>
          <w:szCs w:val="18"/>
        </w:rPr>
        <w:t xml:space="preserve">1. Внести изменения в Перечень муниципальных программ Мошковского сельсовета Бековского района Пензенской области, утвержденный постановлением администрации Мошковского сельсовета Бековского района Пензенской области от 27.09.2018 № 45, изложив его в новой редакции согласно приложению. </w:t>
      </w:r>
    </w:p>
    <w:p w:rsidR="00E042F5" w:rsidRPr="00E042F5" w:rsidRDefault="00E042F5" w:rsidP="00E042F5">
      <w:pPr>
        <w:pStyle w:val="ConsPlusNormal2"/>
        <w:jc w:val="both"/>
        <w:rPr>
          <w:sz w:val="18"/>
          <w:szCs w:val="18"/>
        </w:rPr>
      </w:pPr>
      <w:r w:rsidRPr="00E042F5">
        <w:rPr>
          <w:rFonts w:ascii="Times New Roman" w:hAnsi="Times New Roman"/>
          <w:sz w:val="18"/>
          <w:szCs w:val="18"/>
        </w:rPr>
        <w:t>2</w:t>
      </w:r>
      <w:r w:rsidRPr="00E042F5">
        <w:rPr>
          <w:sz w:val="18"/>
          <w:szCs w:val="18"/>
        </w:rPr>
        <w:t xml:space="preserve">. </w:t>
      </w:r>
      <w:r w:rsidRPr="00E042F5">
        <w:rPr>
          <w:rFonts w:ascii="Times New Roman" w:hAnsi="Times New Roman"/>
          <w:sz w:val="18"/>
          <w:szCs w:val="18"/>
        </w:rPr>
        <w:t>Опубликовать настоящее постановление в информационном бюллетене «Ведомости Мошковского сельсовета».</w:t>
      </w:r>
    </w:p>
    <w:p w:rsidR="00E042F5" w:rsidRPr="00E042F5" w:rsidRDefault="00E042F5" w:rsidP="00E042F5">
      <w:pPr>
        <w:shd w:val="clear" w:color="auto" w:fill="FFFFFF"/>
        <w:jc w:val="both"/>
        <w:rPr>
          <w:color w:val="000000"/>
          <w:spacing w:val="-7"/>
          <w:sz w:val="18"/>
          <w:szCs w:val="18"/>
        </w:rPr>
      </w:pPr>
      <w:r w:rsidRPr="00E042F5">
        <w:rPr>
          <w:color w:val="000000"/>
          <w:spacing w:val="-7"/>
          <w:sz w:val="18"/>
          <w:szCs w:val="18"/>
        </w:rPr>
        <w:t xml:space="preserve">3. Контроль за исполнением настоящего постановления возложить на главу администрации </w:t>
      </w:r>
      <w:r w:rsidRPr="00E042F5">
        <w:rPr>
          <w:sz w:val="18"/>
          <w:szCs w:val="18"/>
        </w:rPr>
        <w:t>Мошковского</w:t>
      </w:r>
      <w:r w:rsidRPr="00E042F5">
        <w:rPr>
          <w:color w:val="000000"/>
          <w:spacing w:val="-7"/>
          <w:sz w:val="18"/>
          <w:szCs w:val="18"/>
        </w:rPr>
        <w:t xml:space="preserve"> сельсовета </w:t>
      </w:r>
      <w:r w:rsidRPr="00E042F5">
        <w:rPr>
          <w:sz w:val="18"/>
          <w:szCs w:val="18"/>
        </w:rPr>
        <w:t>Гнивковского И.Б.</w:t>
      </w:r>
    </w:p>
    <w:p w:rsidR="00E042F5" w:rsidRPr="00E042F5" w:rsidRDefault="00E042F5" w:rsidP="00E042F5">
      <w:pPr>
        <w:shd w:val="clear" w:color="auto" w:fill="FFFFFF"/>
        <w:rPr>
          <w:color w:val="000000"/>
          <w:spacing w:val="-7"/>
          <w:sz w:val="18"/>
          <w:szCs w:val="18"/>
        </w:rPr>
      </w:pPr>
      <w:r w:rsidRPr="00E042F5">
        <w:rPr>
          <w:color w:val="000000"/>
          <w:spacing w:val="-7"/>
          <w:sz w:val="18"/>
          <w:szCs w:val="18"/>
        </w:rPr>
        <w:t xml:space="preserve">Глава администрации </w:t>
      </w:r>
    </w:p>
    <w:p w:rsidR="00E042F5" w:rsidRDefault="00E042F5" w:rsidP="00E042F5">
      <w:pPr>
        <w:shd w:val="clear" w:color="auto" w:fill="FFFFFF"/>
        <w:tabs>
          <w:tab w:val="left" w:pos="6970"/>
        </w:tabs>
        <w:rPr>
          <w:sz w:val="18"/>
          <w:szCs w:val="18"/>
        </w:rPr>
      </w:pPr>
      <w:r w:rsidRPr="00E042F5">
        <w:rPr>
          <w:sz w:val="18"/>
          <w:szCs w:val="18"/>
        </w:rPr>
        <w:t>Мошковского сельсовета                                                                      И.Б. Гнивковский</w:t>
      </w:r>
    </w:p>
    <w:p w:rsidR="00E042F5" w:rsidRPr="00E042F5" w:rsidRDefault="00E042F5" w:rsidP="00E042F5">
      <w:pPr>
        <w:shd w:val="clear" w:color="auto" w:fill="FFFFFF"/>
        <w:tabs>
          <w:tab w:val="left" w:pos="6970"/>
        </w:tabs>
        <w:rPr>
          <w:sz w:val="18"/>
          <w:szCs w:val="18"/>
        </w:rPr>
      </w:pPr>
    </w:p>
    <w:p w:rsidR="00E042F5" w:rsidRPr="00E042F5" w:rsidRDefault="00E042F5" w:rsidP="00E042F5">
      <w:pPr>
        <w:shd w:val="clear" w:color="auto" w:fill="FFFFFF"/>
        <w:tabs>
          <w:tab w:val="left" w:pos="6970"/>
        </w:tabs>
        <w:jc w:val="center"/>
        <w:rPr>
          <w:rStyle w:val="aff1"/>
          <w:b w:val="0"/>
          <w:i w:val="0"/>
          <w:sz w:val="18"/>
          <w:szCs w:val="18"/>
          <w:lang w:val="ru-RU"/>
        </w:rPr>
      </w:pPr>
      <w:r w:rsidRPr="00E042F5">
        <w:rPr>
          <w:rStyle w:val="aff1"/>
          <w:b w:val="0"/>
          <w:i w:val="0"/>
          <w:sz w:val="18"/>
          <w:szCs w:val="18"/>
          <w:lang w:val="ru-RU"/>
        </w:rPr>
        <w:t>Утвержден</w:t>
      </w:r>
      <w:r>
        <w:rPr>
          <w:rStyle w:val="aff1"/>
          <w:b w:val="0"/>
          <w:i w:val="0"/>
          <w:sz w:val="18"/>
          <w:szCs w:val="18"/>
          <w:lang w:val="ru-RU"/>
        </w:rPr>
        <w:t xml:space="preserve"> </w:t>
      </w:r>
      <w:r w:rsidRPr="00E042F5">
        <w:rPr>
          <w:rStyle w:val="aff1"/>
          <w:b w:val="0"/>
          <w:i w:val="0"/>
          <w:sz w:val="18"/>
          <w:szCs w:val="18"/>
          <w:lang w:val="ru-RU"/>
        </w:rPr>
        <w:t>постановлением администрации</w:t>
      </w:r>
      <w:r>
        <w:rPr>
          <w:rStyle w:val="aff1"/>
          <w:b w:val="0"/>
          <w:i w:val="0"/>
          <w:sz w:val="18"/>
          <w:szCs w:val="18"/>
          <w:lang w:val="ru-RU"/>
        </w:rPr>
        <w:t xml:space="preserve"> </w:t>
      </w:r>
      <w:r w:rsidRPr="00E042F5">
        <w:rPr>
          <w:sz w:val="18"/>
          <w:szCs w:val="18"/>
        </w:rPr>
        <w:t>Мошковского сельсовета</w:t>
      </w:r>
      <w:r>
        <w:rPr>
          <w:sz w:val="18"/>
          <w:szCs w:val="18"/>
        </w:rPr>
        <w:t xml:space="preserve"> от</w:t>
      </w:r>
      <w:r w:rsidRPr="00E042F5">
        <w:rPr>
          <w:rStyle w:val="aff1"/>
          <w:b w:val="0"/>
          <w:i w:val="0"/>
          <w:sz w:val="18"/>
          <w:szCs w:val="18"/>
          <w:lang w:val="ru-RU"/>
        </w:rPr>
        <w:t xml:space="preserve"> 27.04.2020 № 30</w:t>
      </w:r>
    </w:p>
    <w:p w:rsidR="00E042F5" w:rsidRPr="00E042F5" w:rsidRDefault="00E042F5" w:rsidP="00E042F5">
      <w:pPr>
        <w:jc w:val="center"/>
        <w:rPr>
          <w:b/>
          <w:sz w:val="18"/>
          <w:szCs w:val="18"/>
        </w:rPr>
      </w:pPr>
      <w:r w:rsidRPr="00E042F5">
        <w:rPr>
          <w:b/>
          <w:sz w:val="18"/>
          <w:szCs w:val="18"/>
        </w:rPr>
        <w:t>Перечень муниципальных программ Мошковского сельсовета Бековского района Пензенской области</w:t>
      </w:r>
    </w:p>
    <w:p w:rsidR="00E042F5" w:rsidRPr="00E042F5" w:rsidRDefault="00E042F5" w:rsidP="00E042F5">
      <w:pPr>
        <w:jc w:val="center"/>
        <w:rPr>
          <w:sz w:val="18"/>
          <w:szCs w:val="18"/>
        </w:rPr>
      </w:pPr>
    </w:p>
    <w:tbl>
      <w:tblPr>
        <w:tblW w:w="9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8"/>
        <w:gridCol w:w="2921"/>
        <w:gridCol w:w="2608"/>
        <w:gridCol w:w="3388"/>
      </w:tblGrid>
      <w:tr w:rsidR="00E042F5" w:rsidRPr="00E042F5" w:rsidTr="003331D8">
        <w:trPr>
          <w:trHeight w:val="412"/>
          <w:jc w:val="center"/>
        </w:trPr>
        <w:tc>
          <w:tcPr>
            <w:tcW w:w="698" w:type="dxa"/>
            <w:vMerge w:val="restart"/>
          </w:tcPr>
          <w:p w:rsidR="00E042F5" w:rsidRPr="00E042F5" w:rsidRDefault="00E042F5" w:rsidP="003331D8">
            <w:pPr>
              <w:jc w:val="center"/>
              <w:rPr>
                <w:sz w:val="18"/>
                <w:szCs w:val="18"/>
              </w:rPr>
            </w:pPr>
            <w:r w:rsidRPr="00E042F5">
              <w:rPr>
                <w:sz w:val="18"/>
                <w:szCs w:val="18"/>
              </w:rPr>
              <w:t>№ п/п</w:t>
            </w:r>
          </w:p>
        </w:tc>
        <w:tc>
          <w:tcPr>
            <w:tcW w:w="2921" w:type="dxa"/>
            <w:vMerge w:val="restart"/>
          </w:tcPr>
          <w:p w:rsidR="00E042F5" w:rsidRPr="00E042F5" w:rsidRDefault="00E042F5" w:rsidP="003331D8">
            <w:pPr>
              <w:jc w:val="center"/>
              <w:rPr>
                <w:sz w:val="18"/>
                <w:szCs w:val="18"/>
              </w:rPr>
            </w:pPr>
            <w:r w:rsidRPr="00E042F5">
              <w:rPr>
                <w:sz w:val="18"/>
                <w:szCs w:val="18"/>
              </w:rPr>
              <w:t>Наименование муниципальной программы</w:t>
            </w:r>
          </w:p>
        </w:tc>
        <w:tc>
          <w:tcPr>
            <w:tcW w:w="2608" w:type="dxa"/>
            <w:vMerge w:val="restart"/>
          </w:tcPr>
          <w:p w:rsidR="00E042F5" w:rsidRPr="00E042F5" w:rsidRDefault="00E042F5" w:rsidP="003331D8">
            <w:pPr>
              <w:jc w:val="center"/>
              <w:rPr>
                <w:sz w:val="18"/>
                <w:szCs w:val="18"/>
              </w:rPr>
            </w:pPr>
            <w:r w:rsidRPr="00E042F5">
              <w:rPr>
                <w:sz w:val="18"/>
                <w:szCs w:val="18"/>
              </w:rPr>
              <w:t>Наименование ответственных исполнителей и соисполнителей муниципальных программ</w:t>
            </w:r>
          </w:p>
        </w:tc>
        <w:tc>
          <w:tcPr>
            <w:tcW w:w="3388" w:type="dxa"/>
            <w:vMerge w:val="restart"/>
          </w:tcPr>
          <w:p w:rsidR="00E042F5" w:rsidRPr="00E042F5" w:rsidRDefault="00E042F5" w:rsidP="003331D8">
            <w:pPr>
              <w:jc w:val="center"/>
              <w:rPr>
                <w:sz w:val="18"/>
                <w:szCs w:val="18"/>
              </w:rPr>
            </w:pPr>
            <w:r w:rsidRPr="00E042F5">
              <w:rPr>
                <w:sz w:val="18"/>
                <w:szCs w:val="18"/>
              </w:rPr>
              <w:t xml:space="preserve">Основные направления реализации программ </w:t>
            </w:r>
          </w:p>
        </w:tc>
      </w:tr>
      <w:tr w:rsidR="00E042F5" w:rsidRPr="00E042F5" w:rsidTr="003331D8">
        <w:trPr>
          <w:trHeight w:val="412"/>
          <w:jc w:val="center"/>
        </w:trPr>
        <w:tc>
          <w:tcPr>
            <w:tcW w:w="698" w:type="dxa"/>
            <w:vMerge/>
          </w:tcPr>
          <w:p w:rsidR="00E042F5" w:rsidRPr="00E042F5" w:rsidRDefault="00E042F5" w:rsidP="003331D8">
            <w:pPr>
              <w:jc w:val="center"/>
              <w:rPr>
                <w:sz w:val="18"/>
                <w:szCs w:val="18"/>
              </w:rPr>
            </w:pPr>
          </w:p>
        </w:tc>
        <w:tc>
          <w:tcPr>
            <w:tcW w:w="2921" w:type="dxa"/>
            <w:vMerge/>
          </w:tcPr>
          <w:p w:rsidR="00E042F5" w:rsidRPr="00E042F5" w:rsidRDefault="00E042F5" w:rsidP="003331D8">
            <w:pPr>
              <w:jc w:val="center"/>
              <w:rPr>
                <w:sz w:val="18"/>
                <w:szCs w:val="18"/>
              </w:rPr>
            </w:pPr>
          </w:p>
        </w:tc>
        <w:tc>
          <w:tcPr>
            <w:tcW w:w="2608" w:type="dxa"/>
            <w:vMerge/>
          </w:tcPr>
          <w:p w:rsidR="00E042F5" w:rsidRPr="00E042F5" w:rsidRDefault="00E042F5" w:rsidP="003331D8">
            <w:pPr>
              <w:jc w:val="center"/>
              <w:rPr>
                <w:sz w:val="18"/>
                <w:szCs w:val="18"/>
              </w:rPr>
            </w:pPr>
          </w:p>
        </w:tc>
        <w:tc>
          <w:tcPr>
            <w:tcW w:w="3388" w:type="dxa"/>
            <w:vMerge/>
          </w:tcPr>
          <w:p w:rsidR="00E042F5" w:rsidRPr="00E042F5" w:rsidRDefault="00E042F5" w:rsidP="003331D8">
            <w:pPr>
              <w:jc w:val="center"/>
              <w:rPr>
                <w:sz w:val="18"/>
                <w:szCs w:val="18"/>
              </w:rPr>
            </w:pPr>
          </w:p>
        </w:tc>
      </w:tr>
      <w:tr w:rsidR="00E042F5" w:rsidRPr="00E042F5" w:rsidTr="003331D8">
        <w:trPr>
          <w:trHeight w:hRule="exact" w:val="90"/>
          <w:jc w:val="center"/>
        </w:trPr>
        <w:tc>
          <w:tcPr>
            <w:tcW w:w="698" w:type="dxa"/>
            <w:vMerge/>
          </w:tcPr>
          <w:p w:rsidR="00E042F5" w:rsidRPr="00E042F5" w:rsidRDefault="00E042F5" w:rsidP="003331D8">
            <w:pPr>
              <w:jc w:val="center"/>
              <w:rPr>
                <w:sz w:val="18"/>
                <w:szCs w:val="18"/>
              </w:rPr>
            </w:pPr>
          </w:p>
        </w:tc>
        <w:tc>
          <w:tcPr>
            <w:tcW w:w="2921" w:type="dxa"/>
            <w:vMerge/>
          </w:tcPr>
          <w:p w:rsidR="00E042F5" w:rsidRPr="00E042F5" w:rsidRDefault="00E042F5" w:rsidP="003331D8">
            <w:pPr>
              <w:jc w:val="center"/>
              <w:rPr>
                <w:sz w:val="18"/>
                <w:szCs w:val="18"/>
              </w:rPr>
            </w:pPr>
          </w:p>
        </w:tc>
        <w:tc>
          <w:tcPr>
            <w:tcW w:w="2608" w:type="dxa"/>
            <w:vMerge/>
          </w:tcPr>
          <w:p w:rsidR="00E042F5" w:rsidRPr="00E042F5" w:rsidRDefault="00E042F5" w:rsidP="003331D8">
            <w:pPr>
              <w:jc w:val="center"/>
              <w:rPr>
                <w:sz w:val="18"/>
                <w:szCs w:val="18"/>
              </w:rPr>
            </w:pPr>
          </w:p>
        </w:tc>
        <w:tc>
          <w:tcPr>
            <w:tcW w:w="3388" w:type="dxa"/>
            <w:vMerge/>
          </w:tcPr>
          <w:p w:rsidR="00E042F5" w:rsidRPr="00E042F5" w:rsidRDefault="00E042F5" w:rsidP="003331D8">
            <w:pPr>
              <w:jc w:val="center"/>
              <w:rPr>
                <w:sz w:val="18"/>
                <w:szCs w:val="18"/>
              </w:rPr>
            </w:pPr>
          </w:p>
        </w:tc>
      </w:tr>
      <w:tr w:rsidR="00E042F5" w:rsidRPr="00E042F5" w:rsidTr="003331D8">
        <w:trPr>
          <w:trHeight w:hRule="exact" w:val="90"/>
          <w:jc w:val="center"/>
        </w:trPr>
        <w:tc>
          <w:tcPr>
            <w:tcW w:w="698" w:type="dxa"/>
            <w:vMerge/>
          </w:tcPr>
          <w:p w:rsidR="00E042F5" w:rsidRPr="00E042F5" w:rsidRDefault="00E042F5" w:rsidP="003331D8">
            <w:pPr>
              <w:jc w:val="center"/>
              <w:rPr>
                <w:sz w:val="18"/>
                <w:szCs w:val="18"/>
              </w:rPr>
            </w:pPr>
          </w:p>
        </w:tc>
        <w:tc>
          <w:tcPr>
            <w:tcW w:w="2921" w:type="dxa"/>
            <w:vMerge/>
          </w:tcPr>
          <w:p w:rsidR="00E042F5" w:rsidRPr="00E042F5" w:rsidRDefault="00E042F5" w:rsidP="003331D8">
            <w:pPr>
              <w:jc w:val="center"/>
              <w:rPr>
                <w:sz w:val="18"/>
                <w:szCs w:val="18"/>
              </w:rPr>
            </w:pPr>
          </w:p>
        </w:tc>
        <w:tc>
          <w:tcPr>
            <w:tcW w:w="2608" w:type="dxa"/>
            <w:vMerge/>
          </w:tcPr>
          <w:p w:rsidR="00E042F5" w:rsidRPr="00E042F5" w:rsidRDefault="00E042F5" w:rsidP="003331D8">
            <w:pPr>
              <w:jc w:val="center"/>
              <w:rPr>
                <w:sz w:val="18"/>
                <w:szCs w:val="18"/>
              </w:rPr>
            </w:pPr>
          </w:p>
        </w:tc>
        <w:tc>
          <w:tcPr>
            <w:tcW w:w="3388" w:type="dxa"/>
            <w:vMerge/>
          </w:tcPr>
          <w:p w:rsidR="00E042F5" w:rsidRPr="00E042F5" w:rsidRDefault="00E042F5" w:rsidP="003331D8">
            <w:pPr>
              <w:jc w:val="center"/>
              <w:rPr>
                <w:sz w:val="18"/>
                <w:szCs w:val="18"/>
              </w:rPr>
            </w:pPr>
          </w:p>
        </w:tc>
      </w:tr>
      <w:tr w:rsidR="00E042F5" w:rsidRPr="00E042F5" w:rsidTr="003331D8">
        <w:trPr>
          <w:trHeight w:hRule="exact" w:val="1432"/>
          <w:jc w:val="center"/>
        </w:trPr>
        <w:tc>
          <w:tcPr>
            <w:tcW w:w="698" w:type="dxa"/>
          </w:tcPr>
          <w:p w:rsidR="00E042F5" w:rsidRPr="00E042F5" w:rsidRDefault="00E042F5" w:rsidP="003331D8">
            <w:pPr>
              <w:jc w:val="center"/>
              <w:rPr>
                <w:sz w:val="18"/>
                <w:szCs w:val="18"/>
              </w:rPr>
            </w:pPr>
            <w:r w:rsidRPr="00E042F5">
              <w:rPr>
                <w:sz w:val="18"/>
                <w:szCs w:val="18"/>
              </w:rPr>
              <w:t>1.</w:t>
            </w:r>
          </w:p>
        </w:tc>
        <w:tc>
          <w:tcPr>
            <w:tcW w:w="2921" w:type="dxa"/>
          </w:tcPr>
          <w:p w:rsidR="00E042F5" w:rsidRPr="00E042F5" w:rsidRDefault="00E042F5" w:rsidP="003331D8">
            <w:pPr>
              <w:rPr>
                <w:sz w:val="18"/>
                <w:szCs w:val="18"/>
              </w:rPr>
            </w:pPr>
            <w:r w:rsidRPr="00E042F5">
              <w:rPr>
                <w:sz w:val="18"/>
                <w:szCs w:val="18"/>
              </w:rPr>
              <w:t xml:space="preserve">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 </w:t>
            </w:r>
          </w:p>
        </w:tc>
        <w:tc>
          <w:tcPr>
            <w:tcW w:w="2608" w:type="dxa"/>
          </w:tcPr>
          <w:p w:rsidR="00E042F5" w:rsidRPr="00E042F5" w:rsidRDefault="00E042F5" w:rsidP="003331D8">
            <w:pPr>
              <w:rPr>
                <w:sz w:val="18"/>
                <w:szCs w:val="18"/>
              </w:rPr>
            </w:pPr>
            <w:r w:rsidRPr="00E042F5">
              <w:rPr>
                <w:sz w:val="18"/>
                <w:szCs w:val="18"/>
              </w:rPr>
              <w:t>Ответственный исполнитель: администрация Мошковского сельсовета Бековского района Пензенской области</w:t>
            </w:r>
          </w:p>
          <w:p w:rsidR="00E042F5" w:rsidRPr="00E042F5" w:rsidRDefault="00E042F5" w:rsidP="003331D8">
            <w:pPr>
              <w:rPr>
                <w:sz w:val="18"/>
                <w:szCs w:val="18"/>
              </w:rPr>
            </w:pPr>
          </w:p>
          <w:p w:rsidR="00E042F5" w:rsidRPr="00E042F5" w:rsidRDefault="00E042F5" w:rsidP="003331D8">
            <w:pPr>
              <w:rPr>
                <w:sz w:val="18"/>
                <w:szCs w:val="18"/>
              </w:rPr>
            </w:pPr>
            <w:r w:rsidRPr="00E042F5">
              <w:rPr>
                <w:sz w:val="18"/>
                <w:szCs w:val="18"/>
              </w:rPr>
              <w:t>Соисполнители отсутствуют</w:t>
            </w:r>
          </w:p>
        </w:tc>
        <w:tc>
          <w:tcPr>
            <w:tcW w:w="3388" w:type="dxa"/>
          </w:tcPr>
          <w:p w:rsidR="00E042F5" w:rsidRPr="00E042F5" w:rsidRDefault="00E042F5" w:rsidP="003331D8">
            <w:pPr>
              <w:pStyle w:val="a0"/>
              <w:spacing w:after="0"/>
              <w:rPr>
                <w:b w:val="0"/>
                <w:i w:val="0"/>
                <w:sz w:val="18"/>
                <w:szCs w:val="18"/>
              </w:rPr>
            </w:pPr>
            <w:r w:rsidRPr="00E042F5">
              <w:rPr>
                <w:b w:val="0"/>
                <w:i w:val="0"/>
                <w:sz w:val="18"/>
                <w:szCs w:val="18"/>
              </w:rPr>
              <w:t>Создание условий для развития гражданского общества и стимулирования участия населения в осуществлении местного самоуправления</w:t>
            </w:r>
          </w:p>
          <w:p w:rsidR="00E042F5" w:rsidRPr="00E042F5" w:rsidRDefault="00E042F5" w:rsidP="003331D8">
            <w:pPr>
              <w:rPr>
                <w:sz w:val="18"/>
                <w:szCs w:val="18"/>
              </w:rPr>
            </w:pPr>
          </w:p>
        </w:tc>
      </w:tr>
      <w:tr w:rsidR="00E042F5" w:rsidRPr="00E042F5" w:rsidTr="003331D8">
        <w:trPr>
          <w:trHeight w:hRule="exact" w:val="1696"/>
          <w:jc w:val="center"/>
        </w:trPr>
        <w:tc>
          <w:tcPr>
            <w:tcW w:w="698" w:type="dxa"/>
          </w:tcPr>
          <w:p w:rsidR="00E042F5" w:rsidRPr="00E042F5" w:rsidRDefault="00E042F5" w:rsidP="003331D8">
            <w:pPr>
              <w:jc w:val="center"/>
              <w:rPr>
                <w:sz w:val="18"/>
                <w:szCs w:val="18"/>
              </w:rPr>
            </w:pPr>
            <w:r w:rsidRPr="00E042F5">
              <w:rPr>
                <w:sz w:val="18"/>
                <w:szCs w:val="18"/>
              </w:rPr>
              <w:t>2.</w:t>
            </w:r>
          </w:p>
        </w:tc>
        <w:tc>
          <w:tcPr>
            <w:tcW w:w="2921" w:type="dxa"/>
          </w:tcPr>
          <w:p w:rsidR="00E042F5" w:rsidRPr="00E042F5" w:rsidRDefault="00E042F5" w:rsidP="003331D8">
            <w:pPr>
              <w:rPr>
                <w:sz w:val="18"/>
                <w:szCs w:val="18"/>
              </w:rPr>
            </w:pPr>
            <w:r w:rsidRPr="00E042F5">
              <w:rPr>
                <w:sz w:val="18"/>
                <w:szCs w:val="18"/>
              </w:rPr>
              <w:t>Муниципальная программа Мошковского сельсовета Бековского района Пензенской области «Благоустройство населенных пунктов Мошковского</w:t>
            </w:r>
          </w:p>
          <w:p w:rsidR="00E042F5" w:rsidRPr="00E042F5" w:rsidRDefault="00E042F5" w:rsidP="003331D8">
            <w:pPr>
              <w:rPr>
                <w:sz w:val="18"/>
                <w:szCs w:val="18"/>
              </w:rPr>
            </w:pPr>
            <w:r w:rsidRPr="00E042F5">
              <w:rPr>
                <w:sz w:val="18"/>
                <w:szCs w:val="18"/>
              </w:rPr>
              <w:t>сельсовета Бековского</w:t>
            </w:r>
          </w:p>
          <w:p w:rsidR="00E042F5" w:rsidRPr="00E042F5" w:rsidRDefault="00E042F5" w:rsidP="003331D8">
            <w:pPr>
              <w:rPr>
                <w:sz w:val="18"/>
                <w:szCs w:val="18"/>
              </w:rPr>
            </w:pPr>
            <w:r w:rsidRPr="00E042F5">
              <w:rPr>
                <w:sz w:val="18"/>
                <w:szCs w:val="18"/>
              </w:rPr>
              <w:t>района Пензенской области»</w:t>
            </w:r>
          </w:p>
        </w:tc>
        <w:tc>
          <w:tcPr>
            <w:tcW w:w="2608" w:type="dxa"/>
          </w:tcPr>
          <w:p w:rsidR="00E042F5" w:rsidRPr="00E042F5" w:rsidRDefault="00E042F5" w:rsidP="003331D8">
            <w:pPr>
              <w:rPr>
                <w:sz w:val="18"/>
                <w:szCs w:val="18"/>
              </w:rPr>
            </w:pPr>
            <w:r w:rsidRPr="00E042F5">
              <w:rPr>
                <w:sz w:val="18"/>
                <w:szCs w:val="18"/>
              </w:rPr>
              <w:t>Ответственный исполнитель: администрация Мошковского сельсовета Бековского района Пензенской области</w:t>
            </w:r>
          </w:p>
          <w:p w:rsidR="00E042F5" w:rsidRPr="00E042F5" w:rsidRDefault="00E042F5" w:rsidP="003331D8">
            <w:pPr>
              <w:rPr>
                <w:sz w:val="18"/>
                <w:szCs w:val="18"/>
              </w:rPr>
            </w:pPr>
          </w:p>
          <w:p w:rsidR="00E042F5" w:rsidRPr="00E042F5" w:rsidRDefault="00E042F5" w:rsidP="003331D8">
            <w:pPr>
              <w:rPr>
                <w:sz w:val="18"/>
                <w:szCs w:val="18"/>
              </w:rPr>
            </w:pPr>
            <w:r w:rsidRPr="00E042F5">
              <w:rPr>
                <w:sz w:val="18"/>
                <w:szCs w:val="18"/>
              </w:rPr>
              <w:t>Соисполнители отсутствуют</w:t>
            </w:r>
          </w:p>
        </w:tc>
        <w:tc>
          <w:tcPr>
            <w:tcW w:w="3388" w:type="dxa"/>
          </w:tcPr>
          <w:p w:rsidR="00E042F5" w:rsidRPr="00E042F5" w:rsidRDefault="00E042F5" w:rsidP="003331D8">
            <w:pPr>
              <w:pStyle w:val="a0"/>
              <w:spacing w:after="0"/>
              <w:rPr>
                <w:b w:val="0"/>
                <w:i w:val="0"/>
                <w:sz w:val="18"/>
                <w:szCs w:val="18"/>
              </w:rPr>
            </w:pPr>
            <w:r w:rsidRPr="00E042F5">
              <w:rPr>
                <w:b w:val="0"/>
                <w:i w:val="0"/>
                <w:sz w:val="18"/>
                <w:szCs w:val="18"/>
              </w:rPr>
              <w:t>Выполнение комплексного благоустройства населенных пунктов Мошковского сельсовета Бековского района Пензенской области путем создания наилучших социально-бытовых условий проживания населения и формирования благоприятного социального микроклимата</w:t>
            </w:r>
          </w:p>
        </w:tc>
      </w:tr>
      <w:tr w:rsidR="00E042F5" w:rsidRPr="00E042F5" w:rsidTr="003331D8">
        <w:trPr>
          <w:trHeight w:val="1402"/>
          <w:jc w:val="center"/>
        </w:trPr>
        <w:tc>
          <w:tcPr>
            <w:tcW w:w="698" w:type="dxa"/>
          </w:tcPr>
          <w:p w:rsidR="00E042F5" w:rsidRPr="00E042F5" w:rsidRDefault="00E042F5" w:rsidP="003331D8">
            <w:pPr>
              <w:jc w:val="center"/>
              <w:rPr>
                <w:sz w:val="18"/>
                <w:szCs w:val="18"/>
              </w:rPr>
            </w:pPr>
            <w:r w:rsidRPr="00E042F5">
              <w:rPr>
                <w:sz w:val="18"/>
                <w:szCs w:val="18"/>
              </w:rPr>
              <w:t>3.</w:t>
            </w:r>
          </w:p>
        </w:tc>
        <w:tc>
          <w:tcPr>
            <w:tcW w:w="2921" w:type="dxa"/>
          </w:tcPr>
          <w:p w:rsidR="00E042F5" w:rsidRPr="00E042F5" w:rsidRDefault="00E042F5" w:rsidP="003331D8">
            <w:pPr>
              <w:rPr>
                <w:sz w:val="18"/>
                <w:szCs w:val="18"/>
              </w:rPr>
            </w:pPr>
            <w:r w:rsidRPr="00E042F5">
              <w:rPr>
                <w:sz w:val="18"/>
                <w:szCs w:val="18"/>
              </w:rPr>
              <w:t xml:space="preserve">Муниципальная программа Мошковского сельсовета Бековского района Пензенской области </w:t>
            </w:r>
          </w:p>
          <w:p w:rsidR="00E042F5" w:rsidRPr="00E042F5" w:rsidRDefault="00E042F5" w:rsidP="003331D8">
            <w:pPr>
              <w:rPr>
                <w:sz w:val="18"/>
                <w:szCs w:val="18"/>
              </w:rPr>
            </w:pPr>
            <w:r w:rsidRPr="00E042F5">
              <w:rPr>
                <w:sz w:val="18"/>
                <w:szCs w:val="18"/>
              </w:rPr>
              <w:t>«Развитие территорий, социальной и инженерной инфраструктуры в Мошковском сельсовете Бековского района Пензенской области»</w:t>
            </w:r>
          </w:p>
        </w:tc>
        <w:tc>
          <w:tcPr>
            <w:tcW w:w="2608" w:type="dxa"/>
          </w:tcPr>
          <w:p w:rsidR="00E042F5" w:rsidRPr="00E042F5" w:rsidRDefault="00E042F5" w:rsidP="003331D8">
            <w:pPr>
              <w:rPr>
                <w:sz w:val="18"/>
                <w:szCs w:val="18"/>
              </w:rPr>
            </w:pPr>
            <w:r w:rsidRPr="00E042F5">
              <w:rPr>
                <w:sz w:val="18"/>
                <w:szCs w:val="18"/>
              </w:rPr>
              <w:t>Ответственный исполнитель: администрация Мошковского сельсовета Бековского района Пензенской области</w:t>
            </w:r>
          </w:p>
          <w:p w:rsidR="00E042F5" w:rsidRPr="00E042F5" w:rsidRDefault="00E042F5" w:rsidP="003331D8">
            <w:pPr>
              <w:rPr>
                <w:sz w:val="18"/>
                <w:szCs w:val="18"/>
              </w:rPr>
            </w:pPr>
          </w:p>
          <w:p w:rsidR="00E042F5" w:rsidRPr="00E042F5" w:rsidRDefault="00E042F5" w:rsidP="003331D8">
            <w:pPr>
              <w:rPr>
                <w:sz w:val="18"/>
                <w:szCs w:val="18"/>
              </w:rPr>
            </w:pPr>
            <w:r w:rsidRPr="00E042F5">
              <w:rPr>
                <w:sz w:val="18"/>
                <w:szCs w:val="18"/>
              </w:rPr>
              <w:t>Соисполнители отсутствуют</w:t>
            </w:r>
          </w:p>
        </w:tc>
        <w:tc>
          <w:tcPr>
            <w:tcW w:w="3388" w:type="dxa"/>
          </w:tcPr>
          <w:p w:rsidR="00E042F5" w:rsidRPr="00E042F5" w:rsidRDefault="00E042F5" w:rsidP="003331D8">
            <w:pPr>
              <w:rPr>
                <w:sz w:val="18"/>
                <w:szCs w:val="18"/>
              </w:rPr>
            </w:pPr>
            <w:r w:rsidRPr="00E042F5">
              <w:rPr>
                <w:sz w:val="18"/>
                <w:szCs w:val="18"/>
              </w:rPr>
              <w:t xml:space="preserve">Развитие территорий и инженерной инфраструктуры Мошковского сельсовета Бековского района Пензенской области. </w:t>
            </w:r>
          </w:p>
          <w:p w:rsidR="00E042F5" w:rsidRPr="00E042F5" w:rsidRDefault="00E042F5" w:rsidP="003331D8">
            <w:pPr>
              <w:rPr>
                <w:sz w:val="18"/>
                <w:szCs w:val="18"/>
              </w:rPr>
            </w:pPr>
            <w:r w:rsidRPr="00E042F5">
              <w:rPr>
                <w:sz w:val="18"/>
                <w:szCs w:val="18"/>
              </w:rPr>
              <w:t>Повышение эффективности и надежности функционирования систем жизнеобеспечения. Развитие территориальной сети автомобильных дорог вне   границ населенных пунктов в границах Мошковского сельсовета Бековского района Пензенской области.</w:t>
            </w:r>
          </w:p>
        </w:tc>
      </w:tr>
      <w:tr w:rsidR="00E042F5" w:rsidRPr="00E042F5" w:rsidTr="003331D8">
        <w:trPr>
          <w:trHeight w:val="585"/>
          <w:jc w:val="center"/>
        </w:trPr>
        <w:tc>
          <w:tcPr>
            <w:tcW w:w="698" w:type="dxa"/>
          </w:tcPr>
          <w:p w:rsidR="00E042F5" w:rsidRPr="00E042F5" w:rsidRDefault="00E042F5" w:rsidP="003331D8">
            <w:pPr>
              <w:jc w:val="center"/>
              <w:rPr>
                <w:sz w:val="18"/>
                <w:szCs w:val="18"/>
              </w:rPr>
            </w:pPr>
            <w:r w:rsidRPr="00E042F5">
              <w:rPr>
                <w:sz w:val="18"/>
                <w:szCs w:val="18"/>
              </w:rPr>
              <w:t>4.</w:t>
            </w:r>
          </w:p>
        </w:tc>
        <w:tc>
          <w:tcPr>
            <w:tcW w:w="2921" w:type="dxa"/>
          </w:tcPr>
          <w:p w:rsidR="00E042F5" w:rsidRPr="00E042F5" w:rsidRDefault="00E042F5" w:rsidP="003331D8">
            <w:pPr>
              <w:rPr>
                <w:sz w:val="18"/>
                <w:szCs w:val="18"/>
              </w:rPr>
            </w:pPr>
            <w:r w:rsidRPr="00E042F5">
              <w:rPr>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2608" w:type="dxa"/>
          </w:tcPr>
          <w:p w:rsidR="00E042F5" w:rsidRPr="00E042F5" w:rsidRDefault="00E042F5" w:rsidP="003331D8">
            <w:pPr>
              <w:rPr>
                <w:sz w:val="18"/>
                <w:szCs w:val="18"/>
              </w:rPr>
            </w:pPr>
            <w:r w:rsidRPr="00E042F5">
              <w:rPr>
                <w:sz w:val="18"/>
                <w:szCs w:val="18"/>
              </w:rPr>
              <w:t>Ответственный исполнитель: администрация Мошковского сельсовета Бековского района Пензенской области</w:t>
            </w:r>
          </w:p>
          <w:p w:rsidR="00E042F5" w:rsidRPr="00E042F5" w:rsidRDefault="00E042F5" w:rsidP="003331D8">
            <w:pPr>
              <w:rPr>
                <w:sz w:val="18"/>
                <w:szCs w:val="18"/>
              </w:rPr>
            </w:pPr>
          </w:p>
          <w:p w:rsidR="00E042F5" w:rsidRPr="00E042F5" w:rsidRDefault="00E042F5" w:rsidP="003331D8">
            <w:pPr>
              <w:rPr>
                <w:sz w:val="18"/>
                <w:szCs w:val="18"/>
              </w:rPr>
            </w:pPr>
            <w:r w:rsidRPr="00E042F5">
              <w:rPr>
                <w:sz w:val="18"/>
                <w:szCs w:val="18"/>
              </w:rPr>
              <w:t>Соисполнители отсутствуют</w:t>
            </w:r>
          </w:p>
        </w:tc>
        <w:tc>
          <w:tcPr>
            <w:tcW w:w="3388" w:type="dxa"/>
          </w:tcPr>
          <w:p w:rsidR="00E042F5" w:rsidRPr="00E042F5" w:rsidRDefault="00E042F5" w:rsidP="003331D8">
            <w:pPr>
              <w:rPr>
                <w:bCs/>
                <w:sz w:val="18"/>
                <w:szCs w:val="18"/>
              </w:rPr>
            </w:pPr>
            <w:r w:rsidRPr="00E042F5">
              <w:rPr>
                <w:sz w:val="18"/>
                <w:szCs w:val="18"/>
              </w:rPr>
              <w:t>Обеспечение первичных мер пожарной безопасности в границах поселения и участие в осуществлении мероприятий по гражданской обороне и ликвидации чрезвычайных ситуаций</w:t>
            </w:r>
          </w:p>
        </w:tc>
      </w:tr>
      <w:tr w:rsidR="00E042F5" w:rsidRPr="00E042F5" w:rsidTr="003331D8">
        <w:trPr>
          <w:trHeight w:hRule="exact" w:val="1465"/>
          <w:jc w:val="center"/>
        </w:trPr>
        <w:tc>
          <w:tcPr>
            <w:tcW w:w="698" w:type="dxa"/>
          </w:tcPr>
          <w:p w:rsidR="00E042F5" w:rsidRPr="00E042F5" w:rsidRDefault="00E042F5" w:rsidP="003331D8">
            <w:pPr>
              <w:jc w:val="center"/>
              <w:rPr>
                <w:sz w:val="18"/>
                <w:szCs w:val="18"/>
              </w:rPr>
            </w:pPr>
            <w:r w:rsidRPr="00E042F5">
              <w:rPr>
                <w:sz w:val="18"/>
                <w:szCs w:val="18"/>
              </w:rPr>
              <w:t>5.</w:t>
            </w:r>
          </w:p>
        </w:tc>
        <w:tc>
          <w:tcPr>
            <w:tcW w:w="2921" w:type="dxa"/>
          </w:tcPr>
          <w:p w:rsidR="00E042F5" w:rsidRPr="00E042F5" w:rsidRDefault="00E042F5" w:rsidP="003331D8">
            <w:pPr>
              <w:rPr>
                <w:sz w:val="18"/>
                <w:szCs w:val="18"/>
              </w:rPr>
            </w:pPr>
            <w:r w:rsidRPr="00E042F5">
              <w:rPr>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2608" w:type="dxa"/>
          </w:tcPr>
          <w:p w:rsidR="00E042F5" w:rsidRPr="00E042F5" w:rsidRDefault="00E042F5" w:rsidP="003331D8">
            <w:pPr>
              <w:rPr>
                <w:sz w:val="18"/>
                <w:szCs w:val="18"/>
              </w:rPr>
            </w:pPr>
            <w:r w:rsidRPr="00E042F5">
              <w:rPr>
                <w:sz w:val="18"/>
                <w:szCs w:val="18"/>
              </w:rPr>
              <w:t>Ответственный исполнитель: администрация Мошковского сельсовета Бековского района Пензенской области</w:t>
            </w:r>
          </w:p>
          <w:p w:rsidR="00E042F5" w:rsidRPr="00E042F5" w:rsidRDefault="00E042F5" w:rsidP="003331D8">
            <w:pPr>
              <w:rPr>
                <w:sz w:val="18"/>
                <w:szCs w:val="18"/>
              </w:rPr>
            </w:pPr>
          </w:p>
          <w:p w:rsidR="00E042F5" w:rsidRPr="00E042F5" w:rsidRDefault="00E042F5" w:rsidP="003331D8">
            <w:pPr>
              <w:rPr>
                <w:sz w:val="18"/>
                <w:szCs w:val="18"/>
              </w:rPr>
            </w:pPr>
            <w:r w:rsidRPr="00E042F5">
              <w:rPr>
                <w:sz w:val="18"/>
                <w:szCs w:val="18"/>
              </w:rPr>
              <w:t>Соисполнители отсутствуют</w:t>
            </w:r>
          </w:p>
        </w:tc>
        <w:tc>
          <w:tcPr>
            <w:tcW w:w="3388" w:type="dxa"/>
          </w:tcPr>
          <w:p w:rsidR="00E042F5" w:rsidRPr="00E042F5" w:rsidRDefault="00E042F5" w:rsidP="003331D8">
            <w:pPr>
              <w:rPr>
                <w:bCs/>
                <w:sz w:val="18"/>
                <w:szCs w:val="18"/>
              </w:rPr>
            </w:pPr>
            <w:r w:rsidRPr="00E042F5">
              <w:rPr>
                <w:bCs/>
                <w:sz w:val="18"/>
                <w:szCs w:val="18"/>
              </w:rPr>
              <w:t>Формирование здорового образа жизни детей, подростков и молодежи, обеспечение прав населения на удовлетворение своих потребностей в занятиях физической культуры и спортом.</w:t>
            </w:r>
          </w:p>
        </w:tc>
      </w:tr>
      <w:tr w:rsidR="00E042F5" w:rsidRPr="00E042F5" w:rsidTr="003331D8">
        <w:trPr>
          <w:trHeight w:val="585"/>
          <w:jc w:val="center"/>
        </w:trPr>
        <w:tc>
          <w:tcPr>
            <w:tcW w:w="698" w:type="dxa"/>
          </w:tcPr>
          <w:p w:rsidR="00E042F5" w:rsidRPr="00E042F5" w:rsidRDefault="00E042F5" w:rsidP="003331D8">
            <w:pPr>
              <w:jc w:val="center"/>
              <w:rPr>
                <w:sz w:val="18"/>
                <w:szCs w:val="18"/>
              </w:rPr>
            </w:pPr>
            <w:r w:rsidRPr="00E042F5">
              <w:rPr>
                <w:sz w:val="18"/>
                <w:szCs w:val="18"/>
              </w:rPr>
              <w:t>6.</w:t>
            </w:r>
          </w:p>
        </w:tc>
        <w:tc>
          <w:tcPr>
            <w:tcW w:w="2921" w:type="dxa"/>
          </w:tcPr>
          <w:p w:rsidR="00E042F5" w:rsidRPr="00E042F5" w:rsidRDefault="00E042F5" w:rsidP="003331D8">
            <w:pPr>
              <w:rPr>
                <w:sz w:val="18"/>
                <w:szCs w:val="18"/>
              </w:rPr>
            </w:pPr>
            <w:r w:rsidRPr="00E042F5">
              <w:rPr>
                <w:sz w:val="18"/>
                <w:szCs w:val="18"/>
              </w:rPr>
              <w:t xml:space="preserve">Муниципальная программа Мошковского сельсовета Бековского района Пензенской области «Организация муниципального управления в Мошковском сельсовете </w:t>
            </w:r>
            <w:r w:rsidRPr="00E042F5">
              <w:rPr>
                <w:sz w:val="18"/>
                <w:szCs w:val="18"/>
              </w:rPr>
              <w:lastRenderedPageBreak/>
              <w:t>Бековского района Пензенской области»</w:t>
            </w:r>
          </w:p>
        </w:tc>
        <w:tc>
          <w:tcPr>
            <w:tcW w:w="2608" w:type="dxa"/>
          </w:tcPr>
          <w:p w:rsidR="00E042F5" w:rsidRPr="00E042F5" w:rsidRDefault="00E042F5" w:rsidP="003331D8">
            <w:pPr>
              <w:rPr>
                <w:sz w:val="18"/>
                <w:szCs w:val="18"/>
              </w:rPr>
            </w:pPr>
            <w:r w:rsidRPr="00E042F5">
              <w:rPr>
                <w:sz w:val="18"/>
                <w:szCs w:val="18"/>
              </w:rPr>
              <w:lastRenderedPageBreak/>
              <w:t>Ответственный исполнитель: администрация Мошковского сельсовета Бековского района Пензенской области</w:t>
            </w:r>
          </w:p>
          <w:p w:rsidR="00E042F5" w:rsidRPr="00E042F5" w:rsidRDefault="00E042F5" w:rsidP="003331D8">
            <w:pPr>
              <w:rPr>
                <w:sz w:val="18"/>
                <w:szCs w:val="18"/>
              </w:rPr>
            </w:pPr>
          </w:p>
          <w:p w:rsidR="00E042F5" w:rsidRPr="00E042F5" w:rsidRDefault="00E042F5" w:rsidP="003331D8">
            <w:pPr>
              <w:rPr>
                <w:sz w:val="18"/>
                <w:szCs w:val="18"/>
              </w:rPr>
            </w:pPr>
            <w:r w:rsidRPr="00E042F5">
              <w:rPr>
                <w:sz w:val="18"/>
                <w:szCs w:val="18"/>
              </w:rPr>
              <w:t>Соисполнители отсутствуют</w:t>
            </w:r>
          </w:p>
        </w:tc>
        <w:tc>
          <w:tcPr>
            <w:tcW w:w="3388" w:type="dxa"/>
          </w:tcPr>
          <w:p w:rsidR="00E042F5" w:rsidRPr="00E042F5" w:rsidRDefault="00E042F5" w:rsidP="003331D8">
            <w:pPr>
              <w:tabs>
                <w:tab w:val="left" w:pos="612"/>
              </w:tabs>
              <w:rPr>
                <w:sz w:val="18"/>
                <w:szCs w:val="18"/>
              </w:rPr>
            </w:pPr>
            <w:r w:rsidRPr="00E042F5">
              <w:rPr>
                <w:sz w:val="18"/>
                <w:szCs w:val="18"/>
              </w:rPr>
              <w:t>Создание условий для обеспечения потребностей граждан в государственных и муниципальных услугах, повышение их качества и доступности.</w:t>
            </w:r>
          </w:p>
          <w:p w:rsidR="00E042F5" w:rsidRPr="00E042F5" w:rsidRDefault="00E042F5" w:rsidP="003331D8">
            <w:pPr>
              <w:rPr>
                <w:bCs/>
                <w:sz w:val="18"/>
                <w:szCs w:val="18"/>
              </w:rPr>
            </w:pPr>
          </w:p>
        </w:tc>
      </w:tr>
      <w:tr w:rsidR="00E042F5" w:rsidRPr="00E042F5" w:rsidTr="003331D8">
        <w:trPr>
          <w:trHeight w:val="585"/>
          <w:jc w:val="center"/>
        </w:trPr>
        <w:tc>
          <w:tcPr>
            <w:tcW w:w="698" w:type="dxa"/>
          </w:tcPr>
          <w:p w:rsidR="00E042F5" w:rsidRPr="00E042F5" w:rsidRDefault="00E042F5" w:rsidP="003331D8">
            <w:pPr>
              <w:jc w:val="center"/>
              <w:rPr>
                <w:sz w:val="18"/>
                <w:szCs w:val="18"/>
              </w:rPr>
            </w:pPr>
            <w:r w:rsidRPr="00E042F5">
              <w:rPr>
                <w:sz w:val="18"/>
                <w:szCs w:val="18"/>
              </w:rPr>
              <w:lastRenderedPageBreak/>
              <w:t>7</w:t>
            </w:r>
          </w:p>
        </w:tc>
        <w:tc>
          <w:tcPr>
            <w:tcW w:w="2921" w:type="dxa"/>
          </w:tcPr>
          <w:p w:rsidR="00E042F5" w:rsidRPr="00E042F5" w:rsidRDefault="00E042F5" w:rsidP="003331D8">
            <w:pPr>
              <w:rPr>
                <w:sz w:val="18"/>
                <w:szCs w:val="18"/>
              </w:rPr>
            </w:pPr>
            <w:r w:rsidRPr="00E042F5">
              <w:rPr>
                <w:sz w:val="18"/>
                <w:szCs w:val="18"/>
              </w:rPr>
              <w:t>Муниципальная программа Мошковского сельсовета Бековского района Пензенской области «Комплексное развитие Мошковского сельсовета Бековского района Пензенской области»</w:t>
            </w:r>
          </w:p>
        </w:tc>
        <w:tc>
          <w:tcPr>
            <w:tcW w:w="2608" w:type="dxa"/>
          </w:tcPr>
          <w:p w:rsidR="00E042F5" w:rsidRPr="00E042F5" w:rsidRDefault="00E042F5" w:rsidP="003331D8">
            <w:pPr>
              <w:rPr>
                <w:sz w:val="18"/>
                <w:szCs w:val="18"/>
              </w:rPr>
            </w:pPr>
            <w:r w:rsidRPr="00E042F5">
              <w:rPr>
                <w:sz w:val="18"/>
                <w:szCs w:val="18"/>
              </w:rPr>
              <w:t>Ответственный исполнитель: администрация Мошковского сельсовета Бековского района Пензенской области</w:t>
            </w:r>
          </w:p>
          <w:p w:rsidR="00E042F5" w:rsidRPr="00E042F5" w:rsidRDefault="00E042F5" w:rsidP="003331D8">
            <w:pPr>
              <w:rPr>
                <w:sz w:val="18"/>
                <w:szCs w:val="18"/>
              </w:rPr>
            </w:pPr>
          </w:p>
          <w:p w:rsidR="00E042F5" w:rsidRPr="00E042F5" w:rsidRDefault="00E042F5" w:rsidP="003331D8">
            <w:pPr>
              <w:rPr>
                <w:sz w:val="18"/>
                <w:szCs w:val="18"/>
              </w:rPr>
            </w:pPr>
            <w:r w:rsidRPr="00E042F5">
              <w:rPr>
                <w:sz w:val="18"/>
                <w:szCs w:val="18"/>
              </w:rPr>
              <w:t>Соисполнители отсутствуют</w:t>
            </w:r>
          </w:p>
        </w:tc>
        <w:tc>
          <w:tcPr>
            <w:tcW w:w="3388" w:type="dxa"/>
          </w:tcPr>
          <w:p w:rsidR="00E042F5" w:rsidRPr="00E042F5" w:rsidRDefault="00E042F5" w:rsidP="003331D8">
            <w:pPr>
              <w:rPr>
                <w:bCs/>
                <w:sz w:val="18"/>
                <w:szCs w:val="18"/>
              </w:rPr>
            </w:pPr>
            <w:r w:rsidRPr="00E042F5">
              <w:rPr>
                <w:sz w:val="18"/>
                <w:szCs w:val="18"/>
              </w:rPr>
              <w:t>Создание и обустройство площадок накопления твердых коммунальных отходов</w:t>
            </w:r>
          </w:p>
        </w:tc>
      </w:tr>
    </w:tbl>
    <w:p w:rsidR="0089209F" w:rsidRDefault="002504B5" w:rsidP="0089209F">
      <w:pPr>
        <w:pStyle w:val="1ff2"/>
        <w:keepNext/>
        <w:keepLines/>
        <w:spacing w:line="240" w:lineRule="auto"/>
        <w:jc w:val="center"/>
        <w:rPr>
          <w:b/>
          <w:sz w:val="18"/>
          <w:szCs w:val="18"/>
        </w:rPr>
      </w:pPr>
      <w:r>
        <w:rPr>
          <w:b/>
          <w:sz w:val="18"/>
          <w:szCs w:val="18"/>
        </w:rPr>
        <w:t>_________________________________________________________________________________________________________________</w:t>
      </w:r>
    </w:p>
    <w:p w:rsidR="002504B5" w:rsidRPr="002504B5" w:rsidRDefault="002504B5" w:rsidP="002504B5">
      <w:pPr>
        <w:pStyle w:val="ConsPlusNonformat"/>
        <w:widowControl/>
        <w:ind w:right="57"/>
        <w:jc w:val="center"/>
        <w:rPr>
          <w:rFonts w:ascii="Times New Roman" w:hAnsi="Times New Roman" w:cs="Times New Roman"/>
          <w:b/>
          <w:sz w:val="18"/>
          <w:szCs w:val="18"/>
        </w:rPr>
      </w:pPr>
      <w:r w:rsidRPr="002504B5">
        <w:rPr>
          <w:rFonts w:ascii="Times New Roman" w:hAnsi="Times New Roman" w:cs="Times New Roman"/>
          <w:b/>
          <w:sz w:val="18"/>
          <w:szCs w:val="18"/>
        </w:rPr>
        <w:t xml:space="preserve">Решение Комитета местного самоуправления </w:t>
      </w:r>
      <w:r w:rsidRPr="002504B5">
        <w:rPr>
          <w:rFonts w:ascii="Times New Roman" w:hAnsi="Times New Roman" w:cs="Times New Roman"/>
          <w:b/>
          <w:sz w:val="18"/>
          <w:szCs w:val="18"/>
        </w:rPr>
        <w:t>М</w:t>
      </w:r>
      <w:r w:rsidRPr="002504B5">
        <w:rPr>
          <w:rFonts w:ascii="Times New Roman" w:hAnsi="Times New Roman" w:cs="Times New Roman"/>
          <w:b/>
          <w:sz w:val="18"/>
          <w:szCs w:val="18"/>
        </w:rPr>
        <w:t>ошковского сельсовета Бековского района Пензенской области от 27.03.2020</w:t>
      </w:r>
      <w:r w:rsidRPr="002504B5">
        <w:rPr>
          <w:rFonts w:ascii="Times New Roman" w:hAnsi="Times New Roman" w:cs="Times New Roman"/>
          <w:b/>
          <w:sz w:val="18"/>
          <w:szCs w:val="18"/>
        </w:rPr>
        <w:t xml:space="preserve"> № 75-12/</w:t>
      </w:r>
      <w:r w:rsidRPr="002504B5">
        <w:rPr>
          <w:rFonts w:ascii="Times New Roman" w:hAnsi="Times New Roman" w:cs="Times New Roman"/>
          <w:b/>
          <w:sz w:val="18"/>
          <w:szCs w:val="18"/>
          <w:lang w:val="en-US"/>
        </w:rPr>
        <w:t>VII</w:t>
      </w:r>
      <w:r>
        <w:rPr>
          <w:rFonts w:ascii="Times New Roman" w:hAnsi="Times New Roman" w:cs="Times New Roman"/>
          <w:b/>
          <w:sz w:val="18"/>
          <w:szCs w:val="18"/>
        </w:rPr>
        <w:t xml:space="preserve"> </w:t>
      </w:r>
      <w:r w:rsidRPr="002504B5">
        <w:rPr>
          <w:sz w:val="18"/>
          <w:szCs w:val="18"/>
        </w:rPr>
        <w:t>«</w:t>
      </w:r>
      <w:r w:rsidRPr="002504B5">
        <w:rPr>
          <w:rFonts w:ascii="Times New Roman" w:hAnsi="Times New Roman" w:cs="Times New Roman"/>
          <w:b/>
          <w:sz w:val="18"/>
          <w:szCs w:val="18"/>
        </w:rPr>
        <w:t xml:space="preserve">Об утверждении </w:t>
      </w:r>
      <w:r w:rsidRPr="002504B5">
        <w:rPr>
          <w:rFonts w:ascii="Times New Roman" w:hAnsi="Times New Roman" w:cs="Times New Roman"/>
          <w:b/>
          <w:sz w:val="18"/>
          <w:szCs w:val="18"/>
        </w:rPr>
        <w:t>Соглашения</w:t>
      </w:r>
      <w:r>
        <w:rPr>
          <w:rFonts w:ascii="Times New Roman" w:hAnsi="Times New Roman" w:cs="Times New Roman"/>
          <w:b/>
          <w:sz w:val="18"/>
          <w:szCs w:val="18"/>
        </w:rPr>
        <w:t xml:space="preserve"> о</w:t>
      </w:r>
      <w:r w:rsidRPr="002504B5">
        <w:rPr>
          <w:rFonts w:ascii="Times New Roman" w:hAnsi="Times New Roman" w:cs="Times New Roman"/>
          <w:b/>
          <w:sz w:val="18"/>
          <w:szCs w:val="18"/>
        </w:rPr>
        <w:t xml:space="preserve"> передаче части полномочий по вопросу местного значения «Организация ритуальных услуг и содержание мест захоронения»</w:t>
      </w:r>
    </w:p>
    <w:p w:rsidR="002504B5" w:rsidRPr="002504B5" w:rsidRDefault="002504B5" w:rsidP="002504B5">
      <w:pPr>
        <w:tabs>
          <w:tab w:val="left" w:pos="709"/>
        </w:tabs>
        <w:autoSpaceDE w:val="0"/>
        <w:autoSpaceDN w:val="0"/>
        <w:adjustRightInd w:val="0"/>
        <w:ind w:right="57"/>
        <w:jc w:val="both"/>
        <w:rPr>
          <w:sz w:val="18"/>
          <w:szCs w:val="18"/>
        </w:rPr>
      </w:pPr>
      <w:r w:rsidRPr="002504B5">
        <w:rPr>
          <w:sz w:val="18"/>
          <w:szCs w:val="18"/>
        </w:rPr>
        <w:t xml:space="preserve">          В соответствии с Бюджетным кодексом Российской Федерации, частью 4 статьи 15 Федерального закона от 06.10.2003 № 131-ФЗ «Об общих принципах организации местного самоуправления в Российской Федерации» (с последующими изменениями), статьей 20 Устава Мошковского сельсовета Бековского района Пензенской области, решением Комитета местного самоуправления Мошковского сельсовета Бековского района Пензенской области от 25.08.2014 № 488-113/</w:t>
      </w:r>
      <w:r w:rsidRPr="002504B5">
        <w:rPr>
          <w:sz w:val="18"/>
          <w:szCs w:val="18"/>
          <w:lang w:val="en-US"/>
        </w:rPr>
        <w:t>V</w:t>
      </w:r>
      <w:r w:rsidRPr="002504B5">
        <w:rPr>
          <w:sz w:val="18"/>
          <w:szCs w:val="18"/>
        </w:rPr>
        <w:t xml:space="preserve"> «Об утверждении Порядка заключения органами местного самоуправления Мошковского сельсовета Бековского района Пензенской области соглашений с органами местного самоуправления Бековского района Пензенской области о передаче (принятии) осуществления части полномочий по решению вопросов местного значения» (с последующими изменениями)</w:t>
      </w:r>
    </w:p>
    <w:p w:rsidR="002504B5" w:rsidRPr="002504B5" w:rsidRDefault="002504B5" w:rsidP="002504B5">
      <w:pPr>
        <w:autoSpaceDE w:val="0"/>
        <w:autoSpaceDN w:val="0"/>
        <w:adjustRightInd w:val="0"/>
        <w:ind w:right="57"/>
        <w:jc w:val="center"/>
        <w:rPr>
          <w:b/>
          <w:sz w:val="18"/>
          <w:szCs w:val="18"/>
        </w:rPr>
      </w:pPr>
      <w:r w:rsidRPr="002504B5">
        <w:rPr>
          <w:sz w:val="18"/>
          <w:szCs w:val="18"/>
        </w:rPr>
        <w:t>Комитет местного самоуправления Мошковского сельсовета</w:t>
      </w:r>
      <w:r w:rsidRPr="002504B5">
        <w:rPr>
          <w:b/>
          <w:sz w:val="18"/>
          <w:szCs w:val="18"/>
        </w:rPr>
        <w:t xml:space="preserve"> решил:</w:t>
      </w:r>
    </w:p>
    <w:p w:rsidR="002504B5" w:rsidRPr="002504B5" w:rsidRDefault="002504B5" w:rsidP="002504B5">
      <w:pPr>
        <w:autoSpaceDE w:val="0"/>
        <w:autoSpaceDN w:val="0"/>
        <w:adjustRightInd w:val="0"/>
        <w:ind w:right="57"/>
        <w:jc w:val="both"/>
        <w:rPr>
          <w:sz w:val="18"/>
          <w:szCs w:val="18"/>
        </w:rPr>
      </w:pPr>
      <w:r w:rsidRPr="002504B5">
        <w:rPr>
          <w:sz w:val="18"/>
          <w:szCs w:val="18"/>
        </w:rPr>
        <w:t>1. Утвердить прилагаемое Соглашение о передаче части полномочий по вопросу местного значения «Организация ритуальных услуг и содержание мест захоронения».</w:t>
      </w:r>
    </w:p>
    <w:p w:rsidR="002504B5" w:rsidRPr="002504B5" w:rsidRDefault="002504B5" w:rsidP="002504B5">
      <w:pPr>
        <w:ind w:right="57"/>
        <w:jc w:val="both"/>
        <w:rPr>
          <w:color w:val="000000"/>
          <w:sz w:val="18"/>
          <w:szCs w:val="18"/>
        </w:rPr>
      </w:pPr>
      <w:r w:rsidRPr="002504B5">
        <w:rPr>
          <w:sz w:val="18"/>
          <w:szCs w:val="18"/>
        </w:rPr>
        <w:t xml:space="preserve">2. </w:t>
      </w:r>
      <w:r w:rsidRPr="002504B5">
        <w:rPr>
          <w:color w:val="000000"/>
          <w:sz w:val="18"/>
          <w:szCs w:val="18"/>
        </w:rPr>
        <w:t>Настоящее решение вступает в силу со дня его подписания.</w:t>
      </w:r>
    </w:p>
    <w:p w:rsidR="002504B5" w:rsidRPr="002504B5" w:rsidRDefault="002504B5" w:rsidP="002504B5">
      <w:pPr>
        <w:widowControl w:val="0"/>
        <w:suppressAutoHyphens/>
        <w:ind w:right="57"/>
        <w:jc w:val="both"/>
        <w:rPr>
          <w:rFonts w:eastAsia="Lucida Sans Unicode"/>
          <w:kern w:val="1"/>
          <w:sz w:val="18"/>
          <w:szCs w:val="18"/>
          <w:lang/>
        </w:rPr>
      </w:pPr>
      <w:r w:rsidRPr="002504B5">
        <w:rPr>
          <w:rFonts w:eastAsia="Lucida Sans Unicode"/>
          <w:kern w:val="1"/>
          <w:sz w:val="18"/>
          <w:szCs w:val="18"/>
          <w:lang/>
        </w:rPr>
        <w:t>3.</w:t>
      </w:r>
      <w:r w:rsidRPr="002504B5">
        <w:rPr>
          <w:rFonts w:eastAsia="Lucida Sans Unicode"/>
          <w:bCs/>
          <w:kern w:val="1"/>
          <w:sz w:val="18"/>
          <w:szCs w:val="18"/>
          <w:lang/>
        </w:rPr>
        <w:t xml:space="preserve"> Контроль за исполнением настоящего решения возложить на главу Мошковского сельсовета Артамошкину И.А.</w:t>
      </w:r>
    </w:p>
    <w:p w:rsidR="002504B5" w:rsidRPr="002504B5" w:rsidRDefault="002504B5" w:rsidP="002504B5">
      <w:pPr>
        <w:ind w:right="57"/>
        <w:jc w:val="both"/>
        <w:rPr>
          <w:sz w:val="18"/>
          <w:szCs w:val="18"/>
        </w:rPr>
      </w:pPr>
      <w:r w:rsidRPr="002504B5">
        <w:rPr>
          <w:sz w:val="18"/>
          <w:szCs w:val="18"/>
        </w:rPr>
        <w:t>Глава Мошковского сельсовета                                                   И.А. Артамошкина</w:t>
      </w:r>
    </w:p>
    <w:p w:rsidR="002504B5" w:rsidRPr="002504B5" w:rsidRDefault="002504B5" w:rsidP="002504B5">
      <w:pPr>
        <w:ind w:right="57"/>
        <w:jc w:val="both"/>
        <w:rPr>
          <w:sz w:val="18"/>
          <w:szCs w:val="18"/>
        </w:rPr>
      </w:pPr>
    </w:p>
    <w:p w:rsidR="002504B5" w:rsidRPr="002504B5" w:rsidRDefault="002504B5" w:rsidP="002504B5">
      <w:pPr>
        <w:ind w:right="57"/>
        <w:jc w:val="center"/>
        <w:rPr>
          <w:color w:val="000000"/>
          <w:sz w:val="18"/>
          <w:szCs w:val="18"/>
        </w:rPr>
      </w:pPr>
      <w:r w:rsidRPr="002504B5">
        <w:rPr>
          <w:color w:val="000000"/>
          <w:sz w:val="18"/>
          <w:szCs w:val="18"/>
        </w:rPr>
        <w:t>Утверждено</w:t>
      </w:r>
      <w:r w:rsidR="00E47D6C">
        <w:rPr>
          <w:color w:val="000000"/>
          <w:sz w:val="18"/>
          <w:szCs w:val="18"/>
        </w:rPr>
        <w:t xml:space="preserve"> </w:t>
      </w:r>
      <w:r w:rsidRPr="002504B5">
        <w:rPr>
          <w:color w:val="000000"/>
          <w:sz w:val="18"/>
          <w:szCs w:val="18"/>
        </w:rPr>
        <w:t>решением Собрания представителей</w:t>
      </w:r>
      <w:r w:rsidR="00E47D6C">
        <w:rPr>
          <w:color w:val="000000"/>
          <w:sz w:val="18"/>
          <w:szCs w:val="18"/>
        </w:rPr>
        <w:t xml:space="preserve"> </w:t>
      </w:r>
      <w:r w:rsidRPr="002504B5">
        <w:rPr>
          <w:color w:val="000000"/>
          <w:sz w:val="18"/>
          <w:szCs w:val="18"/>
        </w:rPr>
        <w:t>Бековского района Пензенской области</w:t>
      </w:r>
      <w:r w:rsidR="00E47D6C">
        <w:rPr>
          <w:color w:val="000000"/>
          <w:sz w:val="18"/>
          <w:szCs w:val="18"/>
        </w:rPr>
        <w:t xml:space="preserve"> </w:t>
      </w:r>
      <w:r w:rsidRPr="002504B5">
        <w:rPr>
          <w:color w:val="000000"/>
          <w:sz w:val="18"/>
          <w:szCs w:val="18"/>
        </w:rPr>
        <w:t>от 27.03.2020 № 347-40/</w:t>
      </w:r>
      <w:r w:rsidRPr="002504B5">
        <w:rPr>
          <w:color w:val="000000"/>
          <w:sz w:val="18"/>
          <w:szCs w:val="18"/>
          <w:lang w:val="en-US"/>
        </w:rPr>
        <w:t>IV</w:t>
      </w:r>
    </w:p>
    <w:p w:rsidR="002504B5" w:rsidRPr="002504B5" w:rsidRDefault="002504B5" w:rsidP="002504B5">
      <w:pPr>
        <w:ind w:right="57"/>
        <w:jc w:val="center"/>
        <w:rPr>
          <w:color w:val="000000"/>
          <w:sz w:val="18"/>
          <w:szCs w:val="18"/>
        </w:rPr>
      </w:pPr>
    </w:p>
    <w:p w:rsidR="002504B5" w:rsidRPr="002504B5" w:rsidRDefault="002504B5" w:rsidP="002504B5">
      <w:pPr>
        <w:ind w:right="57"/>
        <w:jc w:val="center"/>
        <w:rPr>
          <w:color w:val="000000"/>
          <w:sz w:val="18"/>
          <w:szCs w:val="18"/>
        </w:rPr>
      </w:pPr>
      <w:r w:rsidRPr="002504B5">
        <w:rPr>
          <w:color w:val="000000"/>
          <w:sz w:val="18"/>
          <w:szCs w:val="18"/>
        </w:rPr>
        <w:t>Утверждено</w:t>
      </w:r>
      <w:r w:rsidR="00E47D6C">
        <w:rPr>
          <w:color w:val="000000"/>
          <w:sz w:val="18"/>
          <w:szCs w:val="18"/>
        </w:rPr>
        <w:t xml:space="preserve"> </w:t>
      </w:r>
      <w:r w:rsidRPr="002504B5">
        <w:rPr>
          <w:color w:val="000000"/>
          <w:sz w:val="18"/>
          <w:szCs w:val="18"/>
        </w:rPr>
        <w:t>решением Комитета местного самоуправления Мошковского сельсовета Бековского района Пензенской области</w:t>
      </w:r>
    </w:p>
    <w:p w:rsidR="002504B5" w:rsidRPr="002504B5" w:rsidRDefault="002504B5" w:rsidP="002504B5">
      <w:pPr>
        <w:ind w:right="57"/>
        <w:jc w:val="center"/>
        <w:rPr>
          <w:color w:val="000000"/>
          <w:sz w:val="18"/>
          <w:szCs w:val="18"/>
        </w:rPr>
      </w:pPr>
      <w:r w:rsidRPr="002504B5">
        <w:rPr>
          <w:color w:val="000000"/>
          <w:sz w:val="18"/>
          <w:szCs w:val="18"/>
        </w:rPr>
        <w:t xml:space="preserve">от 27.03.2020 № </w:t>
      </w:r>
      <w:r w:rsidRPr="002504B5">
        <w:rPr>
          <w:sz w:val="18"/>
          <w:szCs w:val="18"/>
        </w:rPr>
        <w:t>75-12/</w:t>
      </w:r>
      <w:r w:rsidRPr="002504B5">
        <w:rPr>
          <w:sz w:val="18"/>
          <w:szCs w:val="18"/>
          <w:lang w:val="en-US"/>
        </w:rPr>
        <w:t>VII</w:t>
      </w:r>
    </w:p>
    <w:p w:rsidR="002504B5" w:rsidRPr="002504B5" w:rsidRDefault="002504B5" w:rsidP="002504B5">
      <w:pPr>
        <w:ind w:right="57"/>
        <w:jc w:val="center"/>
        <w:rPr>
          <w:b/>
          <w:bCs/>
          <w:sz w:val="18"/>
          <w:szCs w:val="18"/>
        </w:rPr>
      </w:pPr>
    </w:p>
    <w:p w:rsidR="002504B5" w:rsidRPr="002504B5" w:rsidRDefault="002504B5" w:rsidP="002504B5">
      <w:pPr>
        <w:ind w:right="57"/>
        <w:jc w:val="center"/>
        <w:rPr>
          <w:b/>
          <w:bCs/>
          <w:sz w:val="18"/>
          <w:szCs w:val="18"/>
        </w:rPr>
      </w:pPr>
    </w:p>
    <w:p w:rsidR="002504B5" w:rsidRPr="002504B5" w:rsidRDefault="002504B5" w:rsidP="002504B5">
      <w:pPr>
        <w:ind w:right="57"/>
        <w:jc w:val="center"/>
        <w:rPr>
          <w:b/>
          <w:bCs/>
          <w:sz w:val="18"/>
          <w:szCs w:val="18"/>
        </w:rPr>
      </w:pPr>
      <w:r w:rsidRPr="002504B5">
        <w:rPr>
          <w:b/>
          <w:bCs/>
          <w:sz w:val="18"/>
          <w:szCs w:val="18"/>
        </w:rPr>
        <w:t>СОГЛАШЕНИЕ</w:t>
      </w:r>
    </w:p>
    <w:p w:rsidR="002504B5" w:rsidRPr="002504B5" w:rsidRDefault="002504B5" w:rsidP="002504B5">
      <w:pPr>
        <w:autoSpaceDE w:val="0"/>
        <w:autoSpaceDN w:val="0"/>
        <w:adjustRightInd w:val="0"/>
        <w:ind w:right="57"/>
        <w:jc w:val="center"/>
        <w:rPr>
          <w:b/>
          <w:sz w:val="18"/>
          <w:szCs w:val="18"/>
        </w:rPr>
      </w:pPr>
      <w:r w:rsidRPr="002504B5">
        <w:rPr>
          <w:b/>
          <w:sz w:val="18"/>
          <w:szCs w:val="18"/>
        </w:rPr>
        <w:t>о передаче части полномочий по вопросу местного значения «Организация ритуальных услуг и содержание мест захоронения»</w:t>
      </w:r>
    </w:p>
    <w:p w:rsidR="002504B5" w:rsidRPr="002504B5" w:rsidRDefault="002504B5" w:rsidP="002504B5">
      <w:pPr>
        <w:pStyle w:val="21"/>
        <w:spacing w:after="0" w:line="240" w:lineRule="auto"/>
        <w:ind w:right="57"/>
        <w:rPr>
          <w:sz w:val="18"/>
          <w:szCs w:val="18"/>
        </w:rPr>
      </w:pPr>
      <w:proofErr w:type="spellStart"/>
      <w:r w:rsidRPr="00E47D6C">
        <w:rPr>
          <w:sz w:val="18"/>
          <w:szCs w:val="18"/>
        </w:rPr>
        <w:t>р.п</w:t>
      </w:r>
      <w:proofErr w:type="spellEnd"/>
      <w:r w:rsidRPr="00E47D6C">
        <w:rPr>
          <w:sz w:val="18"/>
          <w:szCs w:val="18"/>
        </w:rPr>
        <w:t xml:space="preserve">. Беково                                                                                                     </w:t>
      </w:r>
      <w:r w:rsidR="00E47D6C" w:rsidRPr="00E47D6C">
        <w:rPr>
          <w:sz w:val="18"/>
          <w:szCs w:val="18"/>
        </w:rPr>
        <w:t xml:space="preserve">                                                                    </w:t>
      </w:r>
      <w:r w:rsidRPr="00E47D6C">
        <w:rPr>
          <w:sz w:val="18"/>
          <w:szCs w:val="18"/>
        </w:rPr>
        <w:t xml:space="preserve">   </w:t>
      </w:r>
      <w:r w:rsidRPr="002504B5">
        <w:rPr>
          <w:sz w:val="18"/>
          <w:szCs w:val="18"/>
        </w:rPr>
        <w:t>25 марта 2020 года</w:t>
      </w:r>
    </w:p>
    <w:p w:rsidR="002504B5" w:rsidRPr="002504B5" w:rsidRDefault="002504B5" w:rsidP="002504B5">
      <w:pPr>
        <w:pStyle w:val="21"/>
        <w:spacing w:after="0" w:line="240" w:lineRule="auto"/>
        <w:ind w:right="57"/>
        <w:rPr>
          <w:bCs/>
          <w:sz w:val="18"/>
          <w:szCs w:val="18"/>
        </w:rPr>
      </w:pPr>
    </w:p>
    <w:p w:rsidR="002504B5" w:rsidRPr="002504B5" w:rsidRDefault="002504B5" w:rsidP="002504B5">
      <w:pPr>
        <w:pStyle w:val="a5"/>
        <w:ind w:right="57" w:firstLine="0"/>
        <w:jc w:val="both"/>
        <w:rPr>
          <w:rFonts w:ascii="Times New Roman" w:hAnsi="Times New Roman"/>
          <w:bCs/>
          <w:sz w:val="18"/>
          <w:szCs w:val="18"/>
        </w:rPr>
      </w:pPr>
      <w:r w:rsidRPr="002504B5">
        <w:rPr>
          <w:rFonts w:ascii="Times New Roman" w:hAnsi="Times New Roman"/>
          <w:bCs/>
          <w:sz w:val="18"/>
          <w:szCs w:val="18"/>
        </w:rPr>
        <w:t>Администрация Мошковского сельсовета Бековского района Пензенской области в лице главы администрации Гнивковского И.Б., действующего на основании Устава Мошковского сельсовета Бековского района Пензенской области, именуемая в дальнейшем «Поселение» и администрация Бековского района Пензенской области в лице главы администрации  Рачкова О.Н., действующего на основании Устава Бековского района Пензенской области, именуемая в дальнейшем «Район», вместе именуемые «Стороны», руководствуясь Конституцией Российской Федерации, Федеральным законом от 06.10.2003 № 131-ФЗ «Об общих принципах организации местного самоуправления  в Российской Федерации» (с последующими изменениями), заключили настоящее соглашение о нижеследующем:</w:t>
      </w:r>
    </w:p>
    <w:p w:rsidR="002504B5" w:rsidRPr="002504B5" w:rsidRDefault="002504B5" w:rsidP="002504B5">
      <w:pPr>
        <w:pStyle w:val="a5"/>
        <w:ind w:right="57" w:firstLine="0"/>
        <w:rPr>
          <w:rFonts w:ascii="Times New Roman" w:hAnsi="Times New Roman"/>
          <w:sz w:val="18"/>
          <w:szCs w:val="18"/>
        </w:rPr>
      </w:pPr>
      <w:r w:rsidRPr="002504B5">
        <w:rPr>
          <w:rFonts w:ascii="Times New Roman" w:hAnsi="Times New Roman"/>
          <w:sz w:val="18"/>
          <w:szCs w:val="18"/>
        </w:rPr>
        <w:t>1. Предмет договора</w:t>
      </w:r>
    </w:p>
    <w:p w:rsidR="002504B5" w:rsidRPr="002504B5" w:rsidRDefault="002504B5" w:rsidP="002504B5">
      <w:pPr>
        <w:autoSpaceDE w:val="0"/>
        <w:autoSpaceDN w:val="0"/>
        <w:adjustRightInd w:val="0"/>
        <w:ind w:right="57"/>
        <w:jc w:val="both"/>
        <w:rPr>
          <w:bCs/>
          <w:sz w:val="18"/>
          <w:szCs w:val="18"/>
        </w:rPr>
      </w:pPr>
      <w:r w:rsidRPr="002504B5">
        <w:rPr>
          <w:bCs/>
          <w:sz w:val="18"/>
          <w:szCs w:val="18"/>
        </w:rPr>
        <w:t>1. «Поселение» передает «Району» следующие полномочия по вопросу местного значения «</w:t>
      </w:r>
      <w:r w:rsidRPr="002504B5">
        <w:rPr>
          <w:sz w:val="18"/>
          <w:szCs w:val="18"/>
        </w:rPr>
        <w:t>Организация ритуальных услуг и содержание мест захоронения</w:t>
      </w:r>
      <w:r w:rsidRPr="002504B5">
        <w:rPr>
          <w:bCs/>
          <w:sz w:val="18"/>
          <w:szCs w:val="18"/>
        </w:rPr>
        <w:t>»:</w:t>
      </w:r>
    </w:p>
    <w:p w:rsidR="002504B5" w:rsidRPr="002504B5" w:rsidRDefault="002504B5" w:rsidP="002504B5">
      <w:pPr>
        <w:pStyle w:val="ConsPlusNormal2"/>
        <w:ind w:right="57"/>
        <w:jc w:val="both"/>
        <w:outlineLvl w:val="1"/>
        <w:rPr>
          <w:rFonts w:ascii="Times New Roman" w:hAnsi="Times New Roman"/>
          <w:sz w:val="18"/>
          <w:szCs w:val="18"/>
        </w:rPr>
      </w:pPr>
      <w:r w:rsidRPr="002504B5">
        <w:rPr>
          <w:rFonts w:ascii="Times New Roman" w:hAnsi="Times New Roman"/>
          <w:sz w:val="18"/>
          <w:szCs w:val="18"/>
        </w:rPr>
        <w:t>1) создание специализированных служб по вопросам похоронного дела;</w:t>
      </w:r>
    </w:p>
    <w:p w:rsidR="002504B5" w:rsidRPr="002504B5" w:rsidRDefault="002504B5" w:rsidP="002504B5">
      <w:pPr>
        <w:autoSpaceDE w:val="0"/>
        <w:autoSpaceDN w:val="0"/>
        <w:adjustRightInd w:val="0"/>
        <w:ind w:right="57"/>
        <w:jc w:val="both"/>
        <w:rPr>
          <w:sz w:val="18"/>
          <w:szCs w:val="18"/>
        </w:rPr>
      </w:pPr>
      <w:r w:rsidRPr="002504B5">
        <w:rPr>
          <w:sz w:val="18"/>
          <w:szCs w:val="18"/>
        </w:rPr>
        <w:t>2) определение порядка деятельности специализированных служб по вопросам похоронного дела.</w:t>
      </w:r>
    </w:p>
    <w:p w:rsidR="002504B5" w:rsidRPr="002504B5" w:rsidRDefault="002504B5" w:rsidP="002504B5">
      <w:pPr>
        <w:ind w:right="57"/>
        <w:jc w:val="center"/>
        <w:rPr>
          <w:b/>
          <w:color w:val="000000"/>
          <w:sz w:val="18"/>
          <w:szCs w:val="18"/>
        </w:rPr>
      </w:pPr>
      <w:r w:rsidRPr="002504B5">
        <w:rPr>
          <w:b/>
          <w:color w:val="000000"/>
          <w:sz w:val="18"/>
          <w:szCs w:val="18"/>
        </w:rPr>
        <w:t>2. Порядок определения ежегодного объема финансовых средств</w:t>
      </w:r>
    </w:p>
    <w:p w:rsidR="002504B5" w:rsidRPr="002504B5" w:rsidRDefault="002504B5" w:rsidP="002504B5">
      <w:pPr>
        <w:ind w:right="57"/>
        <w:jc w:val="both"/>
        <w:rPr>
          <w:color w:val="000000"/>
          <w:sz w:val="18"/>
          <w:szCs w:val="18"/>
        </w:rPr>
      </w:pPr>
      <w:r w:rsidRPr="002504B5">
        <w:rPr>
          <w:color w:val="000000"/>
          <w:sz w:val="18"/>
          <w:szCs w:val="18"/>
        </w:rPr>
        <w:t xml:space="preserve"> 2.1. Исполнение полномочий по предмету настоящего Соглашения осуществляется за счет иных межбюджетных трансфертов, предоставляемых ежегодно из бюджета </w:t>
      </w:r>
      <w:r w:rsidRPr="002504B5">
        <w:rPr>
          <w:bCs/>
          <w:sz w:val="18"/>
          <w:szCs w:val="18"/>
        </w:rPr>
        <w:t>Мошковского</w:t>
      </w:r>
      <w:r w:rsidRPr="002504B5">
        <w:rPr>
          <w:color w:val="000000"/>
          <w:sz w:val="18"/>
          <w:szCs w:val="18"/>
        </w:rPr>
        <w:t xml:space="preserve"> сельсовета Бековского района Пензенской области в бюджет Бековского района.</w:t>
      </w:r>
    </w:p>
    <w:p w:rsidR="002504B5" w:rsidRPr="002504B5" w:rsidRDefault="002504B5" w:rsidP="002504B5">
      <w:pPr>
        <w:ind w:right="57"/>
        <w:jc w:val="both"/>
        <w:rPr>
          <w:sz w:val="18"/>
          <w:szCs w:val="18"/>
        </w:rPr>
      </w:pPr>
      <w:r w:rsidRPr="002504B5">
        <w:rPr>
          <w:sz w:val="18"/>
          <w:szCs w:val="18"/>
        </w:rPr>
        <w:t>2.2. Иные межбюджетные трансферты, необходимые для осуществления передаваемых полномочий, предусматриваются соответствующим решением Комитета местного самоуправления о бюджете Мошковского</w:t>
      </w:r>
      <w:r w:rsidRPr="002504B5">
        <w:rPr>
          <w:color w:val="000000"/>
          <w:sz w:val="18"/>
          <w:szCs w:val="18"/>
        </w:rPr>
        <w:t xml:space="preserve"> сельсовета Бековского района Пензенской области</w:t>
      </w:r>
      <w:r w:rsidRPr="002504B5">
        <w:rPr>
          <w:sz w:val="18"/>
          <w:szCs w:val="18"/>
        </w:rPr>
        <w:t xml:space="preserve"> на очередной финансовой год.</w:t>
      </w:r>
    </w:p>
    <w:p w:rsidR="002504B5" w:rsidRPr="002504B5" w:rsidRDefault="002504B5" w:rsidP="002504B5">
      <w:pPr>
        <w:pStyle w:val="a5"/>
        <w:ind w:right="57" w:firstLine="0"/>
        <w:jc w:val="both"/>
        <w:rPr>
          <w:rFonts w:ascii="Times New Roman" w:hAnsi="Times New Roman"/>
          <w:bCs/>
          <w:sz w:val="18"/>
          <w:szCs w:val="18"/>
        </w:rPr>
      </w:pPr>
      <w:r w:rsidRPr="002504B5">
        <w:rPr>
          <w:rFonts w:ascii="Times New Roman" w:hAnsi="Times New Roman"/>
          <w:bCs/>
          <w:sz w:val="18"/>
          <w:szCs w:val="18"/>
        </w:rPr>
        <w:t>2.3. Размер межбюджетных трансфертов для реализации настоящего Соглашения на 2020-2022 годы, составляет – 15000 рублей, в том числе по годам:</w:t>
      </w:r>
    </w:p>
    <w:p w:rsidR="002504B5" w:rsidRPr="002504B5" w:rsidRDefault="002504B5" w:rsidP="002504B5">
      <w:pPr>
        <w:pStyle w:val="a5"/>
        <w:ind w:right="57" w:firstLine="0"/>
        <w:jc w:val="both"/>
        <w:rPr>
          <w:rFonts w:ascii="Times New Roman" w:hAnsi="Times New Roman"/>
          <w:bCs/>
          <w:sz w:val="18"/>
          <w:szCs w:val="18"/>
        </w:rPr>
      </w:pPr>
      <w:r w:rsidRPr="002504B5">
        <w:rPr>
          <w:rFonts w:ascii="Times New Roman" w:hAnsi="Times New Roman"/>
          <w:bCs/>
          <w:sz w:val="18"/>
          <w:szCs w:val="18"/>
        </w:rPr>
        <w:t>2020 год – 5000 рублей;</w:t>
      </w:r>
    </w:p>
    <w:p w:rsidR="002504B5" w:rsidRPr="002504B5" w:rsidRDefault="002504B5" w:rsidP="002504B5">
      <w:pPr>
        <w:pStyle w:val="a5"/>
        <w:ind w:right="57" w:firstLine="0"/>
        <w:jc w:val="both"/>
        <w:rPr>
          <w:rFonts w:ascii="Times New Roman" w:hAnsi="Times New Roman"/>
          <w:bCs/>
          <w:sz w:val="18"/>
          <w:szCs w:val="18"/>
        </w:rPr>
      </w:pPr>
      <w:r w:rsidRPr="002504B5">
        <w:rPr>
          <w:rFonts w:ascii="Times New Roman" w:hAnsi="Times New Roman"/>
          <w:bCs/>
          <w:sz w:val="18"/>
          <w:szCs w:val="18"/>
        </w:rPr>
        <w:t>2021 год – 5000 рублей;</w:t>
      </w:r>
    </w:p>
    <w:p w:rsidR="002504B5" w:rsidRPr="002504B5" w:rsidRDefault="002504B5" w:rsidP="002504B5">
      <w:pPr>
        <w:pStyle w:val="a5"/>
        <w:ind w:right="57" w:firstLine="0"/>
        <w:jc w:val="both"/>
        <w:rPr>
          <w:rFonts w:ascii="Times New Roman" w:hAnsi="Times New Roman"/>
          <w:bCs/>
          <w:sz w:val="18"/>
          <w:szCs w:val="18"/>
        </w:rPr>
      </w:pPr>
      <w:r w:rsidRPr="002504B5">
        <w:rPr>
          <w:rFonts w:ascii="Times New Roman" w:hAnsi="Times New Roman"/>
          <w:bCs/>
          <w:sz w:val="18"/>
          <w:szCs w:val="18"/>
        </w:rPr>
        <w:t>2022 год – 5000 рублей.</w:t>
      </w:r>
    </w:p>
    <w:p w:rsidR="002504B5" w:rsidRPr="002504B5" w:rsidRDefault="002504B5" w:rsidP="002504B5">
      <w:pPr>
        <w:ind w:right="57"/>
        <w:jc w:val="center"/>
        <w:rPr>
          <w:b/>
          <w:sz w:val="18"/>
          <w:szCs w:val="18"/>
        </w:rPr>
      </w:pPr>
      <w:r w:rsidRPr="002504B5">
        <w:rPr>
          <w:b/>
          <w:sz w:val="18"/>
          <w:szCs w:val="18"/>
        </w:rPr>
        <w:t xml:space="preserve">3. Права </w:t>
      </w:r>
      <w:proofErr w:type="gramStart"/>
      <w:r w:rsidRPr="002504B5">
        <w:rPr>
          <w:b/>
          <w:sz w:val="18"/>
          <w:szCs w:val="18"/>
        </w:rPr>
        <w:t>и  обязанности</w:t>
      </w:r>
      <w:proofErr w:type="gramEnd"/>
      <w:r w:rsidRPr="002504B5">
        <w:rPr>
          <w:b/>
          <w:sz w:val="18"/>
          <w:szCs w:val="18"/>
        </w:rPr>
        <w:t xml:space="preserve">  сторон</w:t>
      </w:r>
    </w:p>
    <w:p w:rsidR="002504B5" w:rsidRPr="002504B5" w:rsidRDefault="002504B5" w:rsidP="002504B5">
      <w:pPr>
        <w:ind w:right="57"/>
        <w:jc w:val="both"/>
        <w:rPr>
          <w:sz w:val="18"/>
          <w:szCs w:val="18"/>
        </w:rPr>
      </w:pPr>
      <w:r w:rsidRPr="002504B5">
        <w:rPr>
          <w:sz w:val="18"/>
          <w:szCs w:val="18"/>
        </w:rPr>
        <w:t>3.1. «Поселение»</w:t>
      </w:r>
    </w:p>
    <w:p w:rsidR="002504B5" w:rsidRPr="002504B5" w:rsidRDefault="002504B5" w:rsidP="002504B5">
      <w:pPr>
        <w:ind w:right="57"/>
        <w:jc w:val="both"/>
        <w:rPr>
          <w:sz w:val="18"/>
          <w:szCs w:val="18"/>
        </w:rPr>
      </w:pPr>
      <w:r w:rsidRPr="002504B5">
        <w:rPr>
          <w:sz w:val="18"/>
          <w:szCs w:val="18"/>
        </w:rPr>
        <w:t xml:space="preserve">3.1.1. </w:t>
      </w:r>
      <w:proofErr w:type="gramStart"/>
      <w:r w:rsidRPr="002504B5">
        <w:rPr>
          <w:sz w:val="18"/>
          <w:szCs w:val="18"/>
        </w:rPr>
        <w:t>Перечисляет  в</w:t>
      </w:r>
      <w:proofErr w:type="gramEnd"/>
      <w:r w:rsidRPr="002504B5">
        <w:rPr>
          <w:sz w:val="18"/>
          <w:szCs w:val="18"/>
        </w:rPr>
        <w:t xml:space="preserve"> бюджет Бековского района  финансовые  средства  в  виде  иных межбюджетных  трансфертов  из бюджета </w:t>
      </w:r>
      <w:r w:rsidRPr="002504B5">
        <w:rPr>
          <w:bCs/>
          <w:sz w:val="18"/>
          <w:szCs w:val="18"/>
        </w:rPr>
        <w:t>Мошковского</w:t>
      </w:r>
      <w:r w:rsidRPr="002504B5">
        <w:rPr>
          <w:color w:val="000000"/>
          <w:sz w:val="18"/>
          <w:szCs w:val="18"/>
        </w:rPr>
        <w:t xml:space="preserve"> сельсовета Бековского района Пензенской области</w:t>
      </w:r>
      <w:r w:rsidRPr="002504B5">
        <w:rPr>
          <w:sz w:val="18"/>
          <w:szCs w:val="18"/>
        </w:rPr>
        <w:t>, предназначенные  для  исполнения переданных  по настоящему  Соглашению полномочий.</w:t>
      </w:r>
    </w:p>
    <w:p w:rsidR="002504B5" w:rsidRPr="002504B5" w:rsidRDefault="002504B5" w:rsidP="002504B5">
      <w:pPr>
        <w:ind w:right="57"/>
        <w:jc w:val="both"/>
        <w:rPr>
          <w:sz w:val="18"/>
          <w:szCs w:val="18"/>
        </w:rPr>
      </w:pPr>
      <w:r w:rsidRPr="002504B5">
        <w:rPr>
          <w:sz w:val="18"/>
          <w:szCs w:val="18"/>
        </w:rPr>
        <w:t xml:space="preserve">3.1.2. </w:t>
      </w:r>
      <w:proofErr w:type="gramStart"/>
      <w:r w:rsidRPr="002504B5">
        <w:rPr>
          <w:sz w:val="18"/>
          <w:szCs w:val="18"/>
        </w:rPr>
        <w:t>Оказывает  методическую</w:t>
      </w:r>
      <w:proofErr w:type="gramEnd"/>
      <w:r w:rsidRPr="002504B5">
        <w:rPr>
          <w:sz w:val="18"/>
          <w:szCs w:val="18"/>
        </w:rPr>
        <w:t xml:space="preserve">  помощь  в осуществлении  переданных полномочий, предоставляет   информацию, необходимую для  осуществления переданных полномочий в соответствии с   пунктом  1.2  настоящего  Соглашения.</w:t>
      </w:r>
    </w:p>
    <w:p w:rsidR="002504B5" w:rsidRPr="002504B5" w:rsidRDefault="002504B5" w:rsidP="002504B5">
      <w:pPr>
        <w:ind w:right="57"/>
        <w:jc w:val="both"/>
        <w:rPr>
          <w:sz w:val="18"/>
          <w:szCs w:val="18"/>
        </w:rPr>
      </w:pPr>
      <w:r w:rsidRPr="002504B5">
        <w:rPr>
          <w:sz w:val="18"/>
          <w:szCs w:val="18"/>
        </w:rPr>
        <w:lastRenderedPageBreak/>
        <w:t xml:space="preserve">3.1.3. </w:t>
      </w:r>
      <w:proofErr w:type="gramStart"/>
      <w:r w:rsidRPr="002504B5">
        <w:rPr>
          <w:sz w:val="18"/>
          <w:szCs w:val="18"/>
        </w:rPr>
        <w:t>Осуществляет  контроль</w:t>
      </w:r>
      <w:proofErr w:type="gramEnd"/>
      <w:r w:rsidRPr="002504B5">
        <w:rPr>
          <w:sz w:val="18"/>
          <w:szCs w:val="18"/>
        </w:rPr>
        <w:t xml:space="preserve">  за  исполнением  «Районом» переданных ей  полномочий, а также  за  целевым  использованием финансовых средств  для  исполнения  «Районом»  письменных  предписаний для  устранения выявленных  нарушений  в определённый срок с момента уведомления.</w:t>
      </w:r>
    </w:p>
    <w:p w:rsidR="002504B5" w:rsidRPr="002504B5" w:rsidRDefault="002504B5" w:rsidP="002504B5">
      <w:pPr>
        <w:ind w:right="57"/>
        <w:jc w:val="both"/>
        <w:rPr>
          <w:sz w:val="18"/>
          <w:szCs w:val="18"/>
        </w:rPr>
      </w:pPr>
      <w:r w:rsidRPr="002504B5">
        <w:rPr>
          <w:sz w:val="18"/>
          <w:szCs w:val="18"/>
        </w:rPr>
        <w:t>3.2. «Район»:</w:t>
      </w:r>
    </w:p>
    <w:p w:rsidR="002504B5" w:rsidRPr="002504B5" w:rsidRDefault="002504B5" w:rsidP="002504B5">
      <w:pPr>
        <w:ind w:right="57"/>
        <w:jc w:val="both"/>
        <w:rPr>
          <w:sz w:val="18"/>
          <w:szCs w:val="18"/>
        </w:rPr>
      </w:pPr>
      <w:r w:rsidRPr="002504B5">
        <w:rPr>
          <w:sz w:val="18"/>
          <w:szCs w:val="18"/>
        </w:rPr>
        <w:t xml:space="preserve">3.2.1.  </w:t>
      </w:r>
      <w:proofErr w:type="gramStart"/>
      <w:r w:rsidRPr="002504B5">
        <w:rPr>
          <w:sz w:val="18"/>
          <w:szCs w:val="18"/>
        </w:rPr>
        <w:t>Осуществляет  переданные</w:t>
      </w:r>
      <w:proofErr w:type="gramEnd"/>
      <w:r w:rsidRPr="002504B5">
        <w:rPr>
          <w:sz w:val="18"/>
          <w:szCs w:val="18"/>
        </w:rPr>
        <w:t xml:space="preserve">  ему  Поселением  полномочия в соответствии  с пунктом 1.2 настоящего  Соглашения и действующим законодательством РФ в пределах выделенных  на  эти  цели  финансовых средств.</w:t>
      </w:r>
    </w:p>
    <w:p w:rsidR="002504B5" w:rsidRPr="002504B5" w:rsidRDefault="002504B5" w:rsidP="002504B5">
      <w:pPr>
        <w:ind w:right="57"/>
        <w:jc w:val="both"/>
        <w:rPr>
          <w:sz w:val="18"/>
          <w:szCs w:val="18"/>
        </w:rPr>
      </w:pPr>
      <w:r w:rsidRPr="002504B5">
        <w:rPr>
          <w:sz w:val="18"/>
          <w:szCs w:val="18"/>
        </w:rPr>
        <w:t xml:space="preserve">3.2.2. </w:t>
      </w:r>
      <w:proofErr w:type="gramStart"/>
      <w:r w:rsidRPr="002504B5">
        <w:rPr>
          <w:sz w:val="18"/>
          <w:szCs w:val="18"/>
        </w:rPr>
        <w:t>Рассматривает  представленные</w:t>
      </w:r>
      <w:proofErr w:type="gramEnd"/>
      <w:r w:rsidRPr="002504B5">
        <w:rPr>
          <w:sz w:val="18"/>
          <w:szCs w:val="18"/>
        </w:rPr>
        <w:t xml:space="preserve">  Поселением требования об  устранении  выявленных  нарушений  со  стороны  Района  по устранению  нарушений  и незамедлительно  сообщает  Поселению.</w:t>
      </w:r>
    </w:p>
    <w:p w:rsidR="002504B5" w:rsidRPr="002504B5" w:rsidRDefault="002504B5" w:rsidP="002504B5">
      <w:pPr>
        <w:ind w:right="57"/>
        <w:jc w:val="both"/>
        <w:rPr>
          <w:sz w:val="18"/>
          <w:szCs w:val="18"/>
        </w:rPr>
      </w:pPr>
      <w:r w:rsidRPr="002504B5">
        <w:rPr>
          <w:sz w:val="18"/>
          <w:szCs w:val="18"/>
        </w:rPr>
        <w:t xml:space="preserve">3.2.3. Ежеквартально, не позднее 20 числа следующего </w:t>
      </w:r>
      <w:proofErr w:type="gramStart"/>
      <w:r w:rsidRPr="002504B5">
        <w:rPr>
          <w:sz w:val="18"/>
          <w:szCs w:val="18"/>
        </w:rPr>
        <w:t>за  отчётным</w:t>
      </w:r>
      <w:proofErr w:type="gramEnd"/>
      <w:r w:rsidRPr="002504B5">
        <w:rPr>
          <w:sz w:val="18"/>
          <w:szCs w:val="18"/>
        </w:rPr>
        <w:t xml:space="preserve">  периодом, представляет  Поселению отчёт об использовании финансовых  средств, переданных  по  настоящему  Соглашению  полномочий.</w:t>
      </w:r>
    </w:p>
    <w:p w:rsidR="002504B5" w:rsidRPr="002504B5" w:rsidRDefault="00E47D6C" w:rsidP="00E47D6C">
      <w:pPr>
        <w:ind w:right="57"/>
        <w:jc w:val="center"/>
        <w:rPr>
          <w:b/>
          <w:sz w:val="18"/>
          <w:szCs w:val="18"/>
        </w:rPr>
      </w:pPr>
      <w:r>
        <w:rPr>
          <w:sz w:val="18"/>
          <w:szCs w:val="18"/>
        </w:rPr>
        <w:t>4.</w:t>
      </w:r>
      <w:r w:rsidR="002504B5" w:rsidRPr="002504B5">
        <w:rPr>
          <w:b/>
          <w:sz w:val="18"/>
          <w:szCs w:val="18"/>
        </w:rPr>
        <w:t>Ответственность сторон</w:t>
      </w:r>
    </w:p>
    <w:p w:rsidR="002504B5" w:rsidRPr="002504B5" w:rsidRDefault="002504B5" w:rsidP="002504B5">
      <w:pPr>
        <w:ind w:right="57"/>
        <w:jc w:val="both"/>
        <w:rPr>
          <w:sz w:val="18"/>
          <w:szCs w:val="18"/>
        </w:rPr>
      </w:pPr>
      <w:r w:rsidRPr="002504B5">
        <w:rPr>
          <w:sz w:val="18"/>
          <w:szCs w:val="18"/>
        </w:rPr>
        <w:t xml:space="preserve"> 4.1. Установление </w:t>
      </w:r>
      <w:proofErr w:type="gramStart"/>
      <w:r w:rsidRPr="002504B5">
        <w:rPr>
          <w:sz w:val="18"/>
          <w:szCs w:val="18"/>
        </w:rPr>
        <w:t>факта  ненадлежащего</w:t>
      </w:r>
      <w:proofErr w:type="gramEnd"/>
      <w:r w:rsidRPr="002504B5">
        <w:rPr>
          <w:sz w:val="18"/>
          <w:szCs w:val="18"/>
        </w:rPr>
        <w:t xml:space="preserve">  осуществления  Районом переданных  полномочий  является  основанием  для  одностороннего расторжения данного  соглашения. </w:t>
      </w:r>
      <w:proofErr w:type="gramStart"/>
      <w:r w:rsidRPr="002504B5">
        <w:rPr>
          <w:sz w:val="18"/>
          <w:szCs w:val="18"/>
        </w:rPr>
        <w:t>Расторжение  Соглашения</w:t>
      </w:r>
      <w:proofErr w:type="gramEnd"/>
      <w:r w:rsidRPr="002504B5">
        <w:rPr>
          <w:sz w:val="18"/>
          <w:szCs w:val="18"/>
        </w:rPr>
        <w:t xml:space="preserve"> влечёт за  собой возврат  перечисленных межбюджетных трансфертов, за  вычетом  фактических расходов, подтверждённых  документально, в течение  30  рабочих дней с момента подписания Соглашения  о расторжении  или получения  письменного уведомления о расторжении Соглашения.</w:t>
      </w:r>
    </w:p>
    <w:p w:rsidR="002504B5" w:rsidRPr="002504B5" w:rsidRDefault="002504B5" w:rsidP="002504B5">
      <w:pPr>
        <w:ind w:right="57"/>
        <w:jc w:val="both"/>
        <w:rPr>
          <w:sz w:val="18"/>
          <w:szCs w:val="18"/>
        </w:rPr>
      </w:pPr>
      <w:r w:rsidRPr="002504B5">
        <w:rPr>
          <w:sz w:val="18"/>
          <w:szCs w:val="18"/>
        </w:rPr>
        <w:t xml:space="preserve">4.2. </w:t>
      </w:r>
      <w:proofErr w:type="gramStart"/>
      <w:r w:rsidRPr="002504B5">
        <w:rPr>
          <w:sz w:val="18"/>
          <w:szCs w:val="18"/>
        </w:rPr>
        <w:t>Район  несёт</w:t>
      </w:r>
      <w:proofErr w:type="gramEnd"/>
      <w:r w:rsidRPr="002504B5">
        <w:rPr>
          <w:sz w:val="18"/>
          <w:szCs w:val="18"/>
        </w:rPr>
        <w:t xml:space="preserve"> ответственность за осуществление переданных ей  полномочий в той мере, в  какой эти  полномочия обеспечены финансовыми  средствами.</w:t>
      </w:r>
    </w:p>
    <w:p w:rsidR="002504B5" w:rsidRPr="002504B5" w:rsidRDefault="002504B5" w:rsidP="002504B5">
      <w:pPr>
        <w:ind w:right="57"/>
        <w:jc w:val="both"/>
        <w:rPr>
          <w:sz w:val="18"/>
          <w:szCs w:val="18"/>
        </w:rPr>
      </w:pPr>
      <w:r w:rsidRPr="002504B5">
        <w:rPr>
          <w:sz w:val="18"/>
          <w:szCs w:val="18"/>
        </w:rPr>
        <w:t xml:space="preserve">4.3. В </w:t>
      </w:r>
      <w:proofErr w:type="gramStart"/>
      <w:r w:rsidRPr="002504B5">
        <w:rPr>
          <w:sz w:val="18"/>
          <w:szCs w:val="18"/>
        </w:rPr>
        <w:t>случае  неисполнения</w:t>
      </w:r>
      <w:proofErr w:type="gramEnd"/>
      <w:r w:rsidRPr="002504B5">
        <w:rPr>
          <w:sz w:val="18"/>
          <w:szCs w:val="18"/>
        </w:rPr>
        <w:t xml:space="preserve"> Поселением  вытекающих из настоящего  Соглашения  обязательств по  финансированию переданных ею полномочий, Район  вправе  требовать  расторжения данного Соглашения, а также возмещения понесённых  убытков.</w:t>
      </w:r>
    </w:p>
    <w:p w:rsidR="002504B5" w:rsidRPr="002504B5" w:rsidRDefault="002504B5" w:rsidP="002504B5">
      <w:pPr>
        <w:ind w:right="57"/>
        <w:jc w:val="both"/>
        <w:rPr>
          <w:sz w:val="18"/>
          <w:szCs w:val="18"/>
        </w:rPr>
      </w:pPr>
      <w:r w:rsidRPr="002504B5">
        <w:rPr>
          <w:sz w:val="18"/>
          <w:szCs w:val="18"/>
        </w:rPr>
        <w:t xml:space="preserve">В </w:t>
      </w:r>
      <w:proofErr w:type="gramStart"/>
      <w:r w:rsidRPr="002504B5">
        <w:rPr>
          <w:sz w:val="18"/>
          <w:szCs w:val="18"/>
        </w:rPr>
        <w:t>случае  выявления</w:t>
      </w:r>
      <w:proofErr w:type="gramEnd"/>
      <w:r w:rsidRPr="002504B5">
        <w:rPr>
          <w:sz w:val="18"/>
          <w:szCs w:val="18"/>
        </w:rPr>
        <w:t xml:space="preserve">  иных  нарушений  стороны несут ответственность в соответствии с действующим  законодательством.</w:t>
      </w:r>
    </w:p>
    <w:p w:rsidR="002504B5" w:rsidRPr="002504B5" w:rsidRDefault="002504B5" w:rsidP="002504B5">
      <w:pPr>
        <w:ind w:right="57"/>
        <w:jc w:val="center"/>
        <w:rPr>
          <w:b/>
          <w:sz w:val="18"/>
          <w:szCs w:val="18"/>
        </w:rPr>
      </w:pPr>
      <w:r w:rsidRPr="002504B5">
        <w:rPr>
          <w:b/>
          <w:sz w:val="18"/>
          <w:szCs w:val="18"/>
        </w:rPr>
        <w:t>5. Срок действия, основания и порядок прекращения действия Соглашения</w:t>
      </w:r>
    </w:p>
    <w:p w:rsidR="002504B5" w:rsidRPr="002504B5" w:rsidRDefault="002504B5" w:rsidP="002504B5">
      <w:pPr>
        <w:ind w:right="57"/>
        <w:jc w:val="both"/>
        <w:rPr>
          <w:sz w:val="18"/>
          <w:szCs w:val="18"/>
        </w:rPr>
      </w:pPr>
      <w:r w:rsidRPr="002504B5">
        <w:rPr>
          <w:sz w:val="18"/>
          <w:szCs w:val="18"/>
        </w:rPr>
        <w:t xml:space="preserve">5.1. </w:t>
      </w:r>
      <w:proofErr w:type="gramStart"/>
      <w:r w:rsidRPr="002504B5">
        <w:rPr>
          <w:sz w:val="18"/>
          <w:szCs w:val="18"/>
        </w:rPr>
        <w:t>Настоящее  Соглашение</w:t>
      </w:r>
      <w:proofErr w:type="gramEnd"/>
      <w:r w:rsidRPr="002504B5">
        <w:rPr>
          <w:sz w:val="18"/>
          <w:szCs w:val="18"/>
        </w:rPr>
        <w:t xml:space="preserve"> заключено  на период с 01.04.2020 по 31.12.2022, вступает  в  силу после его утверждения  решениями Собрания представителей Бековского  района  и   Комитета местного самоуправления </w:t>
      </w:r>
      <w:r w:rsidRPr="002504B5">
        <w:rPr>
          <w:color w:val="000000"/>
          <w:sz w:val="18"/>
          <w:szCs w:val="18"/>
        </w:rPr>
        <w:t xml:space="preserve">рабочего </w:t>
      </w:r>
      <w:r w:rsidRPr="002504B5">
        <w:rPr>
          <w:bCs/>
          <w:sz w:val="18"/>
          <w:szCs w:val="18"/>
        </w:rPr>
        <w:t>Мошковского</w:t>
      </w:r>
      <w:r w:rsidRPr="002504B5">
        <w:rPr>
          <w:color w:val="000000"/>
          <w:sz w:val="18"/>
          <w:szCs w:val="18"/>
        </w:rPr>
        <w:t xml:space="preserve"> сельсовета Бековского района Пензенской области</w:t>
      </w:r>
      <w:r w:rsidRPr="002504B5">
        <w:rPr>
          <w:sz w:val="18"/>
          <w:szCs w:val="18"/>
        </w:rPr>
        <w:t>.</w:t>
      </w:r>
    </w:p>
    <w:p w:rsidR="002504B5" w:rsidRPr="002504B5" w:rsidRDefault="002504B5" w:rsidP="002504B5">
      <w:pPr>
        <w:ind w:right="57"/>
        <w:jc w:val="both"/>
        <w:rPr>
          <w:sz w:val="18"/>
          <w:szCs w:val="18"/>
        </w:rPr>
      </w:pPr>
      <w:r w:rsidRPr="002504B5">
        <w:rPr>
          <w:sz w:val="18"/>
          <w:szCs w:val="18"/>
        </w:rPr>
        <w:t xml:space="preserve">5.2. Настоящее Соглашение может пролонгироваться в случае, если ни одна из Сторон за 3 месяца до истечения срока, предусмотренного пунктом 5.1 настоящего Соглашения, не заявит в письменной форме о </w:t>
      </w:r>
      <w:proofErr w:type="gramStart"/>
      <w:r w:rsidRPr="002504B5">
        <w:rPr>
          <w:sz w:val="18"/>
          <w:szCs w:val="18"/>
        </w:rPr>
        <w:t>его  расторжении</w:t>
      </w:r>
      <w:proofErr w:type="gramEnd"/>
      <w:r w:rsidRPr="002504B5">
        <w:rPr>
          <w:sz w:val="18"/>
          <w:szCs w:val="18"/>
        </w:rPr>
        <w:t>.</w:t>
      </w:r>
    </w:p>
    <w:p w:rsidR="002504B5" w:rsidRPr="002504B5" w:rsidRDefault="002504B5" w:rsidP="002504B5">
      <w:pPr>
        <w:ind w:right="57"/>
        <w:jc w:val="both"/>
        <w:rPr>
          <w:sz w:val="18"/>
          <w:szCs w:val="18"/>
        </w:rPr>
      </w:pPr>
      <w:r w:rsidRPr="002504B5">
        <w:rPr>
          <w:sz w:val="18"/>
          <w:szCs w:val="18"/>
        </w:rPr>
        <w:t xml:space="preserve">5.3. </w:t>
      </w:r>
      <w:proofErr w:type="gramStart"/>
      <w:r w:rsidRPr="002504B5">
        <w:rPr>
          <w:sz w:val="18"/>
          <w:szCs w:val="18"/>
        </w:rPr>
        <w:t>Действие  настоящего</w:t>
      </w:r>
      <w:proofErr w:type="gramEnd"/>
      <w:r w:rsidRPr="002504B5">
        <w:rPr>
          <w:sz w:val="18"/>
          <w:szCs w:val="18"/>
        </w:rPr>
        <w:t xml:space="preserve">  Соглашения может  быть  прекращено  досрочно:</w:t>
      </w:r>
    </w:p>
    <w:p w:rsidR="002504B5" w:rsidRPr="002504B5" w:rsidRDefault="002504B5" w:rsidP="002504B5">
      <w:pPr>
        <w:ind w:right="57"/>
        <w:jc w:val="both"/>
        <w:rPr>
          <w:sz w:val="18"/>
          <w:szCs w:val="18"/>
        </w:rPr>
      </w:pPr>
      <w:r w:rsidRPr="002504B5">
        <w:rPr>
          <w:sz w:val="18"/>
          <w:szCs w:val="18"/>
        </w:rPr>
        <w:t xml:space="preserve">5.3.1. По </w:t>
      </w:r>
      <w:proofErr w:type="gramStart"/>
      <w:r w:rsidRPr="002504B5">
        <w:rPr>
          <w:sz w:val="18"/>
          <w:szCs w:val="18"/>
        </w:rPr>
        <w:t>соглашению  Сторон</w:t>
      </w:r>
      <w:proofErr w:type="gramEnd"/>
      <w:r w:rsidRPr="002504B5">
        <w:rPr>
          <w:sz w:val="18"/>
          <w:szCs w:val="18"/>
        </w:rPr>
        <w:t>.</w:t>
      </w:r>
    </w:p>
    <w:p w:rsidR="002504B5" w:rsidRPr="002504B5" w:rsidRDefault="002504B5" w:rsidP="002504B5">
      <w:pPr>
        <w:ind w:right="57"/>
        <w:jc w:val="both"/>
        <w:rPr>
          <w:sz w:val="18"/>
          <w:szCs w:val="18"/>
        </w:rPr>
      </w:pPr>
      <w:r w:rsidRPr="002504B5">
        <w:rPr>
          <w:sz w:val="18"/>
          <w:szCs w:val="18"/>
        </w:rPr>
        <w:t xml:space="preserve">5.3.2. В </w:t>
      </w:r>
      <w:proofErr w:type="gramStart"/>
      <w:r w:rsidRPr="002504B5">
        <w:rPr>
          <w:sz w:val="18"/>
          <w:szCs w:val="18"/>
        </w:rPr>
        <w:t>одностороннем  порядке</w:t>
      </w:r>
      <w:proofErr w:type="gramEnd"/>
      <w:r w:rsidRPr="002504B5">
        <w:rPr>
          <w:sz w:val="18"/>
          <w:szCs w:val="18"/>
        </w:rPr>
        <w:t xml:space="preserve"> в случае:</w:t>
      </w:r>
    </w:p>
    <w:p w:rsidR="002504B5" w:rsidRPr="002504B5" w:rsidRDefault="002504B5" w:rsidP="002504B5">
      <w:pPr>
        <w:ind w:right="57"/>
        <w:jc w:val="both"/>
        <w:rPr>
          <w:sz w:val="18"/>
          <w:szCs w:val="18"/>
        </w:rPr>
      </w:pPr>
      <w:r w:rsidRPr="002504B5">
        <w:rPr>
          <w:sz w:val="18"/>
          <w:szCs w:val="18"/>
        </w:rPr>
        <w:t xml:space="preserve">- изменения </w:t>
      </w:r>
      <w:proofErr w:type="gramStart"/>
      <w:r w:rsidRPr="002504B5">
        <w:rPr>
          <w:sz w:val="18"/>
          <w:szCs w:val="18"/>
        </w:rPr>
        <w:t>действующего  законодательства</w:t>
      </w:r>
      <w:proofErr w:type="gramEnd"/>
      <w:r w:rsidRPr="002504B5">
        <w:rPr>
          <w:sz w:val="18"/>
          <w:szCs w:val="18"/>
        </w:rPr>
        <w:t xml:space="preserve">  Российской  Федерации;</w:t>
      </w:r>
    </w:p>
    <w:p w:rsidR="002504B5" w:rsidRPr="002504B5" w:rsidRDefault="002504B5" w:rsidP="002504B5">
      <w:pPr>
        <w:ind w:right="57"/>
        <w:jc w:val="both"/>
        <w:rPr>
          <w:sz w:val="18"/>
          <w:szCs w:val="18"/>
        </w:rPr>
      </w:pPr>
      <w:r w:rsidRPr="002504B5">
        <w:rPr>
          <w:sz w:val="18"/>
          <w:szCs w:val="18"/>
        </w:rPr>
        <w:t xml:space="preserve">- </w:t>
      </w:r>
      <w:proofErr w:type="gramStart"/>
      <w:r w:rsidRPr="002504B5">
        <w:rPr>
          <w:sz w:val="18"/>
          <w:szCs w:val="18"/>
        </w:rPr>
        <w:t>неисполнения  или</w:t>
      </w:r>
      <w:proofErr w:type="gramEnd"/>
      <w:r w:rsidRPr="002504B5">
        <w:rPr>
          <w:sz w:val="18"/>
          <w:szCs w:val="18"/>
        </w:rPr>
        <w:t xml:space="preserve"> ненадлежащего  исполнения  одной  из  Сторон своих обязательств в соответствии с настоящим Соглашением;</w:t>
      </w:r>
    </w:p>
    <w:p w:rsidR="002504B5" w:rsidRPr="002504B5" w:rsidRDefault="002504B5" w:rsidP="002504B5">
      <w:pPr>
        <w:ind w:right="57"/>
        <w:jc w:val="both"/>
        <w:rPr>
          <w:sz w:val="18"/>
          <w:szCs w:val="18"/>
        </w:rPr>
      </w:pPr>
      <w:r w:rsidRPr="002504B5">
        <w:rPr>
          <w:sz w:val="18"/>
          <w:szCs w:val="18"/>
        </w:rPr>
        <w:t xml:space="preserve">- если </w:t>
      </w:r>
      <w:proofErr w:type="gramStart"/>
      <w:r w:rsidRPr="002504B5">
        <w:rPr>
          <w:sz w:val="18"/>
          <w:szCs w:val="18"/>
        </w:rPr>
        <w:t>осуществление  полномочий</w:t>
      </w:r>
      <w:proofErr w:type="gramEnd"/>
      <w:r w:rsidRPr="002504B5">
        <w:rPr>
          <w:sz w:val="18"/>
          <w:szCs w:val="18"/>
        </w:rPr>
        <w:t xml:space="preserve"> становится невозможными, либо при  сложившихся  условиях эти  полномочия  могут быть наиболее эффективно осуществлены  Поселением  самостоятельно.</w:t>
      </w:r>
    </w:p>
    <w:p w:rsidR="002504B5" w:rsidRPr="002504B5" w:rsidRDefault="002504B5" w:rsidP="002504B5">
      <w:pPr>
        <w:ind w:right="57"/>
        <w:jc w:val="both"/>
        <w:rPr>
          <w:sz w:val="18"/>
          <w:szCs w:val="18"/>
        </w:rPr>
      </w:pPr>
      <w:r w:rsidRPr="002504B5">
        <w:rPr>
          <w:sz w:val="18"/>
          <w:szCs w:val="18"/>
        </w:rPr>
        <w:t xml:space="preserve">5.4. Уведомление о </w:t>
      </w:r>
      <w:proofErr w:type="gramStart"/>
      <w:r w:rsidRPr="002504B5">
        <w:rPr>
          <w:sz w:val="18"/>
          <w:szCs w:val="18"/>
        </w:rPr>
        <w:t>расторжении  настоящего</w:t>
      </w:r>
      <w:proofErr w:type="gramEnd"/>
      <w:r w:rsidRPr="002504B5">
        <w:rPr>
          <w:sz w:val="18"/>
          <w:szCs w:val="18"/>
        </w:rPr>
        <w:t xml:space="preserve">  Соглашения в одностороннем порядке  направляется второй  стороне не  менее  чем  за  семь рабочих дней со дня  предполагаемого  расторжения  настоящего  Соглашения, при этом второй  стороне возмещаются  все  убытки, связанные с  досрочным расторжением  Соглашения.</w:t>
      </w:r>
    </w:p>
    <w:p w:rsidR="002504B5" w:rsidRPr="002504B5" w:rsidRDefault="002504B5" w:rsidP="002504B5">
      <w:pPr>
        <w:tabs>
          <w:tab w:val="left" w:pos="4455"/>
        </w:tabs>
        <w:ind w:right="57"/>
        <w:jc w:val="center"/>
        <w:rPr>
          <w:b/>
          <w:sz w:val="18"/>
          <w:szCs w:val="18"/>
        </w:rPr>
      </w:pPr>
      <w:r w:rsidRPr="002504B5">
        <w:rPr>
          <w:b/>
          <w:sz w:val="18"/>
          <w:szCs w:val="18"/>
        </w:rPr>
        <w:t>6. Заключительные положения</w:t>
      </w:r>
    </w:p>
    <w:p w:rsidR="002504B5" w:rsidRPr="002504B5" w:rsidRDefault="002504B5" w:rsidP="002504B5">
      <w:pPr>
        <w:ind w:right="57"/>
        <w:jc w:val="both"/>
        <w:rPr>
          <w:sz w:val="18"/>
          <w:szCs w:val="18"/>
        </w:rPr>
      </w:pPr>
      <w:r w:rsidRPr="002504B5">
        <w:rPr>
          <w:sz w:val="18"/>
          <w:szCs w:val="18"/>
        </w:rPr>
        <w:t xml:space="preserve">6.1. </w:t>
      </w:r>
      <w:proofErr w:type="gramStart"/>
      <w:r w:rsidRPr="002504B5">
        <w:rPr>
          <w:sz w:val="18"/>
          <w:szCs w:val="18"/>
        </w:rPr>
        <w:t>Все  изменения</w:t>
      </w:r>
      <w:proofErr w:type="gramEnd"/>
      <w:r w:rsidRPr="002504B5">
        <w:rPr>
          <w:sz w:val="18"/>
          <w:szCs w:val="18"/>
        </w:rPr>
        <w:t xml:space="preserve"> и дополнения  к настоящему  Соглашению вносятся по взаимному  согласию  Сторон и  оформляются  дополнительными  соглашениями в письменной  форме, подписанными  уполномоченными представителями Сторон Дополнительные  соглашения являются неотъемлемой  частью настоящего Соглашения.</w:t>
      </w:r>
    </w:p>
    <w:p w:rsidR="002504B5" w:rsidRPr="002504B5" w:rsidRDefault="002504B5" w:rsidP="002504B5">
      <w:pPr>
        <w:ind w:right="57"/>
        <w:jc w:val="both"/>
        <w:rPr>
          <w:sz w:val="18"/>
          <w:szCs w:val="18"/>
        </w:rPr>
      </w:pPr>
      <w:r w:rsidRPr="002504B5">
        <w:rPr>
          <w:sz w:val="18"/>
          <w:szCs w:val="18"/>
        </w:rPr>
        <w:t xml:space="preserve">6.2. </w:t>
      </w:r>
      <w:proofErr w:type="gramStart"/>
      <w:r w:rsidRPr="002504B5">
        <w:rPr>
          <w:sz w:val="18"/>
          <w:szCs w:val="18"/>
        </w:rPr>
        <w:t>По  вопросам</w:t>
      </w:r>
      <w:proofErr w:type="gramEnd"/>
      <w:r w:rsidRPr="002504B5">
        <w:rPr>
          <w:sz w:val="18"/>
          <w:szCs w:val="18"/>
        </w:rPr>
        <w:t>, не урегулированным настоящим  Соглашением, но возникающим  в ходе  его  реализации, Стороны будут руководствоваться действующим  законодательством Российской  Федерации.</w:t>
      </w:r>
    </w:p>
    <w:p w:rsidR="002504B5" w:rsidRPr="002504B5" w:rsidRDefault="002504B5" w:rsidP="002504B5">
      <w:pPr>
        <w:ind w:right="57"/>
        <w:jc w:val="both"/>
        <w:rPr>
          <w:sz w:val="18"/>
          <w:szCs w:val="18"/>
        </w:rPr>
      </w:pPr>
      <w:r w:rsidRPr="002504B5">
        <w:rPr>
          <w:sz w:val="18"/>
          <w:szCs w:val="18"/>
        </w:rPr>
        <w:t xml:space="preserve">6.3. Споры, связанные с </w:t>
      </w:r>
      <w:proofErr w:type="gramStart"/>
      <w:r w:rsidRPr="002504B5">
        <w:rPr>
          <w:sz w:val="18"/>
          <w:szCs w:val="18"/>
        </w:rPr>
        <w:t>исполнением  настоящего</w:t>
      </w:r>
      <w:proofErr w:type="gramEnd"/>
      <w:r w:rsidRPr="002504B5">
        <w:rPr>
          <w:sz w:val="18"/>
          <w:szCs w:val="18"/>
        </w:rPr>
        <w:t xml:space="preserve">  Соглашения, разрешаются путём  проведения  переговоров или в судебном  порядке.</w:t>
      </w:r>
    </w:p>
    <w:p w:rsidR="002504B5" w:rsidRPr="002504B5" w:rsidRDefault="002504B5" w:rsidP="002504B5">
      <w:pPr>
        <w:ind w:right="57"/>
        <w:jc w:val="both"/>
        <w:rPr>
          <w:sz w:val="18"/>
          <w:szCs w:val="18"/>
        </w:rPr>
      </w:pPr>
      <w:r w:rsidRPr="002504B5">
        <w:rPr>
          <w:sz w:val="18"/>
          <w:szCs w:val="18"/>
        </w:rPr>
        <w:t xml:space="preserve">6.4. Настоящее </w:t>
      </w:r>
      <w:proofErr w:type="gramStart"/>
      <w:r w:rsidRPr="002504B5">
        <w:rPr>
          <w:sz w:val="18"/>
          <w:szCs w:val="18"/>
        </w:rPr>
        <w:t>Соглашение  составлено</w:t>
      </w:r>
      <w:proofErr w:type="gramEnd"/>
      <w:r w:rsidRPr="002504B5">
        <w:rPr>
          <w:sz w:val="18"/>
          <w:szCs w:val="18"/>
        </w:rPr>
        <w:t xml:space="preserve">  в двух  экземплярах, имеющих одинаковую  юридическую  силу, по  одному для  каждой из  Сторон.</w:t>
      </w:r>
    </w:p>
    <w:p w:rsidR="002504B5" w:rsidRPr="002504B5" w:rsidRDefault="002504B5" w:rsidP="002504B5">
      <w:pPr>
        <w:ind w:right="57"/>
        <w:jc w:val="center"/>
        <w:rPr>
          <w:sz w:val="18"/>
          <w:szCs w:val="18"/>
        </w:rPr>
      </w:pPr>
      <w:r w:rsidRPr="002504B5">
        <w:rPr>
          <w:sz w:val="18"/>
          <w:szCs w:val="18"/>
        </w:rPr>
        <w:t>Подписи сторон:</w:t>
      </w:r>
    </w:p>
    <w:p w:rsidR="002504B5" w:rsidRPr="002504B5" w:rsidRDefault="002504B5" w:rsidP="002504B5">
      <w:pPr>
        <w:ind w:right="57"/>
        <w:jc w:val="center"/>
        <w:rPr>
          <w:sz w:val="18"/>
          <w:szCs w:val="18"/>
        </w:rPr>
      </w:pPr>
    </w:p>
    <w:tbl>
      <w:tblPr>
        <w:tblW w:w="0" w:type="auto"/>
        <w:tblLook w:val="04A0" w:firstRow="1" w:lastRow="0" w:firstColumn="1" w:lastColumn="0" w:noHBand="0" w:noVBand="1"/>
      </w:tblPr>
      <w:tblGrid>
        <w:gridCol w:w="4077"/>
        <w:gridCol w:w="1418"/>
        <w:gridCol w:w="4076"/>
      </w:tblGrid>
      <w:tr w:rsidR="002504B5" w:rsidRPr="002504B5" w:rsidTr="00BE3D11">
        <w:tc>
          <w:tcPr>
            <w:tcW w:w="4077" w:type="dxa"/>
          </w:tcPr>
          <w:p w:rsidR="002504B5" w:rsidRPr="002504B5" w:rsidRDefault="002504B5" w:rsidP="002504B5">
            <w:pPr>
              <w:ind w:right="57"/>
              <w:jc w:val="center"/>
              <w:rPr>
                <w:sz w:val="18"/>
                <w:szCs w:val="18"/>
              </w:rPr>
            </w:pPr>
            <w:r w:rsidRPr="002504B5">
              <w:rPr>
                <w:sz w:val="18"/>
                <w:szCs w:val="18"/>
              </w:rPr>
              <w:t xml:space="preserve">Администрация </w:t>
            </w:r>
          </w:p>
          <w:p w:rsidR="002504B5" w:rsidRPr="002504B5" w:rsidRDefault="002504B5" w:rsidP="002504B5">
            <w:pPr>
              <w:ind w:right="57"/>
              <w:jc w:val="center"/>
              <w:rPr>
                <w:sz w:val="18"/>
                <w:szCs w:val="18"/>
              </w:rPr>
            </w:pPr>
            <w:r w:rsidRPr="002504B5">
              <w:rPr>
                <w:bCs/>
                <w:sz w:val="18"/>
                <w:szCs w:val="18"/>
              </w:rPr>
              <w:t>Мошковского</w:t>
            </w:r>
            <w:r w:rsidRPr="002504B5">
              <w:rPr>
                <w:color w:val="000000"/>
                <w:sz w:val="18"/>
                <w:szCs w:val="18"/>
              </w:rPr>
              <w:t xml:space="preserve"> сельсовета Бековского района Пензенской области</w:t>
            </w:r>
            <w:r w:rsidRPr="002504B5">
              <w:rPr>
                <w:sz w:val="18"/>
                <w:szCs w:val="18"/>
              </w:rPr>
              <w:t xml:space="preserve"> </w:t>
            </w:r>
          </w:p>
          <w:p w:rsidR="002504B5" w:rsidRPr="002504B5" w:rsidRDefault="002504B5" w:rsidP="002504B5">
            <w:pPr>
              <w:ind w:right="57"/>
              <w:jc w:val="center"/>
              <w:rPr>
                <w:sz w:val="18"/>
                <w:szCs w:val="18"/>
              </w:rPr>
            </w:pPr>
          </w:p>
          <w:p w:rsidR="002504B5" w:rsidRPr="002504B5" w:rsidRDefault="002504B5" w:rsidP="002504B5">
            <w:pPr>
              <w:ind w:right="57"/>
              <w:jc w:val="center"/>
              <w:rPr>
                <w:sz w:val="18"/>
                <w:szCs w:val="18"/>
              </w:rPr>
            </w:pPr>
            <w:r w:rsidRPr="002504B5">
              <w:rPr>
                <w:sz w:val="18"/>
                <w:szCs w:val="18"/>
              </w:rPr>
              <w:t xml:space="preserve">Глава администрации </w:t>
            </w:r>
          </w:p>
          <w:p w:rsidR="002504B5" w:rsidRPr="002504B5" w:rsidRDefault="002504B5" w:rsidP="002504B5">
            <w:pPr>
              <w:ind w:right="57"/>
              <w:jc w:val="center"/>
              <w:rPr>
                <w:color w:val="000000"/>
                <w:sz w:val="18"/>
                <w:szCs w:val="18"/>
              </w:rPr>
            </w:pPr>
            <w:r w:rsidRPr="002504B5">
              <w:rPr>
                <w:bCs/>
                <w:sz w:val="18"/>
                <w:szCs w:val="18"/>
              </w:rPr>
              <w:t>Мошковского</w:t>
            </w:r>
            <w:r w:rsidRPr="002504B5">
              <w:rPr>
                <w:color w:val="000000"/>
                <w:sz w:val="18"/>
                <w:szCs w:val="18"/>
              </w:rPr>
              <w:t xml:space="preserve"> сельсовета </w:t>
            </w:r>
          </w:p>
          <w:p w:rsidR="002504B5" w:rsidRPr="002504B5" w:rsidRDefault="002504B5" w:rsidP="002504B5">
            <w:pPr>
              <w:ind w:right="57"/>
              <w:jc w:val="center"/>
              <w:rPr>
                <w:sz w:val="18"/>
                <w:szCs w:val="18"/>
              </w:rPr>
            </w:pPr>
          </w:p>
          <w:p w:rsidR="002504B5" w:rsidRPr="002504B5" w:rsidRDefault="002504B5" w:rsidP="002504B5">
            <w:pPr>
              <w:ind w:right="57"/>
              <w:rPr>
                <w:sz w:val="18"/>
                <w:szCs w:val="18"/>
              </w:rPr>
            </w:pPr>
            <w:r w:rsidRPr="002504B5">
              <w:rPr>
                <w:sz w:val="18"/>
                <w:szCs w:val="18"/>
              </w:rPr>
              <w:t>______________</w:t>
            </w:r>
            <w:proofErr w:type="gramStart"/>
            <w:r w:rsidRPr="002504B5">
              <w:rPr>
                <w:sz w:val="18"/>
                <w:szCs w:val="18"/>
              </w:rPr>
              <w:t>_  И.Б.</w:t>
            </w:r>
            <w:proofErr w:type="gramEnd"/>
            <w:r w:rsidRPr="002504B5">
              <w:rPr>
                <w:sz w:val="18"/>
                <w:szCs w:val="18"/>
              </w:rPr>
              <w:t xml:space="preserve"> Гнивковский </w:t>
            </w:r>
          </w:p>
        </w:tc>
        <w:tc>
          <w:tcPr>
            <w:tcW w:w="1418" w:type="dxa"/>
          </w:tcPr>
          <w:p w:rsidR="002504B5" w:rsidRPr="002504B5" w:rsidRDefault="002504B5" w:rsidP="002504B5">
            <w:pPr>
              <w:ind w:right="57"/>
              <w:jc w:val="both"/>
              <w:rPr>
                <w:sz w:val="18"/>
                <w:szCs w:val="18"/>
              </w:rPr>
            </w:pPr>
          </w:p>
        </w:tc>
        <w:tc>
          <w:tcPr>
            <w:tcW w:w="4076" w:type="dxa"/>
          </w:tcPr>
          <w:p w:rsidR="002504B5" w:rsidRPr="002504B5" w:rsidRDefault="002504B5" w:rsidP="002504B5">
            <w:pPr>
              <w:ind w:right="57"/>
              <w:jc w:val="center"/>
              <w:rPr>
                <w:sz w:val="18"/>
                <w:szCs w:val="18"/>
              </w:rPr>
            </w:pPr>
            <w:r w:rsidRPr="002504B5">
              <w:rPr>
                <w:sz w:val="18"/>
                <w:szCs w:val="18"/>
              </w:rPr>
              <w:t xml:space="preserve">Администрация </w:t>
            </w:r>
          </w:p>
          <w:p w:rsidR="002504B5" w:rsidRPr="002504B5" w:rsidRDefault="002504B5" w:rsidP="002504B5">
            <w:pPr>
              <w:ind w:right="57"/>
              <w:jc w:val="center"/>
              <w:rPr>
                <w:sz w:val="18"/>
                <w:szCs w:val="18"/>
              </w:rPr>
            </w:pPr>
            <w:r w:rsidRPr="002504B5">
              <w:rPr>
                <w:sz w:val="18"/>
                <w:szCs w:val="18"/>
              </w:rPr>
              <w:t>Бековского района</w:t>
            </w:r>
          </w:p>
          <w:p w:rsidR="002504B5" w:rsidRPr="002504B5" w:rsidRDefault="002504B5" w:rsidP="002504B5">
            <w:pPr>
              <w:ind w:right="57"/>
              <w:jc w:val="center"/>
              <w:rPr>
                <w:sz w:val="18"/>
                <w:szCs w:val="18"/>
              </w:rPr>
            </w:pPr>
            <w:r w:rsidRPr="002504B5">
              <w:rPr>
                <w:sz w:val="18"/>
                <w:szCs w:val="18"/>
              </w:rPr>
              <w:t>Пензенской области</w:t>
            </w:r>
          </w:p>
          <w:p w:rsidR="002504B5" w:rsidRPr="002504B5" w:rsidRDefault="002504B5" w:rsidP="002504B5">
            <w:pPr>
              <w:ind w:right="57"/>
              <w:jc w:val="center"/>
              <w:rPr>
                <w:sz w:val="18"/>
                <w:szCs w:val="18"/>
              </w:rPr>
            </w:pPr>
          </w:p>
          <w:p w:rsidR="002504B5" w:rsidRPr="002504B5" w:rsidRDefault="002504B5" w:rsidP="002504B5">
            <w:pPr>
              <w:ind w:right="57"/>
              <w:jc w:val="center"/>
              <w:rPr>
                <w:sz w:val="18"/>
                <w:szCs w:val="18"/>
              </w:rPr>
            </w:pPr>
            <w:r w:rsidRPr="002504B5">
              <w:rPr>
                <w:sz w:val="18"/>
                <w:szCs w:val="18"/>
              </w:rPr>
              <w:t xml:space="preserve">Глава администрации </w:t>
            </w:r>
          </w:p>
          <w:p w:rsidR="002504B5" w:rsidRPr="002504B5" w:rsidRDefault="002504B5" w:rsidP="002504B5">
            <w:pPr>
              <w:ind w:right="57"/>
              <w:jc w:val="center"/>
              <w:rPr>
                <w:sz w:val="18"/>
                <w:szCs w:val="18"/>
              </w:rPr>
            </w:pPr>
            <w:r w:rsidRPr="002504B5">
              <w:rPr>
                <w:sz w:val="18"/>
                <w:szCs w:val="18"/>
              </w:rPr>
              <w:t xml:space="preserve">Бековского района </w:t>
            </w:r>
          </w:p>
          <w:p w:rsidR="002504B5" w:rsidRPr="002504B5" w:rsidRDefault="002504B5" w:rsidP="002504B5">
            <w:pPr>
              <w:ind w:right="57"/>
              <w:jc w:val="center"/>
              <w:rPr>
                <w:sz w:val="18"/>
                <w:szCs w:val="18"/>
              </w:rPr>
            </w:pPr>
          </w:p>
          <w:p w:rsidR="002504B5" w:rsidRPr="002504B5" w:rsidRDefault="002504B5" w:rsidP="002504B5">
            <w:pPr>
              <w:ind w:right="57"/>
              <w:jc w:val="center"/>
              <w:rPr>
                <w:sz w:val="18"/>
                <w:szCs w:val="18"/>
              </w:rPr>
            </w:pPr>
            <w:r w:rsidRPr="002504B5">
              <w:rPr>
                <w:sz w:val="18"/>
                <w:szCs w:val="18"/>
              </w:rPr>
              <w:t>_________________ О.Н. Рачков</w:t>
            </w:r>
          </w:p>
        </w:tc>
      </w:tr>
    </w:tbl>
    <w:p w:rsidR="002504B5" w:rsidRPr="002504B5" w:rsidRDefault="002504B5" w:rsidP="002504B5">
      <w:pPr>
        <w:ind w:right="57"/>
        <w:jc w:val="both"/>
        <w:rPr>
          <w:sz w:val="18"/>
          <w:szCs w:val="18"/>
        </w:rPr>
      </w:pPr>
    </w:p>
    <w:p w:rsidR="00F90C93" w:rsidRDefault="00356705" w:rsidP="00E042F5">
      <w:pPr>
        <w:pStyle w:val="1b"/>
        <w:shd w:val="clear" w:color="auto" w:fill="auto"/>
        <w:spacing w:before="0" w:after="0" w:line="240" w:lineRule="auto"/>
        <w:ind w:left="709"/>
        <w:rPr>
          <w:sz w:val="18"/>
          <w:szCs w:val="18"/>
        </w:rPr>
      </w:pPr>
      <w:r>
        <w:rPr>
          <w:b/>
          <w:noProof/>
          <w:sz w:val="18"/>
          <w:szCs w:val="18"/>
        </w:rPr>
        <mc:AlternateContent>
          <mc:Choice Requires="wps">
            <w:drawing>
              <wp:anchor distT="0" distB="0" distL="114300" distR="114300" simplePos="0" relativeHeight="251656704" behindDoc="1" locked="0" layoutInCell="1" allowOverlap="0">
                <wp:simplePos x="0" y="0"/>
                <wp:positionH relativeFrom="column">
                  <wp:posOffset>-55245</wp:posOffset>
                </wp:positionH>
                <wp:positionV relativeFrom="paragraph">
                  <wp:posOffset>260350</wp:posOffset>
                </wp:positionV>
                <wp:extent cx="6522085" cy="1558290"/>
                <wp:effectExtent l="0" t="0" r="12065" b="22860"/>
                <wp:wrapTight wrapText="bothSides">
                  <wp:wrapPolygon edited="0">
                    <wp:start x="379" y="0"/>
                    <wp:lineTo x="0" y="1584"/>
                    <wp:lineTo x="0" y="19804"/>
                    <wp:lineTo x="126" y="21125"/>
                    <wp:lineTo x="379" y="21653"/>
                    <wp:lineTo x="21261" y="21653"/>
                    <wp:lineTo x="21451" y="21125"/>
                    <wp:lineTo x="21577" y="20068"/>
                    <wp:lineTo x="21577" y="1320"/>
                    <wp:lineTo x="21198" y="0"/>
                    <wp:lineTo x="379" y="0"/>
                  </wp:wrapPolygon>
                </wp:wrapTight>
                <wp:docPr id="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2085" cy="1558290"/>
                        </a:xfrm>
                        <a:prstGeom prst="roundRect">
                          <a:avLst>
                            <a:gd name="adj" fmla="val 14991"/>
                          </a:avLst>
                        </a:prstGeom>
                        <a:solidFill>
                          <a:srgbClr val="FFFFFF"/>
                        </a:solidFill>
                        <a:ln w="9525">
                          <a:solidFill>
                            <a:srgbClr val="000000"/>
                          </a:solidFill>
                          <a:round/>
                          <a:headEnd/>
                          <a:tailEnd/>
                        </a:ln>
                      </wps:spPr>
                      <wps:txb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E12DEB">
                              <w:trPr>
                                <w:trHeight w:val="1008"/>
                              </w:trPr>
                              <w:tc>
                                <w:tcPr>
                                  <w:tcW w:w="4022" w:type="dxa"/>
                                  <w:vAlign w:val="center"/>
                                </w:tcPr>
                                <w:p w:rsidR="00E12DEB" w:rsidRPr="00D6394C" w:rsidRDefault="00E12DEB" w:rsidP="00D6394C">
                                  <w:pPr>
                                    <w:spacing w:after="120"/>
                                    <w:jc w:val="center"/>
                                    <w:rPr>
                                      <w:sz w:val="20"/>
                                      <w:szCs w:val="20"/>
                                    </w:rPr>
                                  </w:pPr>
                                  <w:r w:rsidRPr="00D6394C">
                                    <w:rPr>
                                      <w:b/>
                                      <w:sz w:val="20"/>
                                      <w:szCs w:val="20"/>
                                    </w:rPr>
                                    <w:t>Редактор:</w:t>
                                  </w:r>
                                </w:p>
                                <w:p w:rsidR="00E12DEB" w:rsidRPr="00D6394C" w:rsidRDefault="00E12DEB" w:rsidP="00D6394C">
                                  <w:pPr>
                                    <w:spacing w:after="120"/>
                                    <w:jc w:val="center"/>
                                    <w:rPr>
                                      <w:sz w:val="20"/>
                                      <w:szCs w:val="20"/>
                                    </w:rPr>
                                  </w:pPr>
                                  <w:r w:rsidRPr="00D6394C">
                                    <w:rPr>
                                      <w:sz w:val="20"/>
                                      <w:szCs w:val="20"/>
                                    </w:rPr>
                                    <w:t>Коробкова О.С.</w:t>
                                  </w:r>
                                </w:p>
                                <w:p w:rsidR="00E12DEB" w:rsidRPr="00D6394C" w:rsidRDefault="00E12DEB"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E12DEB" w:rsidRPr="00D6394C" w:rsidRDefault="00E12DEB"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E12DEB" w:rsidRPr="00D6394C" w:rsidRDefault="00E12DEB"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E12DEB" w:rsidRPr="00D6394C" w:rsidRDefault="00E12DEB" w:rsidP="00D6394C">
                                  <w:pPr>
                                    <w:spacing w:after="120"/>
                                    <w:jc w:val="center"/>
                                    <w:rPr>
                                      <w:b/>
                                      <w:sz w:val="20"/>
                                      <w:szCs w:val="20"/>
                                    </w:rPr>
                                  </w:pPr>
                                  <w:r w:rsidRPr="00D6394C">
                                    <w:rPr>
                                      <w:b/>
                                      <w:sz w:val="20"/>
                                      <w:szCs w:val="20"/>
                                    </w:rPr>
                                    <w:t>НАШ АДРЕС:</w:t>
                                  </w:r>
                                </w:p>
                                <w:p w:rsidR="00E12DEB" w:rsidRPr="00D6394C" w:rsidRDefault="00E12DEB"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E12DEB" w:rsidRPr="00D6394C" w:rsidRDefault="00E12DEB" w:rsidP="00D6394C">
                                  <w:pPr>
                                    <w:spacing w:after="120"/>
                                    <w:jc w:val="center"/>
                                    <w:rPr>
                                      <w:sz w:val="20"/>
                                      <w:szCs w:val="20"/>
                                    </w:rPr>
                                  </w:pPr>
                                  <w:r w:rsidRPr="00D6394C">
                                    <w:rPr>
                                      <w:sz w:val="20"/>
                                      <w:szCs w:val="20"/>
                                    </w:rPr>
                                    <w:t>Тел. 52-1-21</w:t>
                                  </w:r>
                                </w:p>
                              </w:tc>
                            </w:tr>
                          </w:tbl>
                          <w:p w:rsidR="00E12DEB" w:rsidRPr="004D72DC" w:rsidRDefault="00E12DEB"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9" o:spid="_x0000_s1028" style="position:absolute;left:0;text-align:left;margin-left:-4.35pt;margin-top:20.5pt;width:513.55pt;height:12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98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" o:allowoverlap="f">
                <v:textbo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E12DEB">
                        <w:trPr>
                          <w:trHeight w:val="1008"/>
                        </w:trPr>
                        <w:tc>
                          <w:tcPr>
                            <w:tcW w:w="4022" w:type="dxa"/>
                            <w:vAlign w:val="center"/>
                          </w:tcPr>
                          <w:p w:rsidR="00E12DEB" w:rsidRPr="00D6394C" w:rsidRDefault="00E12DEB" w:rsidP="00D6394C">
                            <w:pPr>
                              <w:spacing w:after="120"/>
                              <w:jc w:val="center"/>
                              <w:rPr>
                                <w:sz w:val="20"/>
                                <w:szCs w:val="20"/>
                              </w:rPr>
                            </w:pPr>
                            <w:r w:rsidRPr="00D6394C">
                              <w:rPr>
                                <w:b/>
                                <w:sz w:val="20"/>
                                <w:szCs w:val="20"/>
                              </w:rPr>
                              <w:t>Редактор:</w:t>
                            </w:r>
                          </w:p>
                          <w:p w:rsidR="00E12DEB" w:rsidRPr="00D6394C" w:rsidRDefault="00E12DEB" w:rsidP="00D6394C">
                            <w:pPr>
                              <w:spacing w:after="120"/>
                              <w:jc w:val="center"/>
                              <w:rPr>
                                <w:sz w:val="20"/>
                                <w:szCs w:val="20"/>
                              </w:rPr>
                            </w:pPr>
                            <w:r w:rsidRPr="00D6394C">
                              <w:rPr>
                                <w:sz w:val="20"/>
                                <w:szCs w:val="20"/>
                              </w:rPr>
                              <w:t>Коробкова О.С.</w:t>
                            </w:r>
                          </w:p>
                          <w:p w:rsidR="00E12DEB" w:rsidRPr="00D6394C" w:rsidRDefault="00E12DEB"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E12DEB" w:rsidRPr="00D6394C" w:rsidRDefault="00E12DEB"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E12DEB" w:rsidRPr="00D6394C" w:rsidRDefault="00E12DEB"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E12DEB" w:rsidRPr="00D6394C" w:rsidRDefault="00E12DEB" w:rsidP="00D6394C">
                            <w:pPr>
                              <w:spacing w:after="120"/>
                              <w:jc w:val="center"/>
                              <w:rPr>
                                <w:b/>
                                <w:sz w:val="20"/>
                                <w:szCs w:val="20"/>
                              </w:rPr>
                            </w:pPr>
                            <w:r w:rsidRPr="00D6394C">
                              <w:rPr>
                                <w:b/>
                                <w:sz w:val="20"/>
                                <w:szCs w:val="20"/>
                              </w:rPr>
                              <w:t>НАШ АДРЕС:</w:t>
                            </w:r>
                          </w:p>
                          <w:p w:rsidR="00E12DEB" w:rsidRPr="00D6394C" w:rsidRDefault="00E12DEB"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E12DEB" w:rsidRPr="00D6394C" w:rsidRDefault="00E12DEB" w:rsidP="00D6394C">
                            <w:pPr>
                              <w:spacing w:after="120"/>
                              <w:jc w:val="center"/>
                              <w:rPr>
                                <w:sz w:val="20"/>
                                <w:szCs w:val="20"/>
                              </w:rPr>
                            </w:pPr>
                            <w:r w:rsidRPr="00D6394C">
                              <w:rPr>
                                <w:sz w:val="20"/>
                                <w:szCs w:val="20"/>
                              </w:rPr>
                              <w:t>Тел. 52-1-21</w:t>
                            </w:r>
                          </w:p>
                        </w:tc>
                      </w:tr>
                    </w:tbl>
                    <w:p w:rsidR="00E12DEB" w:rsidRPr="004D72DC" w:rsidRDefault="00E12DEB"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v:textbox>
                <w10:wrap type="tight"/>
              </v:roundrect>
            </w:pict>
          </mc:Fallback>
        </mc:AlternateContent>
      </w:r>
      <w:bookmarkStart w:id="0" w:name="_GoBack"/>
      <w:bookmarkEnd w:id="0"/>
    </w:p>
    <w:p w:rsidR="002504B5" w:rsidRDefault="002504B5" w:rsidP="00E042F5">
      <w:pPr>
        <w:pStyle w:val="1b"/>
        <w:shd w:val="clear" w:color="auto" w:fill="auto"/>
        <w:spacing w:before="0" w:after="0" w:line="240" w:lineRule="auto"/>
        <w:ind w:left="709"/>
        <w:rPr>
          <w:sz w:val="18"/>
          <w:szCs w:val="18"/>
        </w:rPr>
      </w:pPr>
    </w:p>
    <w:p w:rsidR="002504B5" w:rsidRDefault="002504B5" w:rsidP="00E042F5">
      <w:pPr>
        <w:pStyle w:val="1b"/>
        <w:shd w:val="clear" w:color="auto" w:fill="auto"/>
        <w:spacing w:before="0" w:after="0" w:line="240" w:lineRule="auto"/>
        <w:ind w:left="709"/>
        <w:rPr>
          <w:sz w:val="18"/>
          <w:szCs w:val="18"/>
        </w:rPr>
      </w:pPr>
    </w:p>
    <w:p w:rsidR="002504B5" w:rsidRDefault="002504B5" w:rsidP="00E042F5">
      <w:pPr>
        <w:pStyle w:val="1b"/>
        <w:shd w:val="clear" w:color="auto" w:fill="auto"/>
        <w:spacing w:before="0" w:after="0" w:line="240" w:lineRule="auto"/>
        <w:ind w:left="709"/>
        <w:rPr>
          <w:sz w:val="18"/>
          <w:szCs w:val="18"/>
        </w:rPr>
      </w:pPr>
    </w:p>
    <w:p w:rsidR="002504B5" w:rsidRDefault="002504B5" w:rsidP="00E042F5">
      <w:pPr>
        <w:pStyle w:val="1b"/>
        <w:shd w:val="clear" w:color="auto" w:fill="auto"/>
        <w:spacing w:before="0" w:after="0" w:line="240" w:lineRule="auto"/>
        <w:ind w:left="709"/>
        <w:rPr>
          <w:sz w:val="18"/>
          <w:szCs w:val="18"/>
        </w:rPr>
      </w:pPr>
    </w:p>
    <w:p w:rsidR="002504B5" w:rsidRDefault="002504B5" w:rsidP="00E042F5">
      <w:pPr>
        <w:pStyle w:val="1b"/>
        <w:shd w:val="clear" w:color="auto" w:fill="auto"/>
        <w:spacing w:before="0" w:after="0" w:line="240" w:lineRule="auto"/>
        <w:ind w:left="709"/>
        <w:rPr>
          <w:sz w:val="18"/>
          <w:szCs w:val="18"/>
        </w:rPr>
      </w:pPr>
    </w:p>
    <w:p w:rsidR="002504B5" w:rsidRDefault="002504B5" w:rsidP="00E042F5">
      <w:pPr>
        <w:pStyle w:val="1b"/>
        <w:shd w:val="clear" w:color="auto" w:fill="auto"/>
        <w:spacing w:before="0" w:after="0" w:line="240" w:lineRule="auto"/>
        <w:ind w:left="709"/>
        <w:rPr>
          <w:sz w:val="18"/>
          <w:szCs w:val="18"/>
        </w:rPr>
      </w:pPr>
    </w:p>
    <w:p w:rsidR="002504B5" w:rsidRDefault="002504B5" w:rsidP="00E042F5">
      <w:pPr>
        <w:pStyle w:val="1b"/>
        <w:shd w:val="clear" w:color="auto" w:fill="auto"/>
        <w:spacing w:before="0" w:after="0" w:line="240" w:lineRule="auto"/>
        <w:ind w:left="709"/>
        <w:rPr>
          <w:sz w:val="18"/>
          <w:szCs w:val="18"/>
        </w:rPr>
      </w:pPr>
    </w:p>
    <w:p w:rsidR="002504B5" w:rsidRDefault="002504B5" w:rsidP="00E042F5">
      <w:pPr>
        <w:pStyle w:val="1b"/>
        <w:shd w:val="clear" w:color="auto" w:fill="auto"/>
        <w:spacing w:before="0" w:after="0" w:line="240" w:lineRule="auto"/>
        <w:ind w:left="709"/>
        <w:rPr>
          <w:sz w:val="18"/>
          <w:szCs w:val="18"/>
        </w:rPr>
      </w:pPr>
    </w:p>
    <w:p w:rsidR="002504B5" w:rsidRDefault="002504B5" w:rsidP="00E042F5">
      <w:pPr>
        <w:pStyle w:val="1b"/>
        <w:shd w:val="clear" w:color="auto" w:fill="auto"/>
        <w:spacing w:before="0" w:after="0" w:line="240" w:lineRule="auto"/>
        <w:ind w:left="709"/>
        <w:rPr>
          <w:sz w:val="18"/>
          <w:szCs w:val="18"/>
        </w:rPr>
      </w:pPr>
    </w:p>
    <w:p w:rsidR="002504B5" w:rsidRDefault="002504B5" w:rsidP="00E042F5">
      <w:pPr>
        <w:pStyle w:val="1b"/>
        <w:shd w:val="clear" w:color="auto" w:fill="auto"/>
        <w:spacing w:before="0" w:after="0" w:line="240" w:lineRule="auto"/>
        <w:ind w:left="709"/>
        <w:rPr>
          <w:sz w:val="18"/>
          <w:szCs w:val="18"/>
        </w:rPr>
      </w:pPr>
    </w:p>
    <w:p w:rsidR="002504B5" w:rsidRDefault="002504B5" w:rsidP="00E042F5">
      <w:pPr>
        <w:pStyle w:val="1b"/>
        <w:shd w:val="clear" w:color="auto" w:fill="auto"/>
        <w:spacing w:before="0" w:after="0" w:line="240" w:lineRule="auto"/>
        <w:ind w:left="709"/>
        <w:rPr>
          <w:sz w:val="18"/>
          <w:szCs w:val="18"/>
        </w:rPr>
      </w:pPr>
    </w:p>
    <w:p w:rsidR="002504B5" w:rsidRDefault="002504B5" w:rsidP="00E042F5">
      <w:pPr>
        <w:pStyle w:val="1b"/>
        <w:shd w:val="clear" w:color="auto" w:fill="auto"/>
        <w:spacing w:before="0" w:after="0" w:line="240" w:lineRule="auto"/>
        <w:ind w:left="709"/>
        <w:rPr>
          <w:sz w:val="18"/>
          <w:szCs w:val="18"/>
        </w:rPr>
      </w:pPr>
    </w:p>
    <w:p w:rsidR="002504B5" w:rsidRDefault="002504B5" w:rsidP="00E042F5">
      <w:pPr>
        <w:pStyle w:val="1b"/>
        <w:shd w:val="clear" w:color="auto" w:fill="auto"/>
        <w:spacing w:before="0" w:after="0" w:line="240" w:lineRule="auto"/>
        <w:ind w:left="709"/>
        <w:rPr>
          <w:sz w:val="18"/>
          <w:szCs w:val="18"/>
        </w:rPr>
      </w:pPr>
    </w:p>
    <w:p w:rsidR="002504B5" w:rsidRDefault="002504B5" w:rsidP="00E042F5">
      <w:pPr>
        <w:pStyle w:val="1b"/>
        <w:shd w:val="clear" w:color="auto" w:fill="auto"/>
        <w:spacing w:before="0" w:after="0" w:line="240" w:lineRule="auto"/>
        <w:ind w:left="709"/>
        <w:rPr>
          <w:sz w:val="18"/>
          <w:szCs w:val="18"/>
        </w:rPr>
      </w:pPr>
    </w:p>
    <w:p w:rsidR="002504B5" w:rsidRDefault="002504B5" w:rsidP="00E042F5">
      <w:pPr>
        <w:pStyle w:val="1b"/>
        <w:shd w:val="clear" w:color="auto" w:fill="auto"/>
        <w:spacing w:before="0" w:after="0" w:line="240" w:lineRule="auto"/>
        <w:ind w:left="709"/>
        <w:rPr>
          <w:sz w:val="18"/>
          <w:szCs w:val="18"/>
        </w:rPr>
      </w:pPr>
    </w:p>
    <w:p w:rsidR="002504B5" w:rsidRDefault="002504B5" w:rsidP="00E042F5">
      <w:pPr>
        <w:pStyle w:val="1b"/>
        <w:shd w:val="clear" w:color="auto" w:fill="auto"/>
        <w:spacing w:before="0" w:after="0" w:line="240" w:lineRule="auto"/>
        <w:ind w:left="709"/>
        <w:rPr>
          <w:sz w:val="18"/>
          <w:szCs w:val="18"/>
        </w:rPr>
      </w:pPr>
    </w:p>
    <w:p w:rsidR="002504B5" w:rsidRDefault="002504B5" w:rsidP="00E042F5">
      <w:pPr>
        <w:pStyle w:val="1b"/>
        <w:shd w:val="clear" w:color="auto" w:fill="auto"/>
        <w:spacing w:before="0" w:after="0" w:line="240" w:lineRule="auto"/>
        <w:ind w:left="709"/>
        <w:rPr>
          <w:sz w:val="18"/>
          <w:szCs w:val="18"/>
        </w:rPr>
      </w:pPr>
    </w:p>
    <w:p w:rsidR="002504B5" w:rsidRDefault="002504B5" w:rsidP="00E042F5">
      <w:pPr>
        <w:pStyle w:val="1b"/>
        <w:shd w:val="clear" w:color="auto" w:fill="auto"/>
        <w:spacing w:before="0" w:after="0" w:line="240" w:lineRule="auto"/>
        <w:ind w:left="709"/>
        <w:rPr>
          <w:sz w:val="18"/>
          <w:szCs w:val="18"/>
        </w:rPr>
      </w:pPr>
    </w:p>
    <w:p w:rsidR="002504B5" w:rsidRDefault="002504B5" w:rsidP="00E042F5">
      <w:pPr>
        <w:pStyle w:val="1b"/>
        <w:shd w:val="clear" w:color="auto" w:fill="auto"/>
        <w:spacing w:before="0" w:after="0" w:line="240" w:lineRule="auto"/>
        <w:ind w:left="709"/>
        <w:rPr>
          <w:sz w:val="18"/>
          <w:szCs w:val="18"/>
        </w:rPr>
      </w:pPr>
    </w:p>
    <w:p w:rsidR="002504B5" w:rsidRDefault="002504B5" w:rsidP="00E042F5">
      <w:pPr>
        <w:pStyle w:val="1b"/>
        <w:shd w:val="clear" w:color="auto" w:fill="auto"/>
        <w:spacing w:before="0" w:after="0" w:line="240" w:lineRule="auto"/>
        <w:ind w:left="709"/>
        <w:rPr>
          <w:sz w:val="18"/>
          <w:szCs w:val="18"/>
        </w:rPr>
      </w:pPr>
    </w:p>
    <w:p w:rsidR="002504B5" w:rsidRDefault="002504B5" w:rsidP="00E042F5">
      <w:pPr>
        <w:pStyle w:val="1b"/>
        <w:shd w:val="clear" w:color="auto" w:fill="auto"/>
        <w:spacing w:before="0" w:after="0" w:line="240" w:lineRule="auto"/>
        <w:ind w:left="709"/>
        <w:rPr>
          <w:sz w:val="18"/>
          <w:szCs w:val="18"/>
        </w:rPr>
      </w:pPr>
    </w:p>
    <w:p w:rsidR="002504B5" w:rsidRDefault="002504B5" w:rsidP="00E042F5">
      <w:pPr>
        <w:pStyle w:val="1b"/>
        <w:shd w:val="clear" w:color="auto" w:fill="auto"/>
        <w:spacing w:before="0" w:after="0" w:line="240" w:lineRule="auto"/>
        <w:ind w:left="709"/>
        <w:rPr>
          <w:sz w:val="18"/>
          <w:szCs w:val="18"/>
        </w:rPr>
      </w:pPr>
    </w:p>
    <w:sectPr w:rsidR="002504B5" w:rsidSect="002E7D5C">
      <w:headerReference w:type="even" r:id="rId9"/>
      <w:headerReference w:type="default" r:id="rId10"/>
      <w:pgSz w:w="11906" w:h="16838" w:code="9"/>
      <w:pgMar w:top="-1418" w:right="567" w:bottom="851" w:left="1134" w:header="56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592A" w:rsidRDefault="0091592A">
      <w:r>
        <w:separator/>
      </w:r>
    </w:p>
  </w:endnote>
  <w:endnote w:type="continuationSeparator" w:id="0">
    <w:p w:rsidR="0091592A" w:rsidRDefault="00915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zeta Titul">
    <w:altName w:val="Arial"/>
    <w:charset w:val="CC"/>
    <w:family w:val="swiss"/>
    <w:pitch w:val="variable"/>
  </w:font>
  <w:font w:name="Jikharev">
    <w:altName w:val="Times New Roman"/>
    <w:charset w:val="CC"/>
    <w:family w:val="auto"/>
    <w:pitch w:val="variable"/>
  </w:font>
  <w:font w:name="Gazeta SansSerif">
    <w:altName w:val="Arial"/>
    <w:charset w:val="00"/>
    <w:family w:val="swiss"/>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592A" w:rsidRDefault="0091592A">
      <w:r>
        <w:separator/>
      </w:r>
    </w:p>
  </w:footnote>
  <w:footnote w:type="continuationSeparator" w:id="0">
    <w:p w:rsidR="0091592A" w:rsidRDefault="009159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DEB" w:rsidRDefault="00FB1D46" w:rsidP="00087E45">
    <w:pPr>
      <w:pStyle w:val="a8"/>
      <w:framePr w:wrap="around" w:vAnchor="text" w:hAnchor="margin" w:xAlign="right" w:y="1"/>
      <w:rPr>
        <w:rStyle w:val="a6"/>
      </w:rPr>
    </w:pPr>
    <w:r>
      <w:rPr>
        <w:rStyle w:val="a6"/>
      </w:rPr>
      <w:fldChar w:fldCharType="begin"/>
    </w:r>
    <w:r w:rsidR="00E12DEB">
      <w:rPr>
        <w:rStyle w:val="a6"/>
      </w:rPr>
      <w:instrText xml:space="preserve">PAGE  </w:instrText>
    </w:r>
    <w:r>
      <w:rPr>
        <w:rStyle w:val="a6"/>
      </w:rPr>
      <w:fldChar w:fldCharType="separate"/>
    </w:r>
    <w:r w:rsidR="00E12DEB">
      <w:rPr>
        <w:rStyle w:val="a6"/>
        <w:noProof/>
      </w:rPr>
      <w:t>26</w:t>
    </w:r>
    <w:r>
      <w:rPr>
        <w:rStyle w:val="a6"/>
      </w:rPr>
      <w:fldChar w:fldCharType="end"/>
    </w:r>
  </w:p>
  <w:p w:rsidR="00E12DEB" w:rsidRDefault="00E12DEB" w:rsidP="00B37889">
    <w:pPr>
      <w:pStyle w:val="a8"/>
      <w:ind w:right="360"/>
    </w:pPr>
  </w:p>
  <w:p w:rsidR="00E12DEB" w:rsidRDefault="00E12DEB"/>
  <w:p w:rsidR="00E12DEB" w:rsidRDefault="00E12DEB"/>
  <w:p w:rsidR="00E12DEB" w:rsidRDefault="00E12DEB"/>
  <w:p w:rsidR="00E12DEB" w:rsidRDefault="00E12DEB"/>
  <w:p w:rsidR="00E12DEB" w:rsidRDefault="00E12DEB"/>
  <w:p w:rsidR="00E12DEB" w:rsidRDefault="00E12DE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DEB" w:rsidRPr="004B1923" w:rsidRDefault="00FB1D46" w:rsidP="00087E45">
    <w:pPr>
      <w:pStyle w:val="a8"/>
      <w:framePr w:wrap="around" w:vAnchor="text" w:hAnchor="margin" w:xAlign="right" w:y="1"/>
      <w:rPr>
        <w:rStyle w:val="a6"/>
        <w:b w:val="0"/>
        <w:i w:val="0"/>
        <w:sz w:val="20"/>
      </w:rPr>
    </w:pPr>
    <w:r w:rsidRPr="004B1923">
      <w:rPr>
        <w:rStyle w:val="a6"/>
        <w:b w:val="0"/>
        <w:i w:val="0"/>
        <w:sz w:val="20"/>
      </w:rPr>
      <w:fldChar w:fldCharType="begin"/>
    </w:r>
    <w:r w:rsidR="00E12DEB" w:rsidRPr="004B1923">
      <w:rPr>
        <w:rStyle w:val="a6"/>
        <w:b w:val="0"/>
        <w:i w:val="0"/>
        <w:sz w:val="20"/>
      </w:rPr>
      <w:instrText xml:space="preserve">PAGE  </w:instrText>
    </w:r>
    <w:r w:rsidRPr="004B1923">
      <w:rPr>
        <w:rStyle w:val="a6"/>
        <w:b w:val="0"/>
        <w:i w:val="0"/>
        <w:sz w:val="20"/>
      </w:rPr>
      <w:fldChar w:fldCharType="separate"/>
    </w:r>
    <w:r w:rsidR="00E47D6C">
      <w:rPr>
        <w:rStyle w:val="a6"/>
        <w:b w:val="0"/>
        <w:i w:val="0"/>
        <w:noProof/>
        <w:sz w:val="20"/>
      </w:rPr>
      <w:t>4</w:t>
    </w:r>
    <w:r w:rsidRPr="004B1923">
      <w:rPr>
        <w:rStyle w:val="a6"/>
        <w:b w:val="0"/>
        <w:i w:val="0"/>
        <w:sz w:val="20"/>
      </w:rPr>
      <w:fldChar w:fldCharType="end"/>
    </w:r>
  </w:p>
  <w:p w:rsidR="00E12DEB" w:rsidRPr="00B37889" w:rsidRDefault="00E12DEB" w:rsidP="00B37889">
    <w:pPr>
      <w:spacing w:line="480" w:lineRule="auto"/>
      <w:rPr>
        <w:b/>
        <w:sz w:val="20"/>
        <w:szCs w:val="20"/>
      </w:rPr>
    </w:pPr>
    <w:r w:rsidRPr="00B37889">
      <w:rPr>
        <w:b/>
        <w:sz w:val="20"/>
        <w:szCs w:val="20"/>
      </w:rPr>
      <w:t>В</w:t>
    </w:r>
    <w:r>
      <w:rPr>
        <w:b/>
        <w:sz w:val="20"/>
        <w:szCs w:val="20"/>
      </w:rPr>
      <w:t xml:space="preserve">едомости Мошковского </w:t>
    </w:r>
    <w:r w:rsidRPr="00B37889">
      <w:rPr>
        <w:b/>
        <w:sz w:val="20"/>
        <w:szCs w:val="20"/>
      </w:rPr>
      <w:t>сельсовета</w:t>
    </w:r>
    <w:r>
      <w:rPr>
        <w:b/>
        <w:sz w:val="20"/>
        <w:szCs w:val="20"/>
      </w:rPr>
      <w:t xml:space="preserve">, </w:t>
    </w:r>
    <w:r w:rsidRPr="00B37889">
      <w:rPr>
        <w:b/>
        <w:sz w:val="20"/>
        <w:szCs w:val="20"/>
      </w:rPr>
      <w:t>№</w:t>
    </w:r>
    <w:r w:rsidR="00CE42E3">
      <w:rPr>
        <w:b/>
        <w:sz w:val="20"/>
        <w:szCs w:val="20"/>
      </w:rPr>
      <w:t xml:space="preserve"> </w:t>
    </w:r>
    <w:r w:rsidR="00E042F5">
      <w:rPr>
        <w:b/>
        <w:sz w:val="20"/>
        <w:szCs w:val="20"/>
      </w:rPr>
      <w:t>7</w:t>
    </w:r>
    <w:r w:rsidR="00CE42E3">
      <w:rPr>
        <w:b/>
        <w:sz w:val="20"/>
        <w:szCs w:val="20"/>
      </w:rPr>
      <w:t xml:space="preserve"> (20</w:t>
    </w:r>
    <w:r w:rsidR="00E042F5">
      <w:rPr>
        <w:b/>
        <w:sz w:val="20"/>
        <w:szCs w:val="20"/>
      </w:rPr>
      <w:t>3</w:t>
    </w:r>
    <w:r w:rsidR="0089209F">
      <w:rPr>
        <w:b/>
        <w:sz w:val="20"/>
        <w:szCs w:val="20"/>
      </w:rPr>
      <w:t xml:space="preserve">) </w:t>
    </w:r>
    <w:r w:rsidR="00E042F5">
      <w:rPr>
        <w:b/>
        <w:sz w:val="20"/>
        <w:szCs w:val="20"/>
      </w:rPr>
      <w:t>27</w:t>
    </w:r>
    <w:r>
      <w:rPr>
        <w:b/>
        <w:sz w:val="20"/>
        <w:szCs w:val="20"/>
      </w:rPr>
      <w:t xml:space="preserve"> </w:t>
    </w:r>
    <w:r w:rsidR="0089209F">
      <w:rPr>
        <w:b/>
        <w:sz w:val="20"/>
        <w:szCs w:val="20"/>
      </w:rPr>
      <w:t>апреля</w:t>
    </w:r>
    <w:r>
      <w:rPr>
        <w:b/>
        <w:sz w:val="20"/>
        <w:szCs w:val="20"/>
      </w:rPr>
      <w:t xml:space="preserve"> 2020 года</w:t>
    </w:r>
  </w:p>
  <w:p w:rsidR="00E12DEB" w:rsidRDefault="00E12DEB" w:rsidP="002500C9">
    <w:pPr>
      <w:pStyle w:val="a8"/>
      <w:ind w:right="360"/>
    </w:pPr>
    <w:r w:rsidRPr="00B37889">
      <w:tab/>
    </w:r>
  </w:p>
  <w:p w:rsidR="00E12DEB" w:rsidRDefault="00E12DEB"/>
  <w:p w:rsidR="00E12DEB" w:rsidRDefault="00E12DEB"/>
  <w:p w:rsidR="00E12DEB" w:rsidRDefault="00E12DE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F52E85C8"/>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2"/>
    <w:multiLevelType w:val="multilevel"/>
    <w:tmpl w:val="00000002"/>
    <w:name w:val="WWNum2"/>
    <w:lvl w:ilvl="0">
      <w:start w:val="1"/>
      <w:numFmt w:val="decimal"/>
      <w:lvlText w:val="%1."/>
      <w:lvlJc w:val="left"/>
      <w:pPr>
        <w:tabs>
          <w:tab w:val="num" w:pos="720"/>
        </w:tabs>
        <w:ind w:left="720" w:hanging="360"/>
      </w:pPr>
      <w:rPr>
        <w:b w:val="0"/>
      </w:rPr>
    </w:lvl>
    <w:lvl w:ilvl="1">
      <w:start w:val="211"/>
      <w:numFmt w:val="decimal"/>
      <w:lvlText w:val="%2"/>
      <w:lvlJc w:val="left"/>
      <w:pPr>
        <w:tabs>
          <w:tab w:val="num" w:pos="1560"/>
        </w:tabs>
        <w:ind w:left="1560" w:hanging="4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6"/>
    <w:multiLevelType w:val="singleLevel"/>
    <w:tmpl w:val="00000006"/>
    <w:name w:val="WW8Num6"/>
    <w:lvl w:ilvl="0">
      <w:start w:val="1"/>
      <w:numFmt w:val="bullet"/>
      <w:lvlText w:val=""/>
      <w:lvlJc w:val="left"/>
      <w:pPr>
        <w:tabs>
          <w:tab w:val="num" w:pos="1440"/>
        </w:tabs>
        <w:ind w:left="1440" w:hanging="360"/>
      </w:pPr>
      <w:rPr>
        <w:rFonts w:ascii="Symbol" w:hAnsi="Symbol" w:cs="Times New Roman"/>
      </w:rPr>
    </w:lvl>
  </w:abstractNum>
  <w:abstractNum w:abstractNumId="3">
    <w:nsid w:val="00000013"/>
    <w:multiLevelType w:val="multilevel"/>
    <w:tmpl w:val="00000013"/>
    <w:name w:val="WW8Num19"/>
    <w:lvl w:ilvl="0">
      <w:start w:val="3"/>
      <w:numFmt w:val="decimal"/>
      <w:lvlText w:val="%1."/>
      <w:lvlJc w:val="left"/>
      <w:pPr>
        <w:tabs>
          <w:tab w:val="num" w:pos="630"/>
        </w:tabs>
        <w:ind w:left="630" w:hanging="630"/>
      </w:p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4">
    <w:nsid w:val="0AE65113"/>
    <w:multiLevelType w:val="multilevel"/>
    <w:tmpl w:val="FFB448E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0CFD097F"/>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1"/>
        <w:w w:val="100"/>
        <w:position w:val="0"/>
        <w:sz w:val="1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168059D"/>
    <w:multiLevelType w:val="multilevel"/>
    <w:tmpl w:val="D5C0D9D2"/>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4679" w:hanging="1134"/>
      </w:pPr>
      <w:rPr>
        <w:rFonts w:hint="default"/>
        <w:b/>
        <w:i w:val="0"/>
        <w:sz w:val="28"/>
        <w:szCs w:val="28"/>
      </w:rPr>
    </w:lvl>
    <w:lvl w:ilvl="3">
      <w:start w:val="1"/>
      <w:numFmt w:val="decimal"/>
      <w:lvlRestart w:val="2"/>
      <w:pStyle w:val="40"/>
      <w:suff w:val="nothing"/>
      <w:lvlText w:val="Статья %4"/>
      <w:lvlJc w:val="left"/>
      <w:pPr>
        <w:ind w:left="1560" w:hanging="1134"/>
      </w:pPr>
      <w:rPr>
        <w:rFonts w:hint="default"/>
        <w:b/>
        <w:i w:val="0"/>
        <w:sz w:val="28"/>
        <w:szCs w:val="28"/>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1211"/>
        </w:tabs>
        <w:ind w:left="284" w:firstLine="567"/>
      </w:pPr>
      <w:rPr>
        <w:rFonts w:hint="default"/>
        <w:i w:val="0"/>
        <w:strike w:val="0"/>
      </w:rPr>
    </w:lvl>
    <w:lvl w:ilvl="6">
      <w:start w:val="1"/>
      <w:numFmt w:val="decimal"/>
      <w:pStyle w:val="20"/>
      <w:suff w:val="space"/>
      <w:lvlText w:val="%7) "/>
      <w:lvlJc w:val="left"/>
      <w:pPr>
        <w:ind w:left="568" w:firstLine="283"/>
      </w:pPr>
      <w:rPr>
        <w:rFonts w:hint="default"/>
      </w:rPr>
    </w:lvl>
    <w:lvl w:ilvl="7">
      <w:start w:val="1"/>
      <w:numFmt w:val="russianLower"/>
      <w:pStyle w:val="41"/>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7">
    <w:nsid w:val="1AD34CB8"/>
    <w:multiLevelType w:val="multilevel"/>
    <w:tmpl w:val="B8C0419E"/>
    <w:lvl w:ilvl="0">
      <w:start w:val="1"/>
      <w:numFmt w:val="decimal"/>
      <w:lvlText w:val="%1."/>
      <w:lvlJc w:val="left"/>
      <w:pPr>
        <w:ind w:left="2149" w:hanging="1440"/>
      </w:pPr>
      <w:rPr>
        <w:rFonts w:hint="default"/>
      </w:rPr>
    </w:lvl>
    <w:lvl w:ilvl="1">
      <w:start w:val="1"/>
      <w:numFmt w:val="decimal"/>
      <w:isLgl/>
      <w:lvlText w:val="%1.%2."/>
      <w:lvlJc w:val="left"/>
      <w:pPr>
        <w:ind w:left="2149" w:hanging="1440"/>
      </w:pPr>
      <w:rPr>
        <w:rFonts w:hint="default"/>
      </w:rPr>
    </w:lvl>
    <w:lvl w:ilvl="2">
      <w:start w:val="1"/>
      <w:numFmt w:val="decimal"/>
      <w:isLgl/>
      <w:lvlText w:val="%1.%2.%3."/>
      <w:lvlJc w:val="left"/>
      <w:pPr>
        <w:ind w:left="2149" w:hanging="1440"/>
      </w:pPr>
      <w:rPr>
        <w:rFonts w:hint="default"/>
      </w:rPr>
    </w:lvl>
    <w:lvl w:ilvl="3">
      <w:start w:val="1"/>
      <w:numFmt w:val="decimal"/>
      <w:isLgl/>
      <w:lvlText w:val="%1.%2.%3.%4."/>
      <w:lvlJc w:val="left"/>
      <w:pPr>
        <w:ind w:left="2149" w:hanging="144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8">
    <w:nsid w:val="25166571"/>
    <w:multiLevelType w:val="hybridMultilevel"/>
    <w:tmpl w:val="E76E1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39E5F9B"/>
    <w:multiLevelType w:val="multilevel"/>
    <w:tmpl w:val="802ED6F6"/>
    <w:lvl w:ilvl="0">
      <w:start w:val="1"/>
      <w:numFmt w:val="decimal"/>
      <w:lvlText w:val="%1."/>
      <w:lvlJc w:val="left"/>
      <w:pPr>
        <w:ind w:left="750" w:hanging="750"/>
      </w:pPr>
      <w:rPr>
        <w:rFonts w:hint="default"/>
      </w:rPr>
    </w:lvl>
    <w:lvl w:ilvl="1">
      <w:start w:val="1"/>
      <w:numFmt w:val="decimal"/>
      <w:lvlText w:val="%1.%2."/>
      <w:lvlJc w:val="left"/>
      <w:pPr>
        <w:ind w:left="1104" w:hanging="750"/>
      </w:pPr>
      <w:rPr>
        <w:rFonts w:hint="default"/>
      </w:rPr>
    </w:lvl>
    <w:lvl w:ilvl="2">
      <w:start w:val="1"/>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34502791"/>
    <w:multiLevelType w:val="multilevel"/>
    <w:tmpl w:val="374A5F5E"/>
    <w:lvl w:ilvl="0">
      <w:start w:val="1"/>
      <w:numFmt w:val="decimal"/>
      <w:lvlText w:val="%1."/>
      <w:lvlJc w:val="left"/>
      <w:pPr>
        <w:ind w:left="540" w:hanging="540"/>
      </w:pPr>
      <w:rPr>
        <w:rFonts w:hint="default"/>
        <w:u w:val="none"/>
      </w:rPr>
    </w:lvl>
    <w:lvl w:ilvl="1">
      <w:start w:val="2"/>
      <w:numFmt w:val="decimal"/>
      <w:lvlText w:val="%1.%2."/>
      <w:lvlJc w:val="left"/>
      <w:pPr>
        <w:ind w:left="1620" w:hanging="540"/>
      </w:pPr>
      <w:rPr>
        <w:rFonts w:hint="default"/>
        <w:u w:val="none"/>
      </w:rPr>
    </w:lvl>
    <w:lvl w:ilvl="2">
      <w:start w:val="2"/>
      <w:numFmt w:val="decimal"/>
      <w:lvlText w:val="%1.%2.%3."/>
      <w:lvlJc w:val="left"/>
      <w:pPr>
        <w:ind w:left="2880" w:hanging="720"/>
      </w:pPr>
      <w:rPr>
        <w:rFonts w:hint="default"/>
        <w:u w:val="none"/>
      </w:rPr>
    </w:lvl>
    <w:lvl w:ilvl="3">
      <w:start w:val="1"/>
      <w:numFmt w:val="decimal"/>
      <w:lvlText w:val="%1.%2.%3.%4."/>
      <w:lvlJc w:val="left"/>
      <w:pPr>
        <w:ind w:left="3960" w:hanging="720"/>
      </w:pPr>
      <w:rPr>
        <w:rFonts w:hint="default"/>
        <w:u w:val="none"/>
      </w:rPr>
    </w:lvl>
    <w:lvl w:ilvl="4">
      <w:start w:val="1"/>
      <w:numFmt w:val="decimal"/>
      <w:lvlText w:val="%1.%2.%3.%4.%5."/>
      <w:lvlJc w:val="left"/>
      <w:pPr>
        <w:ind w:left="5400" w:hanging="1080"/>
      </w:pPr>
      <w:rPr>
        <w:rFonts w:hint="default"/>
        <w:u w:val="none"/>
      </w:rPr>
    </w:lvl>
    <w:lvl w:ilvl="5">
      <w:start w:val="1"/>
      <w:numFmt w:val="decimal"/>
      <w:lvlText w:val="%1.%2.%3.%4.%5.%6."/>
      <w:lvlJc w:val="left"/>
      <w:pPr>
        <w:ind w:left="6480" w:hanging="1080"/>
      </w:pPr>
      <w:rPr>
        <w:rFonts w:hint="default"/>
        <w:u w:val="none"/>
      </w:rPr>
    </w:lvl>
    <w:lvl w:ilvl="6">
      <w:start w:val="1"/>
      <w:numFmt w:val="decimal"/>
      <w:lvlText w:val="%1.%2.%3.%4.%5.%6.%7."/>
      <w:lvlJc w:val="left"/>
      <w:pPr>
        <w:ind w:left="7920" w:hanging="1440"/>
      </w:pPr>
      <w:rPr>
        <w:rFonts w:hint="default"/>
        <w:u w:val="none"/>
      </w:rPr>
    </w:lvl>
    <w:lvl w:ilvl="7">
      <w:start w:val="1"/>
      <w:numFmt w:val="decimal"/>
      <w:lvlText w:val="%1.%2.%3.%4.%5.%6.%7.%8."/>
      <w:lvlJc w:val="left"/>
      <w:pPr>
        <w:ind w:left="9000" w:hanging="1440"/>
      </w:pPr>
      <w:rPr>
        <w:rFonts w:hint="default"/>
        <w:u w:val="none"/>
      </w:rPr>
    </w:lvl>
    <w:lvl w:ilvl="8">
      <w:start w:val="1"/>
      <w:numFmt w:val="decimal"/>
      <w:lvlText w:val="%1.%2.%3.%4.%5.%6.%7.%8.%9."/>
      <w:lvlJc w:val="left"/>
      <w:pPr>
        <w:ind w:left="10440" w:hanging="1800"/>
      </w:pPr>
      <w:rPr>
        <w:rFonts w:hint="default"/>
        <w:u w:val="none"/>
      </w:rPr>
    </w:lvl>
  </w:abstractNum>
  <w:abstractNum w:abstractNumId="11">
    <w:nsid w:val="3E446CA7"/>
    <w:multiLevelType w:val="hybridMultilevel"/>
    <w:tmpl w:val="5664C34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3B46E17"/>
    <w:multiLevelType w:val="hybridMultilevel"/>
    <w:tmpl w:val="7698394E"/>
    <w:lvl w:ilvl="0" w:tplc="B59488AE">
      <w:start w:val="1"/>
      <w:numFmt w:val="upperRoman"/>
      <w:pStyle w:val="10"/>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abstractNum w:abstractNumId="13">
    <w:nsid w:val="58822F8A"/>
    <w:multiLevelType w:val="hybridMultilevel"/>
    <w:tmpl w:val="D56661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0B83590"/>
    <w:multiLevelType w:val="multilevel"/>
    <w:tmpl w:val="22C0742A"/>
    <w:lvl w:ilvl="0">
      <w:start w:val="1"/>
      <w:numFmt w:val="decimal"/>
      <w:lvlText w:val="%1."/>
      <w:lvlJc w:val="left"/>
      <w:pPr>
        <w:ind w:left="540" w:hanging="540"/>
      </w:pPr>
      <w:rPr>
        <w:rFonts w:hint="default"/>
        <w:u w:val="none"/>
      </w:rPr>
    </w:lvl>
    <w:lvl w:ilvl="1">
      <w:start w:val="2"/>
      <w:numFmt w:val="decimal"/>
      <w:lvlText w:val="%1.%2."/>
      <w:lvlJc w:val="left"/>
      <w:pPr>
        <w:ind w:left="1260" w:hanging="540"/>
      </w:pPr>
      <w:rPr>
        <w:rFonts w:hint="default"/>
        <w:u w:val="none"/>
      </w:rPr>
    </w:lvl>
    <w:lvl w:ilvl="2">
      <w:start w:val="3"/>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560" w:hanging="1800"/>
      </w:pPr>
      <w:rPr>
        <w:rFonts w:hint="default"/>
        <w:u w:val="none"/>
      </w:rPr>
    </w:lvl>
  </w:abstractNum>
  <w:num w:numId="1">
    <w:abstractNumId w:val="6"/>
  </w:num>
  <w:num w:numId="2">
    <w:abstractNumId w:val="12"/>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13"/>
  </w:num>
  <w:num w:numId="5">
    <w:abstractNumId w:val="8"/>
  </w:num>
  <w:num w:numId="6">
    <w:abstractNumId w:val="14"/>
  </w:num>
  <w:num w:numId="7">
    <w:abstractNumId w:val="10"/>
  </w:num>
  <w:num w:numId="8">
    <w:abstractNumId w:val="9"/>
  </w:num>
  <w:num w:numId="9">
    <w:abstractNumId w:val="5"/>
  </w:num>
  <w:num w:numId="10">
    <w:abstractNumId w:val="4"/>
  </w:num>
  <w:num w:numId="11">
    <w:abstractNumId w:val="7"/>
  </w:num>
  <w:num w:numId="12">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96"/>
    <w:rsid w:val="00000387"/>
    <w:rsid w:val="000010B5"/>
    <w:rsid w:val="000011A5"/>
    <w:rsid w:val="00001645"/>
    <w:rsid w:val="0000171A"/>
    <w:rsid w:val="00001E86"/>
    <w:rsid w:val="0000327F"/>
    <w:rsid w:val="0000456B"/>
    <w:rsid w:val="000049D9"/>
    <w:rsid w:val="0000556F"/>
    <w:rsid w:val="00006E74"/>
    <w:rsid w:val="000070A8"/>
    <w:rsid w:val="00007510"/>
    <w:rsid w:val="00007704"/>
    <w:rsid w:val="000100EC"/>
    <w:rsid w:val="000108FC"/>
    <w:rsid w:val="00012D1E"/>
    <w:rsid w:val="00014507"/>
    <w:rsid w:val="000152CC"/>
    <w:rsid w:val="00016A4F"/>
    <w:rsid w:val="00017C1D"/>
    <w:rsid w:val="00021105"/>
    <w:rsid w:val="0002115D"/>
    <w:rsid w:val="000232E0"/>
    <w:rsid w:val="000238C5"/>
    <w:rsid w:val="00024354"/>
    <w:rsid w:val="000273FC"/>
    <w:rsid w:val="00030696"/>
    <w:rsid w:val="00032B56"/>
    <w:rsid w:val="00033C64"/>
    <w:rsid w:val="00033D73"/>
    <w:rsid w:val="00034725"/>
    <w:rsid w:val="0003472F"/>
    <w:rsid w:val="00035F8B"/>
    <w:rsid w:val="00037521"/>
    <w:rsid w:val="00040CB7"/>
    <w:rsid w:val="0004125A"/>
    <w:rsid w:val="00042A13"/>
    <w:rsid w:val="00043F63"/>
    <w:rsid w:val="00044F23"/>
    <w:rsid w:val="000451A8"/>
    <w:rsid w:val="0004570C"/>
    <w:rsid w:val="00045F45"/>
    <w:rsid w:val="00046CD5"/>
    <w:rsid w:val="0004760B"/>
    <w:rsid w:val="00050B4E"/>
    <w:rsid w:val="00050EB1"/>
    <w:rsid w:val="00051AB4"/>
    <w:rsid w:val="00051ED7"/>
    <w:rsid w:val="000540E7"/>
    <w:rsid w:val="00054664"/>
    <w:rsid w:val="00054A15"/>
    <w:rsid w:val="00054D17"/>
    <w:rsid w:val="00055039"/>
    <w:rsid w:val="00055175"/>
    <w:rsid w:val="00055189"/>
    <w:rsid w:val="00055E86"/>
    <w:rsid w:val="000571C8"/>
    <w:rsid w:val="000571E4"/>
    <w:rsid w:val="000576F4"/>
    <w:rsid w:val="00057A9B"/>
    <w:rsid w:val="00057FE5"/>
    <w:rsid w:val="0006000C"/>
    <w:rsid w:val="00061C15"/>
    <w:rsid w:val="00062808"/>
    <w:rsid w:val="00064D4F"/>
    <w:rsid w:val="00066673"/>
    <w:rsid w:val="00067127"/>
    <w:rsid w:val="00067201"/>
    <w:rsid w:val="0006761A"/>
    <w:rsid w:val="00067DBA"/>
    <w:rsid w:val="000721E8"/>
    <w:rsid w:val="00073884"/>
    <w:rsid w:val="00074EE3"/>
    <w:rsid w:val="0007583A"/>
    <w:rsid w:val="00076342"/>
    <w:rsid w:val="00076901"/>
    <w:rsid w:val="00080AC7"/>
    <w:rsid w:val="00080C60"/>
    <w:rsid w:val="00081D8F"/>
    <w:rsid w:val="00085207"/>
    <w:rsid w:val="000864FE"/>
    <w:rsid w:val="00086DAF"/>
    <w:rsid w:val="00087BE2"/>
    <w:rsid w:val="00087E45"/>
    <w:rsid w:val="00087F59"/>
    <w:rsid w:val="000903CA"/>
    <w:rsid w:val="0009120F"/>
    <w:rsid w:val="000918D2"/>
    <w:rsid w:val="0009383B"/>
    <w:rsid w:val="00095D93"/>
    <w:rsid w:val="0009731A"/>
    <w:rsid w:val="0009784B"/>
    <w:rsid w:val="00097A54"/>
    <w:rsid w:val="000A28FB"/>
    <w:rsid w:val="000A3690"/>
    <w:rsid w:val="000A4CD1"/>
    <w:rsid w:val="000A52AD"/>
    <w:rsid w:val="000A5654"/>
    <w:rsid w:val="000A7251"/>
    <w:rsid w:val="000B0FA3"/>
    <w:rsid w:val="000B21A7"/>
    <w:rsid w:val="000B22BC"/>
    <w:rsid w:val="000B4BB9"/>
    <w:rsid w:val="000B5735"/>
    <w:rsid w:val="000B59A6"/>
    <w:rsid w:val="000B6421"/>
    <w:rsid w:val="000B7050"/>
    <w:rsid w:val="000B77AA"/>
    <w:rsid w:val="000C0774"/>
    <w:rsid w:val="000C18B9"/>
    <w:rsid w:val="000C1902"/>
    <w:rsid w:val="000C40F8"/>
    <w:rsid w:val="000C6D99"/>
    <w:rsid w:val="000C6E10"/>
    <w:rsid w:val="000C7A50"/>
    <w:rsid w:val="000D1002"/>
    <w:rsid w:val="000D16D2"/>
    <w:rsid w:val="000D1831"/>
    <w:rsid w:val="000D2798"/>
    <w:rsid w:val="000D2F18"/>
    <w:rsid w:val="000D4188"/>
    <w:rsid w:val="000D4999"/>
    <w:rsid w:val="000D51C0"/>
    <w:rsid w:val="000D52E8"/>
    <w:rsid w:val="000D7548"/>
    <w:rsid w:val="000E004B"/>
    <w:rsid w:val="000E13EF"/>
    <w:rsid w:val="000E305A"/>
    <w:rsid w:val="000E3201"/>
    <w:rsid w:val="000E4002"/>
    <w:rsid w:val="000E5978"/>
    <w:rsid w:val="000E5DEC"/>
    <w:rsid w:val="000E7215"/>
    <w:rsid w:val="000E78C9"/>
    <w:rsid w:val="000E7C45"/>
    <w:rsid w:val="000F0C13"/>
    <w:rsid w:val="000F1E08"/>
    <w:rsid w:val="000F2B8E"/>
    <w:rsid w:val="000F3555"/>
    <w:rsid w:val="000F3732"/>
    <w:rsid w:val="000F3953"/>
    <w:rsid w:val="000F3DFF"/>
    <w:rsid w:val="000F5B7B"/>
    <w:rsid w:val="000F65F1"/>
    <w:rsid w:val="000F7022"/>
    <w:rsid w:val="000F78DA"/>
    <w:rsid w:val="0010255C"/>
    <w:rsid w:val="00102C48"/>
    <w:rsid w:val="00103AD8"/>
    <w:rsid w:val="001045BE"/>
    <w:rsid w:val="00107F89"/>
    <w:rsid w:val="00107FC8"/>
    <w:rsid w:val="00110149"/>
    <w:rsid w:val="00111B82"/>
    <w:rsid w:val="00112D27"/>
    <w:rsid w:val="0011468E"/>
    <w:rsid w:val="00114C9B"/>
    <w:rsid w:val="001164DD"/>
    <w:rsid w:val="00116806"/>
    <w:rsid w:val="00117780"/>
    <w:rsid w:val="00117E65"/>
    <w:rsid w:val="0012067F"/>
    <w:rsid w:val="0012110C"/>
    <w:rsid w:val="0012292D"/>
    <w:rsid w:val="001229D8"/>
    <w:rsid w:val="00123E2B"/>
    <w:rsid w:val="00125095"/>
    <w:rsid w:val="001254FD"/>
    <w:rsid w:val="00126889"/>
    <w:rsid w:val="00126DF9"/>
    <w:rsid w:val="001277CF"/>
    <w:rsid w:val="00127E64"/>
    <w:rsid w:val="00131125"/>
    <w:rsid w:val="00132165"/>
    <w:rsid w:val="00133687"/>
    <w:rsid w:val="00133F75"/>
    <w:rsid w:val="00135BCA"/>
    <w:rsid w:val="00136F97"/>
    <w:rsid w:val="00140641"/>
    <w:rsid w:val="00142688"/>
    <w:rsid w:val="001426A8"/>
    <w:rsid w:val="001438B5"/>
    <w:rsid w:val="001447DE"/>
    <w:rsid w:val="00144B69"/>
    <w:rsid w:val="00144F29"/>
    <w:rsid w:val="001463F9"/>
    <w:rsid w:val="0014690D"/>
    <w:rsid w:val="00146F66"/>
    <w:rsid w:val="00147136"/>
    <w:rsid w:val="00147D81"/>
    <w:rsid w:val="00150077"/>
    <w:rsid w:val="001507C6"/>
    <w:rsid w:val="00151126"/>
    <w:rsid w:val="0015125E"/>
    <w:rsid w:val="001512A6"/>
    <w:rsid w:val="00152187"/>
    <w:rsid w:val="001521D6"/>
    <w:rsid w:val="00152740"/>
    <w:rsid w:val="00152E44"/>
    <w:rsid w:val="00152ED5"/>
    <w:rsid w:val="001534B7"/>
    <w:rsid w:val="00155A11"/>
    <w:rsid w:val="00156072"/>
    <w:rsid w:val="00156223"/>
    <w:rsid w:val="001577B9"/>
    <w:rsid w:val="001600FE"/>
    <w:rsid w:val="00160FB4"/>
    <w:rsid w:val="00161474"/>
    <w:rsid w:val="001621A1"/>
    <w:rsid w:val="0016290B"/>
    <w:rsid w:val="00162ED8"/>
    <w:rsid w:val="00164018"/>
    <w:rsid w:val="001648C5"/>
    <w:rsid w:val="00165A42"/>
    <w:rsid w:val="00165CA8"/>
    <w:rsid w:val="0016714C"/>
    <w:rsid w:val="001709BA"/>
    <w:rsid w:val="001717E5"/>
    <w:rsid w:val="00173206"/>
    <w:rsid w:val="001737CF"/>
    <w:rsid w:val="001739E6"/>
    <w:rsid w:val="001748C7"/>
    <w:rsid w:val="00174E2E"/>
    <w:rsid w:val="00175871"/>
    <w:rsid w:val="00176F08"/>
    <w:rsid w:val="00177CBD"/>
    <w:rsid w:val="00180277"/>
    <w:rsid w:val="00180C07"/>
    <w:rsid w:val="00181B81"/>
    <w:rsid w:val="001821FE"/>
    <w:rsid w:val="00182A2F"/>
    <w:rsid w:val="00182C59"/>
    <w:rsid w:val="00182F48"/>
    <w:rsid w:val="001843BB"/>
    <w:rsid w:val="00184712"/>
    <w:rsid w:val="00184E3B"/>
    <w:rsid w:val="001925E6"/>
    <w:rsid w:val="00192A41"/>
    <w:rsid w:val="00193080"/>
    <w:rsid w:val="00193303"/>
    <w:rsid w:val="00193C57"/>
    <w:rsid w:val="001947A2"/>
    <w:rsid w:val="00194DB9"/>
    <w:rsid w:val="0019501A"/>
    <w:rsid w:val="00195090"/>
    <w:rsid w:val="00195402"/>
    <w:rsid w:val="00196541"/>
    <w:rsid w:val="00196746"/>
    <w:rsid w:val="00197617"/>
    <w:rsid w:val="001A02A8"/>
    <w:rsid w:val="001A10C3"/>
    <w:rsid w:val="001A15E0"/>
    <w:rsid w:val="001A2380"/>
    <w:rsid w:val="001A2E55"/>
    <w:rsid w:val="001A3A75"/>
    <w:rsid w:val="001A60E6"/>
    <w:rsid w:val="001A6140"/>
    <w:rsid w:val="001B1090"/>
    <w:rsid w:val="001B50D6"/>
    <w:rsid w:val="001B57B6"/>
    <w:rsid w:val="001C02C3"/>
    <w:rsid w:val="001C1A01"/>
    <w:rsid w:val="001C25D0"/>
    <w:rsid w:val="001C3577"/>
    <w:rsid w:val="001C377B"/>
    <w:rsid w:val="001C3D71"/>
    <w:rsid w:val="001C417C"/>
    <w:rsid w:val="001C5337"/>
    <w:rsid w:val="001C7BF9"/>
    <w:rsid w:val="001D192D"/>
    <w:rsid w:val="001D30EF"/>
    <w:rsid w:val="001D3BE8"/>
    <w:rsid w:val="001D4DBF"/>
    <w:rsid w:val="001D5EA6"/>
    <w:rsid w:val="001D6A92"/>
    <w:rsid w:val="001D6F01"/>
    <w:rsid w:val="001D72BB"/>
    <w:rsid w:val="001D75BC"/>
    <w:rsid w:val="001D75E0"/>
    <w:rsid w:val="001E05CD"/>
    <w:rsid w:val="001E10D6"/>
    <w:rsid w:val="001E30AD"/>
    <w:rsid w:val="001E30AE"/>
    <w:rsid w:val="001E3590"/>
    <w:rsid w:val="001E46EA"/>
    <w:rsid w:val="001E59DE"/>
    <w:rsid w:val="001E5A44"/>
    <w:rsid w:val="001E624D"/>
    <w:rsid w:val="001E638F"/>
    <w:rsid w:val="001E6473"/>
    <w:rsid w:val="001E761A"/>
    <w:rsid w:val="001E7823"/>
    <w:rsid w:val="001F1EDC"/>
    <w:rsid w:val="001F27E2"/>
    <w:rsid w:val="001F28AD"/>
    <w:rsid w:val="001F5895"/>
    <w:rsid w:val="00201B99"/>
    <w:rsid w:val="00203776"/>
    <w:rsid w:val="00203A0D"/>
    <w:rsid w:val="00203D61"/>
    <w:rsid w:val="00204F36"/>
    <w:rsid w:val="00206F32"/>
    <w:rsid w:val="002072B8"/>
    <w:rsid w:val="0021120A"/>
    <w:rsid w:val="00211DA7"/>
    <w:rsid w:val="0021234B"/>
    <w:rsid w:val="00212653"/>
    <w:rsid w:val="0021297E"/>
    <w:rsid w:val="00213869"/>
    <w:rsid w:val="00213EA9"/>
    <w:rsid w:val="00215DCB"/>
    <w:rsid w:val="002162A4"/>
    <w:rsid w:val="0021716E"/>
    <w:rsid w:val="00217284"/>
    <w:rsid w:val="002172E1"/>
    <w:rsid w:val="00224DD4"/>
    <w:rsid w:val="00227CD0"/>
    <w:rsid w:val="00230883"/>
    <w:rsid w:val="00230C54"/>
    <w:rsid w:val="00231551"/>
    <w:rsid w:val="00232665"/>
    <w:rsid w:val="00232F2B"/>
    <w:rsid w:val="0023381C"/>
    <w:rsid w:val="002339B6"/>
    <w:rsid w:val="00235102"/>
    <w:rsid w:val="00235888"/>
    <w:rsid w:val="00235F87"/>
    <w:rsid w:val="00236492"/>
    <w:rsid w:val="0023708B"/>
    <w:rsid w:val="0024017E"/>
    <w:rsid w:val="00240D2E"/>
    <w:rsid w:val="00241308"/>
    <w:rsid w:val="002434CD"/>
    <w:rsid w:val="002447E2"/>
    <w:rsid w:val="00247191"/>
    <w:rsid w:val="00247964"/>
    <w:rsid w:val="002500C9"/>
    <w:rsid w:val="002504B5"/>
    <w:rsid w:val="00250BB0"/>
    <w:rsid w:val="00251590"/>
    <w:rsid w:val="00252320"/>
    <w:rsid w:val="00252741"/>
    <w:rsid w:val="00253708"/>
    <w:rsid w:val="0025449B"/>
    <w:rsid w:val="00254573"/>
    <w:rsid w:val="00255467"/>
    <w:rsid w:val="002558F0"/>
    <w:rsid w:val="00255AD7"/>
    <w:rsid w:val="00257773"/>
    <w:rsid w:val="00257A51"/>
    <w:rsid w:val="00260229"/>
    <w:rsid w:val="00261B5E"/>
    <w:rsid w:val="002632E3"/>
    <w:rsid w:val="002635F9"/>
    <w:rsid w:val="00263DDC"/>
    <w:rsid w:val="002647E2"/>
    <w:rsid w:val="00264945"/>
    <w:rsid w:val="00267062"/>
    <w:rsid w:val="002678FA"/>
    <w:rsid w:val="0027008D"/>
    <w:rsid w:val="00270EC8"/>
    <w:rsid w:val="0027133B"/>
    <w:rsid w:val="00272869"/>
    <w:rsid w:val="00272DB0"/>
    <w:rsid w:val="00272DED"/>
    <w:rsid w:val="00273826"/>
    <w:rsid w:val="002743EC"/>
    <w:rsid w:val="00275562"/>
    <w:rsid w:val="002757DD"/>
    <w:rsid w:val="002757E1"/>
    <w:rsid w:val="00281DF1"/>
    <w:rsid w:val="00281FA8"/>
    <w:rsid w:val="00282BEE"/>
    <w:rsid w:val="00283FAC"/>
    <w:rsid w:val="002847EB"/>
    <w:rsid w:val="00284ABB"/>
    <w:rsid w:val="00284D5A"/>
    <w:rsid w:val="00285B22"/>
    <w:rsid w:val="00285CCF"/>
    <w:rsid w:val="00286156"/>
    <w:rsid w:val="00286EDC"/>
    <w:rsid w:val="0029078C"/>
    <w:rsid w:val="002925DA"/>
    <w:rsid w:val="00293879"/>
    <w:rsid w:val="0029407C"/>
    <w:rsid w:val="00294799"/>
    <w:rsid w:val="00296C19"/>
    <w:rsid w:val="00297C5A"/>
    <w:rsid w:val="002A12E0"/>
    <w:rsid w:val="002A1D27"/>
    <w:rsid w:val="002A2329"/>
    <w:rsid w:val="002A2454"/>
    <w:rsid w:val="002A2AE8"/>
    <w:rsid w:val="002A31BB"/>
    <w:rsid w:val="002A34C0"/>
    <w:rsid w:val="002A4D0A"/>
    <w:rsid w:val="002A5484"/>
    <w:rsid w:val="002A5C5C"/>
    <w:rsid w:val="002A6405"/>
    <w:rsid w:val="002A78CD"/>
    <w:rsid w:val="002A7DE7"/>
    <w:rsid w:val="002B169F"/>
    <w:rsid w:val="002B2230"/>
    <w:rsid w:val="002B25D1"/>
    <w:rsid w:val="002B309F"/>
    <w:rsid w:val="002B35F2"/>
    <w:rsid w:val="002B3CE3"/>
    <w:rsid w:val="002B4E48"/>
    <w:rsid w:val="002B5418"/>
    <w:rsid w:val="002B592E"/>
    <w:rsid w:val="002B69B0"/>
    <w:rsid w:val="002C1129"/>
    <w:rsid w:val="002C12DD"/>
    <w:rsid w:val="002C4ADF"/>
    <w:rsid w:val="002C6628"/>
    <w:rsid w:val="002D041E"/>
    <w:rsid w:val="002D0475"/>
    <w:rsid w:val="002D06B9"/>
    <w:rsid w:val="002D16A3"/>
    <w:rsid w:val="002D242E"/>
    <w:rsid w:val="002D2CC1"/>
    <w:rsid w:val="002D3804"/>
    <w:rsid w:val="002D49D6"/>
    <w:rsid w:val="002D63EF"/>
    <w:rsid w:val="002D7044"/>
    <w:rsid w:val="002D76FD"/>
    <w:rsid w:val="002E0967"/>
    <w:rsid w:val="002E0D2F"/>
    <w:rsid w:val="002E27C0"/>
    <w:rsid w:val="002E27E9"/>
    <w:rsid w:val="002E27EE"/>
    <w:rsid w:val="002E27F9"/>
    <w:rsid w:val="002E28FB"/>
    <w:rsid w:val="002E2A0A"/>
    <w:rsid w:val="002E3FC5"/>
    <w:rsid w:val="002E40CA"/>
    <w:rsid w:val="002E41AE"/>
    <w:rsid w:val="002E494F"/>
    <w:rsid w:val="002E59FA"/>
    <w:rsid w:val="002E66F1"/>
    <w:rsid w:val="002E6C96"/>
    <w:rsid w:val="002E7B89"/>
    <w:rsid w:val="002E7D5C"/>
    <w:rsid w:val="002F09DE"/>
    <w:rsid w:val="002F2C5E"/>
    <w:rsid w:val="002F4BF3"/>
    <w:rsid w:val="002F6D44"/>
    <w:rsid w:val="00300878"/>
    <w:rsid w:val="00301478"/>
    <w:rsid w:val="00301DF8"/>
    <w:rsid w:val="00302E49"/>
    <w:rsid w:val="00303166"/>
    <w:rsid w:val="0030461E"/>
    <w:rsid w:val="00305ECF"/>
    <w:rsid w:val="00306A46"/>
    <w:rsid w:val="00306BB2"/>
    <w:rsid w:val="003100A2"/>
    <w:rsid w:val="003108BD"/>
    <w:rsid w:val="003124CB"/>
    <w:rsid w:val="0031613D"/>
    <w:rsid w:val="00316D9D"/>
    <w:rsid w:val="00317070"/>
    <w:rsid w:val="00320AD0"/>
    <w:rsid w:val="00321F18"/>
    <w:rsid w:val="0032446E"/>
    <w:rsid w:val="00324AEC"/>
    <w:rsid w:val="0032721A"/>
    <w:rsid w:val="00331E61"/>
    <w:rsid w:val="0033200D"/>
    <w:rsid w:val="00332C0E"/>
    <w:rsid w:val="00334B03"/>
    <w:rsid w:val="0033649A"/>
    <w:rsid w:val="0033747B"/>
    <w:rsid w:val="00340354"/>
    <w:rsid w:val="0034074C"/>
    <w:rsid w:val="003414E1"/>
    <w:rsid w:val="0034154F"/>
    <w:rsid w:val="00341671"/>
    <w:rsid w:val="003419A9"/>
    <w:rsid w:val="003419BD"/>
    <w:rsid w:val="00341D44"/>
    <w:rsid w:val="00342EC2"/>
    <w:rsid w:val="003432BE"/>
    <w:rsid w:val="00343BD6"/>
    <w:rsid w:val="0034443B"/>
    <w:rsid w:val="00346B56"/>
    <w:rsid w:val="00346BB5"/>
    <w:rsid w:val="003503F8"/>
    <w:rsid w:val="00351BD1"/>
    <w:rsid w:val="0035272A"/>
    <w:rsid w:val="00353DFD"/>
    <w:rsid w:val="00355B87"/>
    <w:rsid w:val="0035631F"/>
    <w:rsid w:val="0035665D"/>
    <w:rsid w:val="00356705"/>
    <w:rsid w:val="00356E2C"/>
    <w:rsid w:val="00357D0F"/>
    <w:rsid w:val="003619BD"/>
    <w:rsid w:val="003621BE"/>
    <w:rsid w:val="00362272"/>
    <w:rsid w:val="0036353E"/>
    <w:rsid w:val="003641CB"/>
    <w:rsid w:val="0036458B"/>
    <w:rsid w:val="0036634D"/>
    <w:rsid w:val="00366CF5"/>
    <w:rsid w:val="0036768B"/>
    <w:rsid w:val="00367F50"/>
    <w:rsid w:val="003710CB"/>
    <w:rsid w:val="00371A21"/>
    <w:rsid w:val="00372081"/>
    <w:rsid w:val="00372107"/>
    <w:rsid w:val="00372354"/>
    <w:rsid w:val="00373042"/>
    <w:rsid w:val="00376261"/>
    <w:rsid w:val="00381AA0"/>
    <w:rsid w:val="003820CC"/>
    <w:rsid w:val="003826C5"/>
    <w:rsid w:val="0038285C"/>
    <w:rsid w:val="00382956"/>
    <w:rsid w:val="00383605"/>
    <w:rsid w:val="003854B3"/>
    <w:rsid w:val="00385D6C"/>
    <w:rsid w:val="00387000"/>
    <w:rsid w:val="0038735C"/>
    <w:rsid w:val="003906BC"/>
    <w:rsid w:val="003913AF"/>
    <w:rsid w:val="003923E6"/>
    <w:rsid w:val="0039281E"/>
    <w:rsid w:val="003936F5"/>
    <w:rsid w:val="003959C5"/>
    <w:rsid w:val="00396D34"/>
    <w:rsid w:val="00396FD6"/>
    <w:rsid w:val="003A1B6E"/>
    <w:rsid w:val="003A5E98"/>
    <w:rsid w:val="003A6620"/>
    <w:rsid w:val="003A7E66"/>
    <w:rsid w:val="003B1344"/>
    <w:rsid w:val="003B2A6F"/>
    <w:rsid w:val="003B2CC9"/>
    <w:rsid w:val="003B45FA"/>
    <w:rsid w:val="003B4A84"/>
    <w:rsid w:val="003B5886"/>
    <w:rsid w:val="003B5898"/>
    <w:rsid w:val="003B5C86"/>
    <w:rsid w:val="003B5DAC"/>
    <w:rsid w:val="003B61A3"/>
    <w:rsid w:val="003B6C86"/>
    <w:rsid w:val="003B6C91"/>
    <w:rsid w:val="003B6E50"/>
    <w:rsid w:val="003B7D52"/>
    <w:rsid w:val="003B7EF8"/>
    <w:rsid w:val="003B7F81"/>
    <w:rsid w:val="003C06BC"/>
    <w:rsid w:val="003C21F4"/>
    <w:rsid w:val="003C2FC9"/>
    <w:rsid w:val="003C317E"/>
    <w:rsid w:val="003C3482"/>
    <w:rsid w:val="003C50B8"/>
    <w:rsid w:val="003C5687"/>
    <w:rsid w:val="003C5A28"/>
    <w:rsid w:val="003C644E"/>
    <w:rsid w:val="003C67C1"/>
    <w:rsid w:val="003C7DAC"/>
    <w:rsid w:val="003D0B50"/>
    <w:rsid w:val="003D0F7C"/>
    <w:rsid w:val="003D2DDE"/>
    <w:rsid w:val="003D38BC"/>
    <w:rsid w:val="003D4E20"/>
    <w:rsid w:val="003D4E21"/>
    <w:rsid w:val="003D5250"/>
    <w:rsid w:val="003D62F7"/>
    <w:rsid w:val="003D6D5D"/>
    <w:rsid w:val="003D7425"/>
    <w:rsid w:val="003D7841"/>
    <w:rsid w:val="003D7DEB"/>
    <w:rsid w:val="003E0D99"/>
    <w:rsid w:val="003E1266"/>
    <w:rsid w:val="003E196F"/>
    <w:rsid w:val="003E1EDB"/>
    <w:rsid w:val="003E2CF5"/>
    <w:rsid w:val="003E2CFD"/>
    <w:rsid w:val="003E2F78"/>
    <w:rsid w:val="003E405A"/>
    <w:rsid w:val="003E43C8"/>
    <w:rsid w:val="003E51C9"/>
    <w:rsid w:val="003E5219"/>
    <w:rsid w:val="003E6364"/>
    <w:rsid w:val="003E649D"/>
    <w:rsid w:val="003E681A"/>
    <w:rsid w:val="003E6BCA"/>
    <w:rsid w:val="003E742C"/>
    <w:rsid w:val="003E7B56"/>
    <w:rsid w:val="003F0AC5"/>
    <w:rsid w:val="003F3718"/>
    <w:rsid w:val="003F6BB4"/>
    <w:rsid w:val="0040118C"/>
    <w:rsid w:val="004012DC"/>
    <w:rsid w:val="00404685"/>
    <w:rsid w:val="00404A56"/>
    <w:rsid w:val="0040576E"/>
    <w:rsid w:val="00405D93"/>
    <w:rsid w:val="004100CA"/>
    <w:rsid w:val="004112C0"/>
    <w:rsid w:val="0041142F"/>
    <w:rsid w:val="004123B9"/>
    <w:rsid w:val="00412B53"/>
    <w:rsid w:val="004132D0"/>
    <w:rsid w:val="00414FE6"/>
    <w:rsid w:val="00420268"/>
    <w:rsid w:val="00422809"/>
    <w:rsid w:val="00422DE3"/>
    <w:rsid w:val="004236A8"/>
    <w:rsid w:val="004258D1"/>
    <w:rsid w:val="004264E1"/>
    <w:rsid w:val="0043052F"/>
    <w:rsid w:val="00432910"/>
    <w:rsid w:val="00433CA0"/>
    <w:rsid w:val="00434BB8"/>
    <w:rsid w:val="00434F74"/>
    <w:rsid w:val="00435324"/>
    <w:rsid w:val="004364A5"/>
    <w:rsid w:val="004378FB"/>
    <w:rsid w:val="00441775"/>
    <w:rsid w:val="00441B30"/>
    <w:rsid w:val="00442AEA"/>
    <w:rsid w:val="00442DE9"/>
    <w:rsid w:val="00442FDC"/>
    <w:rsid w:val="00443005"/>
    <w:rsid w:val="004436E2"/>
    <w:rsid w:val="00443DD3"/>
    <w:rsid w:val="00444EF5"/>
    <w:rsid w:val="00445506"/>
    <w:rsid w:val="004466AA"/>
    <w:rsid w:val="00447220"/>
    <w:rsid w:val="00450BCD"/>
    <w:rsid w:val="0045136C"/>
    <w:rsid w:val="00451B2C"/>
    <w:rsid w:val="00452866"/>
    <w:rsid w:val="00452FCD"/>
    <w:rsid w:val="00453215"/>
    <w:rsid w:val="0045400F"/>
    <w:rsid w:val="00454B05"/>
    <w:rsid w:val="00456ADE"/>
    <w:rsid w:val="00456D69"/>
    <w:rsid w:val="00456F7E"/>
    <w:rsid w:val="00457278"/>
    <w:rsid w:val="00457F6C"/>
    <w:rsid w:val="004600CD"/>
    <w:rsid w:val="00460E77"/>
    <w:rsid w:val="0046184E"/>
    <w:rsid w:val="00461CCC"/>
    <w:rsid w:val="00462951"/>
    <w:rsid w:val="004642F5"/>
    <w:rsid w:val="0046482A"/>
    <w:rsid w:val="00464A3D"/>
    <w:rsid w:val="00467E67"/>
    <w:rsid w:val="00470380"/>
    <w:rsid w:val="004708DC"/>
    <w:rsid w:val="0047090A"/>
    <w:rsid w:val="0047178C"/>
    <w:rsid w:val="00473464"/>
    <w:rsid w:val="00473956"/>
    <w:rsid w:val="00474A1C"/>
    <w:rsid w:val="004755F6"/>
    <w:rsid w:val="0047594F"/>
    <w:rsid w:val="00476DF6"/>
    <w:rsid w:val="00480AE2"/>
    <w:rsid w:val="0048187D"/>
    <w:rsid w:val="00481975"/>
    <w:rsid w:val="00483798"/>
    <w:rsid w:val="004851BF"/>
    <w:rsid w:val="00485299"/>
    <w:rsid w:val="0048547B"/>
    <w:rsid w:val="0048673D"/>
    <w:rsid w:val="004879DD"/>
    <w:rsid w:val="004901F2"/>
    <w:rsid w:val="00490A8D"/>
    <w:rsid w:val="00491305"/>
    <w:rsid w:val="00491C20"/>
    <w:rsid w:val="00492781"/>
    <w:rsid w:val="00493131"/>
    <w:rsid w:val="00494114"/>
    <w:rsid w:val="00494F4C"/>
    <w:rsid w:val="00495452"/>
    <w:rsid w:val="00496161"/>
    <w:rsid w:val="00496BD6"/>
    <w:rsid w:val="00497EC0"/>
    <w:rsid w:val="004A121F"/>
    <w:rsid w:val="004A1E05"/>
    <w:rsid w:val="004A26CF"/>
    <w:rsid w:val="004A2DE3"/>
    <w:rsid w:val="004A3606"/>
    <w:rsid w:val="004A36FF"/>
    <w:rsid w:val="004A429D"/>
    <w:rsid w:val="004A4AF9"/>
    <w:rsid w:val="004A716F"/>
    <w:rsid w:val="004B1923"/>
    <w:rsid w:val="004B46C5"/>
    <w:rsid w:val="004B4E2C"/>
    <w:rsid w:val="004B5BCC"/>
    <w:rsid w:val="004B5D41"/>
    <w:rsid w:val="004B5F7E"/>
    <w:rsid w:val="004B65D9"/>
    <w:rsid w:val="004B69B9"/>
    <w:rsid w:val="004B70A8"/>
    <w:rsid w:val="004B75A4"/>
    <w:rsid w:val="004C00C5"/>
    <w:rsid w:val="004C079E"/>
    <w:rsid w:val="004C256D"/>
    <w:rsid w:val="004C4D0F"/>
    <w:rsid w:val="004C56AA"/>
    <w:rsid w:val="004C59FA"/>
    <w:rsid w:val="004C68BD"/>
    <w:rsid w:val="004C6C1C"/>
    <w:rsid w:val="004C6CCA"/>
    <w:rsid w:val="004C7830"/>
    <w:rsid w:val="004C7BE0"/>
    <w:rsid w:val="004D025D"/>
    <w:rsid w:val="004D0633"/>
    <w:rsid w:val="004D17E1"/>
    <w:rsid w:val="004D1CE6"/>
    <w:rsid w:val="004D27AB"/>
    <w:rsid w:val="004D3D1F"/>
    <w:rsid w:val="004D5D96"/>
    <w:rsid w:val="004D72DC"/>
    <w:rsid w:val="004D776A"/>
    <w:rsid w:val="004E07C4"/>
    <w:rsid w:val="004E22E4"/>
    <w:rsid w:val="004E26A3"/>
    <w:rsid w:val="004E3207"/>
    <w:rsid w:val="004E3443"/>
    <w:rsid w:val="004E6545"/>
    <w:rsid w:val="004F0174"/>
    <w:rsid w:val="004F0786"/>
    <w:rsid w:val="004F24B9"/>
    <w:rsid w:val="004F2CCB"/>
    <w:rsid w:val="004F2E02"/>
    <w:rsid w:val="004F46E6"/>
    <w:rsid w:val="004F5A78"/>
    <w:rsid w:val="004F6E1B"/>
    <w:rsid w:val="004F7E45"/>
    <w:rsid w:val="004F7F7D"/>
    <w:rsid w:val="005036C1"/>
    <w:rsid w:val="0050392A"/>
    <w:rsid w:val="00505085"/>
    <w:rsid w:val="0051109E"/>
    <w:rsid w:val="005117A6"/>
    <w:rsid w:val="005117C7"/>
    <w:rsid w:val="00513328"/>
    <w:rsid w:val="0051418A"/>
    <w:rsid w:val="0051475D"/>
    <w:rsid w:val="00515109"/>
    <w:rsid w:val="00515121"/>
    <w:rsid w:val="00515167"/>
    <w:rsid w:val="00522572"/>
    <w:rsid w:val="005228DE"/>
    <w:rsid w:val="005243B3"/>
    <w:rsid w:val="00526160"/>
    <w:rsid w:val="0052712B"/>
    <w:rsid w:val="00530B91"/>
    <w:rsid w:val="005313D4"/>
    <w:rsid w:val="00533575"/>
    <w:rsid w:val="0053395E"/>
    <w:rsid w:val="005356E8"/>
    <w:rsid w:val="00535F1D"/>
    <w:rsid w:val="00536A96"/>
    <w:rsid w:val="0053711B"/>
    <w:rsid w:val="00541016"/>
    <w:rsid w:val="0054114C"/>
    <w:rsid w:val="00542A7C"/>
    <w:rsid w:val="0054305E"/>
    <w:rsid w:val="005430E0"/>
    <w:rsid w:val="005450CC"/>
    <w:rsid w:val="005452D9"/>
    <w:rsid w:val="005463F5"/>
    <w:rsid w:val="005464FA"/>
    <w:rsid w:val="005465AF"/>
    <w:rsid w:val="00546FA0"/>
    <w:rsid w:val="00547438"/>
    <w:rsid w:val="00550322"/>
    <w:rsid w:val="00550D1E"/>
    <w:rsid w:val="00550ED9"/>
    <w:rsid w:val="00551351"/>
    <w:rsid w:val="0055162E"/>
    <w:rsid w:val="00553968"/>
    <w:rsid w:val="00553A78"/>
    <w:rsid w:val="00554BD1"/>
    <w:rsid w:val="00554E0C"/>
    <w:rsid w:val="0055532E"/>
    <w:rsid w:val="00555F66"/>
    <w:rsid w:val="005605E1"/>
    <w:rsid w:val="00563EAE"/>
    <w:rsid w:val="005643DB"/>
    <w:rsid w:val="00564B5E"/>
    <w:rsid w:val="00565227"/>
    <w:rsid w:val="00566DBB"/>
    <w:rsid w:val="0056738B"/>
    <w:rsid w:val="005675A0"/>
    <w:rsid w:val="00570343"/>
    <w:rsid w:val="0057109B"/>
    <w:rsid w:val="00572336"/>
    <w:rsid w:val="00573C15"/>
    <w:rsid w:val="00573FC6"/>
    <w:rsid w:val="0057431F"/>
    <w:rsid w:val="005743C3"/>
    <w:rsid w:val="00574E2A"/>
    <w:rsid w:val="005766F3"/>
    <w:rsid w:val="0057789A"/>
    <w:rsid w:val="00577A44"/>
    <w:rsid w:val="00581FFF"/>
    <w:rsid w:val="00582D3E"/>
    <w:rsid w:val="00583CBE"/>
    <w:rsid w:val="00585E61"/>
    <w:rsid w:val="00586551"/>
    <w:rsid w:val="00586942"/>
    <w:rsid w:val="00586C73"/>
    <w:rsid w:val="00587F67"/>
    <w:rsid w:val="00591EBE"/>
    <w:rsid w:val="0059241F"/>
    <w:rsid w:val="00593611"/>
    <w:rsid w:val="00595CE6"/>
    <w:rsid w:val="0059633B"/>
    <w:rsid w:val="0059789C"/>
    <w:rsid w:val="005A0CE5"/>
    <w:rsid w:val="005A15B8"/>
    <w:rsid w:val="005A30AB"/>
    <w:rsid w:val="005A56FD"/>
    <w:rsid w:val="005A7834"/>
    <w:rsid w:val="005B0601"/>
    <w:rsid w:val="005B148B"/>
    <w:rsid w:val="005B1C04"/>
    <w:rsid w:val="005B5111"/>
    <w:rsid w:val="005B6068"/>
    <w:rsid w:val="005B67EC"/>
    <w:rsid w:val="005B688D"/>
    <w:rsid w:val="005C09A5"/>
    <w:rsid w:val="005C4632"/>
    <w:rsid w:val="005C4BA5"/>
    <w:rsid w:val="005C5404"/>
    <w:rsid w:val="005C5DEC"/>
    <w:rsid w:val="005C7DD1"/>
    <w:rsid w:val="005D1035"/>
    <w:rsid w:val="005D1310"/>
    <w:rsid w:val="005D1C14"/>
    <w:rsid w:val="005D375B"/>
    <w:rsid w:val="005D55D9"/>
    <w:rsid w:val="005D571B"/>
    <w:rsid w:val="005E0F12"/>
    <w:rsid w:val="005E1D23"/>
    <w:rsid w:val="005E5C86"/>
    <w:rsid w:val="005E61CB"/>
    <w:rsid w:val="005E6670"/>
    <w:rsid w:val="005E6C9D"/>
    <w:rsid w:val="005E6D58"/>
    <w:rsid w:val="005E70B4"/>
    <w:rsid w:val="005E73DC"/>
    <w:rsid w:val="005E7F21"/>
    <w:rsid w:val="005F1827"/>
    <w:rsid w:val="005F2D4D"/>
    <w:rsid w:val="005F5929"/>
    <w:rsid w:val="005F6443"/>
    <w:rsid w:val="005F6D56"/>
    <w:rsid w:val="005F7898"/>
    <w:rsid w:val="006002F4"/>
    <w:rsid w:val="006003B5"/>
    <w:rsid w:val="00601F9D"/>
    <w:rsid w:val="006024A3"/>
    <w:rsid w:val="00603474"/>
    <w:rsid w:val="00603D7A"/>
    <w:rsid w:val="00604827"/>
    <w:rsid w:val="00607E4E"/>
    <w:rsid w:val="0061033C"/>
    <w:rsid w:val="00610DCE"/>
    <w:rsid w:val="006110D6"/>
    <w:rsid w:val="0061124B"/>
    <w:rsid w:val="006112AC"/>
    <w:rsid w:val="006125CB"/>
    <w:rsid w:val="0061502D"/>
    <w:rsid w:val="00615E4F"/>
    <w:rsid w:val="00615E70"/>
    <w:rsid w:val="0061640F"/>
    <w:rsid w:val="00620A4C"/>
    <w:rsid w:val="00621E3F"/>
    <w:rsid w:val="00626C19"/>
    <w:rsid w:val="00631028"/>
    <w:rsid w:val="006310FB"/>
    <w:rsid w:val="006311D5"/>
    <w:rsid w:val="00633E37"/>
    <w:rsid w:val="00633F44"/>
    <w:rsid w:val="0063489B"/>
    <w:rsid w:val="00635516"/>
    <w:rsid w:val="00636DA8"/>
    <w:rsid w:val="00645296"/>
    <w:rsid w:val="00645A33"/>
    <w:rsid w:val="006466FD"/>
    <w:rsid w:val="00647650"/>
    <w:rsid w:val="00650DBF"/>
    <w:rsid w:val="00651233"/>
    <w:rsid w:val="00651288"/>
    <w:rsid w:val="00652951"/>
    <w:rsid w:val="006538C6"/>
    <w:rsid w:val="00653D62"/>
    <w:rsid w:val="00653F43"/>
    <w:rsid w:val="006542CD"/>
    <w:rsid w:val="006546FB"/>
    <w:rsid w:val="00656AF0"/>
    <w:rsid w:val="00657016"/>
    <w:rsid w:val="00657851"/>
    <w:rsid w:val="00657962"/>
    <w:rsid w:val="00660631"/>
    <w:rsid w:val="00661B6C"/>
    <w:rsid w:val="00662964"/>
    <w:rsid w:val="00663D1F"/>
    <w:rsid w:val="00665004"/>
    <w:rsid w:val="0066603A"/>
    <w:rsid w:val="0066614C"/>
    <w:rsid w:val="00666EFB"/>
    <w:rsid w:val="0066761A"/>
    <w:rsid w:val="00667852"/>
    <w:rsid w:val="00671B46"/>
    <w:rsid w:val="00672165"/>
    <w:rsid w:val="00672A28"/>
    <w:rsid w:val="006731C8"/>
    <w:rsid w:val="006744B6"/>
    <w:rsid w:val="00676347"/>
    <w:rsid w:val="006770F5"/>
    <w:rsid w:val="00677B68"/>
    <w:rsid w:val="00680432"/>
    <w:rsid w:val="00680979"/>
    <w:rsid w:val="00681715"/>
    <w:rsid w:val="00681828"/>
    <w:rsid w:val="006819F7"/>
    <w:rsid w:val="00686887"/>
    <w:rsid w:val="00686CC8"/>
    <w:rsid w:val="00686D81"/>
    <w:rsid w:val="00687B0E"/>
    <w:rsid w:val="00690E80"/>
    <w:rsid w:val="006914EB"/>
    <w:rsid w:val="00692A47"/>
    <w:rsid w:val="006944DA"/>
    <w:rsid w:val="0069783B"/>
    <w:rsid w:val="00697E4A"/>
    <w:rsid w:val="006A095F"/>
    <w:rsid w:val="006A0C0F"/>
    <w:rsid w:val="006A0C9D"/>
    <w:rsid w:val="006A31DC"/>
    <w:rsid w:val="006A4B7B"/>
    <w:rsid w:val="006A715E"/>
    <w:rsid w:val="006B23D4"/>
    <w:rsid w:val="006B28D2"/>
    <w:rsid w:val="006B3ED1"/>
    <w:rsid w:val="006B4B75"/>
    <w:rsid w:val="006B4EDB"/>
    <w:rsid w:val="006B571F"/>
    <w:rsid w:val="006B5E33"/>
    <w:rsid w:val="006B67DD"/>
    <w:rsid w:val="006B7801"/>
    <w:rsid w:val="006C1444"/>
    <w:rsid w:val="006C1AC0"/>
    <w:rsid w:val="006C2655"/>
    <w:rsid w:val="006C3580"/>
    <w:rsid w:val="006C6827"/>
    <w:rsid w:val="006C6B38"/>
    <w:rsid w:val="006C70F9"/>
    <w:rsid w:val="006C7F20"/>
    <w:rsid w:val="006D0B04"/>
    <w:rsid w:val="006D129E"/>
    <w:rsid w:val="006D306F"/>
    <w:rsid w:val="006D3379"/>
    <w:rsid w:val="006D357F"/>
    <w:rsid w:val="006D4CBD"/>
    <w:rsid w:val="006D787E"/>
    <w:rsid w:val="006E04ED"/>
    <w:rsid w:val="006E06F3"/>
    <w:rsid w:val="006E0CB7"/>
    <w:rsid w:val="006E1FBA"/>
    <w:rsid w:val="006E2CB0"/>
    <w:rsid w:val="006E50B1"/>
    <w:rsid w:val="006E5EE0"/>
    <w:rsid w:val="006E6183"/>
    <w:rsid w:val="006E7172"/>
    <w:rsid w:val="006E7548"/>
    <w:rsid w:val="006F058E"/>
    <w:rsid w:val="006F05EA"/>
    <w:rsid w:val="006F10EE"/>
    <w:rsid w:val="006F20AD"/>
    <w:rsid w:val="006F2345"/>
    <w:rsid w:val="006F2BED"/>
    <w:rsid w:val="006F3274"/>
    <w:rsid w:val="006F32B7"/>
    <w:rsid w:val="006F33B9"/>
    <w:rsid w:val="006F3C67"/>
    <w:rsid w:val="006F5F1B"/>
    <w:rsid w:val="006F619F"/>
    <w:rsid w:val="006F6564"/>
    <w:rsid w:val="006F6F2B"/>
    <w:rsid w:val="006F75B6"/>
    <w:rsid w:val="006F7B5B"/>
    <w:rsid w:val="00700851"/>
    <w:rsid w:val="0070163B"/>
    <w:rsid w:val="007016D9"/>
    <w:rsid w:val="00702C24"/>
    <w:rsid w:val="0070318A"/>
    <w:rsid w:val="0070359D"/>
    <w:rsid w:val="00704AF3"/>
    <w:rsid w:val="00704D16"/>
    <w:rsid w:val="00706156"/>
    <w:rsid w:val="00706B67"/>
    <w:rsid w:val="00707AD1"/>
    <w:rsid w:val="0071000B"/>
    <w:rsid w:val="0071035A"/>
    <w:rsid w:val="007115BB"/>
    <w:rsid w:val="00712CFB"/>
    <w:rsid w:val="00713ADA"/>
    <w:rsid w:val="00713E2C"/>
    <w:rsid w:val="00717847"/>
    <w:rsid w:val="00717976"/>
    <w:rsid w:val="007179D9"/>
    <w:rsid w:val="007208D1"/>
    <w:rsid w:val="007211D3"/>
    <w:rsid w:val="007220F4"/>
    <w:rsid w:val="00722582"/>
    <w:rsid w:val="00722DA8"/>
    <w:rsid w:val="00723109"/>
    <w:rsid w:val="00723F1D"/>
    <w:rsid w:val="0072445A"/>
    <w:rsid w:val="0072449E"/>
    <w:rsid w:val="00724AF1"/>
    <w:rsid w:val="00724BA1"/>
    <w:rsid w:val="0072585A"/>
    <w:rsid w:val="007269E1"/>
    <w:rsid w:val="00730CE9"/>
    <w:rsid w:val="007316CB"/>
    <w:rsid w:val="00731CA0"/>
    <w:rsid w:val="00734D78"/>
    <w:rsid w:val="00735B50"/>
    <w:rsid w:val="007373E1"/>
    <w:rsid w:val="0073774A"/>
    <w:rsid w:val="00737D23"/>
    <w:rsid w:val="007400D8"/>
    <w:rsid w:val="0074017B"/>
    <w:rsid w:val="007412C8"/>
    <w:rsid w:val="0074200C"/>
    <w:rsid w:val="00742073"/>
    <w:rsid w:val="00742494"/>
    <w:rsid w:val="00743BFC"/>
    <w:rsid w:val="00743E4F"/>
    <w:rsid w:val="00743FB4"/>
    <w:rsid w:val="007447E1"/>
    <w:rsid w:val="007449EF"/>
    <w:rsid w:val="00745B5D"/>
    <w:rsid w:val="00746202"/>
    <w:rsid w:val="00746375"/>
    <w:rsid w:val="007463AF"/>
    <w:rsid w:val="007475D4"/>
    <w:rsid w:val="00747729"/>
    <w:rsid w:val="00747D53"/>
    <w:rsid w:val="007507B6"/>
    <w:rsid w:val="007509D4"/>
    <w:rsid w:val="00750C15"/>
    <w:rsid w:val="00751586"/>
    <w:rsid w:val="00751E48"/>
    <w:rsid w:val="0075329B"/>
    <w:rsid w:val="00753F8E"/>
    <w:rsid w:val="00754294"/>
    <w:rsid w:val="0075477C"/>
    <w:rsid w:val="00754BCE"/>
    <w:rsid w:val="0075534E"/>
    <w:rsid w:val="00755B2B"/>
    <w:rsid w:val="00755F56"/>
    <w:rsid w:val="00756B3C"/>
    <w:rsid w:val="00756CA4"/>
    <w:rsid w:val="007572B4"/>
    <w:rsid w:val="00757C70"/>
    <w:rsid w:val="00757F33"/>
    <w:rsid w:val="00760319"/>
    <w:rsid w:val="00761FD6"/>
    <w:rsid w:val="00762250"/>
    <w:rsid w:val="00763238"/>
    <w:rsid w:val="00765E94"/>
    <w:rsid w:val="00770CB4"/>
    <w:rsid w:val="00771B05"/>
    <w:rsid w:val="007728DC"/>
    <w:rsid w:val="00772BED"/>
    <w:rsid w:val="00773B4C"/>
    <w:rsid w:val="007747F8"/>
    <w:rsid w:val="00775635"/>
    <w:rsid w:val="00776197"/>
    <w:rsid w:val="00777F25"/>
    <w:rsid w:val="007849AB"/>
    <w:rsid w:val="007855ED"/>
    <w:rsid w:val="00785CEE"/>
    <w:rsid w:val="00786BDA"/>
    <w:rsid w:val="0078762C"/>
    <w:rsid w:val="00790F64"/>
    <w:rsid w:val="007910B2"/>
    <w:rsid w:val="00791FB5"/>
    <w:rsid w:val="00793118"/>
    <w:rsid w:val="00795269"/>
    <w:rsid w:val="00796740"/>
    <w:rsid w:val="007A0D6B"/>
    <w:rsid w:val="007A2823"/>
    <w:rsid w:val="007A3CFC"/>
    <w:rsid w:val="007A635C"/>
    <w:rsid w:val="007B0BEB"/>
    <w:rsid w:val="007B0D81"/>
    <w:rsid w:val="007B1A21"/>
    <w:rsid w:val="007B2A8B"/>
    <w:rsid w:val="007B429D"/>
    <w:rsid w:val="007B5285"/>
    <w:rsid w:val="007B5461"/>
    <w:rsid w:val="007B5957"/>
    <w:rsid w:val="007C003F"/>
    <w:rsid w:val="007C16C5"/>
    <w:rsid w:val="007C16FA"/>
    <w:rsid w:val="007C1D25"/>
    <w:rsid w:val="007C2DDB"/>
    <w:rsid w:val="007C3715"/>
    <w:rsid w:val="007C3B05"/>
    <w:rsid w:val="007C4959"/>
    <w:rsid w:val="007C4B25"/>
    <w:rsid w:val="007C50D8"/>
    <w:rsid w:val="007C58AC"/>
    <w:rsid w:val="007C66B7"/>
    <w:rsid w:val="007C6EE8"/>
    <w:rsid w:val="007C708E"/>
    <w:rsid w:val="007C7DCB"/>
    <w:rsid w:val="007D01B6"/>
    <w:rsid w:val="007D0703"/>
    <w:rsid w:val="007D2BF8"/>
    <w:rsid w:val="007D3A39"/>
    <w:rsid w:val="007D41E4"/>
    <w:rsid w:val="007D43E0"/>
    <w:rsid w:val="007D52B3"/>
    <w:rsid w:val="007D5358"/>
    <w:rsid w:val="007D54BF"/>
    <w:rsid w:val="007D7515"/>
    <w:rsid w:val="007D7D13"/>
    <w:rsid w:val="007E2201"/>
    <w:rsid w:val="007E4762"/>
    <w:rsid w:val="007E4D1D"/>
    <w:rsid w:val="007E6A6D"/>
    <w:rsid w:val="007E7C15"/>
    <w:rsid w:val="007E7CFC"/>
    <w:rsid w:val="007F20CB"/>
    <w:rsid w:val="007F258F"/>
    <w:rsid w:val="007F4235"/>
    <w:rsid w:val="007F5CB3"/>
    <w:rsid w:val="007F7F92"/>
    <w:rsid w:val="0080004B"/>
    <w:rsid w:val="008004C2"/>
    <w:rsid w:val="00800D2D"/>
    <w:rsid w:val="00802177"/>
    <w:rsid w:val="008029D5"/>
    <w:rsid w:val="00803515"/>
    <w:rsid w:val="00803838"/>
    <w:rsid w:val="008058CF"/>
    <w:rsid w:val="00806477"/>
    <w:rsid w:val="00806FEB"/>
    <w:rsid w:val="00807146"/>
    <w:rsid w:val="008077DE"/>
    <w:rsid w:val="00811333"/>
    <w:rsid w:val="00812088"/>
    <w:rsid w:val="00813466"/>
    <w:rsid w:val="00814EB1"/>
    <w:rsid w:val="00815300"/>
    <w:rsid w:val="00815BBA"/>
    <w:rsid w:val="00816289"/>
    <w:rsid w:val="00816810"/>
    <w:rsid w:val="00817196"/>
    <w:rsid w:val="0081793A"/>
    <w:rsid w:val="00820232"/>
    <w:rsid w:val="008217F9"/>
    <w:rsid w:val="00822839"/>
    <w:rsid w:val="008228CF"/>
    <w:rsid w:val="008230DA"/>
    <w:rsid w:val="00823587"/>
    <w:rsid w:val="00823A86"/>
    <w:rsid w:val="00823BEC"/>
    <w:rsid w:val="008241EC"/>
    <w:rsid w:val="0082589D"/>
    <w:rsid w:val="008266E6"/>
    <w:rsid w:val="008314AC"/>
    <w:rsid w:val="00832B17"/>
    <w:rsid w:val="0083457D"/>
    <w:rsid w:val="00835EA1"/>
    <w:rsid w:val="00836257"/>
    <w:rsid w:val="00836D59"/>
    <w:rsid w:val="008413C8"/>
    <w:rsid w:val="00841884"/>
    <w:rsid w:val="00841F5B"/>
    <w:rsid w:val="0084276E"/>
    <w:rsid w:val="00842F5D"/>
    <w:rsid w:val="00846DB5"/>
    <w:rsid w:val="008476F2"/>
    <w:rsid w:val="00847FF5"/>
    <w:rsid w:val="00850B33"/>
    <w:rsid w:val="0085180B"/>
    <w:rsid w:val="00852091"/>
    <w:rsid w:val="00852FBC"/>
    <w:rsid w:val="008535A8"/>
    <w:rsid w:val="008536C0"/>
    <w:rsid w:val="00853AAB"/>
    <w:rsid w:val="00854504"/>
    <w:rsid w:val="0085453D"/>
    <w:rsid w:val="00855817"/>
    <w:rsid w:val="00856433"/>
    <w:rsid w:val="00856930"/>
    <w:rsid w:val="00856A7C"/>
    <w:rsid w:val="00857A02"/>
    <w:rsid w:val="0086019B"/>
    <w:rsid w:val="00860DDB"/>
    <w:rsid w:val="00861A95"/>
    <w:rsid w:val="00862249"/>
    <w:rsid w:val="0086291F"/>
    <w:rsid w:val="00862F2B"/>
    <w:rsid w:val="00863023"/>
    <w:rsid w:val="008649F8"/>
    <w:rsid w:val="008702DD"/>
    <w:rsid w:val="008707D0"/>
    <w:rsid w:val="008713BD"/>
    <w:rsid w:val="00871A3A"/>
    <w:rsid w:val="008748EB"/>
    <w:rsid w:val="00875878"/>
    <w:rsid w:val="00875CD1"/>
    <w:rsid w:val="008767B0"/>
    <w:rsid w:val="008767D6"/>
    <w:rsid w:val="00876897"/>
    <w:rsid w:val="008778AD"/>
    <w:rsid w:val="008779D0"/>
    <w:rsid w:val="00880127"/>
    <w:rsid w:val="00880206"/>
    <w:rsid w:val="00880335"/>
    <w:rsid w:val="00881388"/>
    <w:rsid w:val="0088215B"/>
    <w:rsid w:val="008866D3"/>
    <w:rsid w:val="008867F2"/>
    <w:rsid w:val="008870EF"/>
    <w:rsid w:val="00887758"/>
    <w:rsid w:val="00890454"/>
    <w:rsid w:val="0089111A"/>
    <w:rsid w:val="00891797"/>
    <w:rsid w:val="0089209F"/>
    <w:rsid w:val="0089290A"/>
    <w:rsid w:val="00893A29"/>
    <w:rsid w:val="0089478D"/>
    <w:rsid w:val="00895DDE"/>
    <w:rsid w:val="008973C5"/>
    <w:rsid w:val="00897B72"/>
    <w:rsid w:val="008A0173"/>
    <w:rsid w:val="008A05C5"/>
    <w:rsid w:val="008A0CB7"/>
    <w:rsid w:val="008A1161"/>
    <w:rsid w:val="008A245B"/>
    <w:rsid w:val="008A270B"/>
    <w:rsid w:val="008A4D56"/>
    <w:rsid w:val="008A5889"/>
    <w:rsid w:val="008A5C6F"/>
    <w:rsid w:val="008A5CBA"/>
    <w:rsid w:val="008A6168"/>
    <w:rsid w:val="008A63FA"/>
    <w:rsid w:val="008A7D0B"/>
    <w:rsid w:val="008B1349"/>
    <w:rsid w:val="008B3460"/>
    <w:rsid w:val="008B5B94"/>
    <w:rsid w:val="008B74EB"/>
    <w:rsid w:val="008C031B"/>
    <w:rsid w:val="008C0843"/>
    <w:rsid w:val="008C0BEE"/>
    <w:rsid w:val="008C0D3D"/>
    <w:rsid w:val="008C3DBD"/>
    <w:rsid w:val="008C4765"/>
    <w:rsid w:val="008C50F3"/>
    <w:rsid w:val="008C51C7"/>
    <w:rsid w:val="008C54C5"/>
    <w:rsid w:val="008C5537"/>
    <w:rsid w:val="008C5FF8"/>
    <w:rsid w:val="008C64D5"/>
    <w:rsid w:val="008D1FD9"/>
    <w:rsid w:val="008D24D1"/>
    <w:rsid w:val="008D261B"/>
    <w:rsid w:val="008D3966"/>
    <w:rsid w:val="008D41F4"/>
    <w:rsid w:val="008D42CF"/>
    <w:rsid w:val="008D60CE"/>
    <w:rsid w:val="008D6555"/>
    <w:rsid w:val="008D6DF9"/>
    <w:rsid w:val="008E1EA0"/>
    <w:rsid w:val="008E2D9D"/>
    <w:rsid w:val="008E3936"/>
    <w:rsid w:val="008E3A25"/>
    <w:rsid w:val="008E3E0D"/>
    <w:rsid w:val="008E4257"/>
    <w:rsid w:val="008E5687"/>
    <w:rsid w:val="008E71B1"/>
    <w:rsid w:val="008E7AC0"/>
    <w:rsid w:val="008E7AC9"/>
    <w:rsid w:val="008F0D55"/>
    <w:rsid w:val="008F114D"/>
    <w:rsid w:val="008F5E67"/>
    <w:rsid w:val="0090107A"/>
    <w:rsid w:val="009015B0"/>
    <w:rsid w:val="009025B2"/>
    <w:rsid w:val="00902B6B"/>
    <w:rsid w:val="00902E6B"/>
    <w:rsid w:val="009037DC"/>
    <w:rsid w:val="00904AEA"/>
    <w:rsid w:val="00904AF9"/>
    <w:rsid w:val="00905526"/>
    <w:rsid w:val="00905996"/>
    <w:rsid w:val="00910560"/>
    <w:rsid w:val="00912126"/>
    <w:rsid w:val="0091478A"/>
    <w:rsid w:val="00915589"/>
    <w:rsid w:val="00915722"/>
    <w:rsid w:val="0091592A"/>
    <w:rsid w:val="00916770"/>
    <w:rsid w:val="009221AB"/>
    <w:rsid w:val="00922773"/>
    <w:rsid w:val="009227BD"/>
    <w:rsid w:val="009233D6"/>
    <w:rsid w:val="0092469B"/>
    <w:rsid w:val="0092484F"/>
    <w:rsid w:val="0092571B"/>
    <w:rsid w:val="009265DA"/>
    <w:rsid w:val="0092690B"/>
    <w:rsid w:val="0092744E"/>
    <w:rsid w:val="00930CA7"/>
    <w:rsid w:val="00932E9A"/>
    <w:rsid w:val="00933558"/>
    <w:rsid w:val="00933951"/>
    <w:rsid w:val="0093466D"/>
    <w:rsid w:val="009353C0"/>
    <w:rsid w:val="00935654"/>
    <w:rsid w:val="00937BBC"/>
    <w:rsid w:val="00943950"/>
    <w:rsid w:val="00943AC4"/>
    <w:rsid w:val="00943BEB"/>
    <w:rsid w:val="00945C86"/>
    <w:rsid w:val="00945D93"/>
    <w:rsid w:val="00946953"/>
    <w:rsid w:val="009506CA"/>
    <w:rsid w:val="009510AC"/>
    <w:rsid w:val="00951CFF"/>
    <w:rsid w:val="00956272"/>
    <w:rsid w:val="00956C67"/>
    <w:rsid w:val="00957BF4"/>
    <w:rsid w:val="009610F8"/>
    <w:rsid w:val="0096138E"/>
    <w:rsid w:val="009625B3"/>
    <w:rsid w:val="00962A4D"/>
    <w:rsid w:val="00963A0C"/>
    <w:rsid w:val="00963DA9"/>
    <w:rsid w:val="00964459"/>
    <w:rsid w:val="009654A9"/>
    <w:rsid w:val="0096682D"/>
    <w:rsid w:val="00966B6E"/>
    <w:rsid w:val="00972443"/>
    <w:rsid w:val="00975B14"/>
    <w:rsid w:val="0098079A"/>
    <w:rsid w:val="00981F05"/>
    <w:rsid w:val="009835E2"/>
    <w:rsid w:val="00983B90"/>
    <w:rsid w:val="00983B9E"/>
    <w:rsid w:val="00990871"/>
    <w:rsid w:val="00991C70"/>
    <w:rsid w:val="00993979"/>
    <w:rsid w:val="009942D8"/>
    <w:rsid w:val="009943C4"/>
    <w:rsid w:val="009962B3"/>
    <w:rsid w:val="0099740E"/>
    <w:rsid w:val="00997556"/>
    <w:rsid w:val="009A13E8"/>
    <w:rsid w:val="009A1D46"/>
    <w:rsid w:val="009A34F4"/>
    <w:rsid w:val="009A3CE0"/>
    <w:rsid w:val="009A3D02"/>
    <w:rsid w:val="009A4551"/>
    <w:rsid w:val="009A4944"/>
    <w:rsid w:val="009A4DA0"/>
    <w:rsid w:val="009A4E9F"/>
    <w:rsid w:val="009A6BFC"/>
    <w:rsid w:val="009A6D68"/>
    <w:rsid w:val="009A6F21"/>
    <w:rsid w:val="009A794C"/>
    <w:rsid w:val="009B11B9"/>
    <w:rsid w:val="009B1306"/>
    <w:rsid w:val="009B1FF4"/>
    <w:rsid w:val="009B3516"/>
    <w:rsid w:val="009B5632"/>
    <w:rsid w:val="009B5E20"/>
    <w:rsid w:val="009B5F43"/>
    <w:rsid w:val="009B6E5B"/>
    <w:rsid w:val="009B7CC3"/>
    <w:rsid w:val="009C0EA7"/>
    <w:rsid w:val="009C1000"/>
    <w:rsid w:val="009C101F"/>
    <w:rsid w:val="009C1469"/>
    <w:rsid w:val="009C2CA1"/>
    <w:rsid w:val="009C4925"/>
    <w:rsid w:val="009C52EF"/>
    <w:rsid w:val="009C5406"/>
    <w:rsid w:val="009C5778"/>
    <w:rsid w:val="009C5F24"/>
    <w:rsid w:val="009C62BB"/>
    <w:rsid w:val="009C7DD0"/>
    <w:rsid w:val="009D2200"/>
    <w:rsid w:val="009D277F"/>
    <w:rsid w:val="009D3081"/>
    <w:rsid w:val="009D3964"/>
    <w:rsid w:val="009D6121"/>
    <w:rsid w:val="009D626B"/>
    <w:rsid w:val="009D662F"/>
    <w:rsid w:val="009E0419"/>
    <w:rsid w:val="009E0A9C"/>
    <w:rsid w:val="009E1564"/>
    <w:rsid w:val="009E1B52"/>
    <w:rsid w:val="009E280D"/>
    <w:rsid w:val="009E2A28"/>
    <w:rsid w:val="009E2C9E"/>
    <w:rsid w:val="009E4BD0"/>
    <w:rsid w:val="009E4C32"/>
    <w:rsid w:val="009E525D"/>
    <w:rsid w:val="009E5817"/>
    <w:rsid w:val="009E5E3F"/>
    <w:rsid w:val="009E608B"/>
    <w:rsid w:val="009E72D7"/>
    <w:rsid w:val="009F2EF2"/>
    <w:rsid w:val="009F5018"/>
    <w:rsid w:val="009F5AC9"/>
    <w:rsid w:val="009F61C7"/>
    <w:rsid w:val="009F7664"/>
    <w:rsid w:val="00A014B3"/>
    <w:rsid w:val="00A02890"/>
    <w:rsid w:val="00A04178"/>
    <w:rsid w:val="00A04612"/>
    <w:rsid w:val="00A05000"/>
    <w:rsid w:val="00A06804"/>
    <w:rsid w:val="00A07CE4"/>
    <w:rsid w:val="00A100EC"/>
    <w:rsid w:val="00A10DD5"/>
    <w:rsid w:val="00A120D0"/>
    <w:rsid w:val="00A120EC"/>
    <w:rsid w:val="00A141C2"/>
    <w:rsid w:val="00A200DD"/>
    <w:rsid w:val="00A212A3"/>
    <w:rsid w:val="00A21B19"/>
    <w:rsid w:val="00A21CAD"/>
    <w:rsid w:val="00A22322"/>
    <w:rsid w:val="00A227FA"/>
    <w:rsid w:val="00A23F37"/>
    <w:rsid w:val="00A242B4"/>
    <w:rsid w:val="00A24507"/>
    <w:rsid w:val="00A253C9"/>
    <w:rsid w:val="00A25A5B"/>
    <w:rsid w:val="00A25AB0"/>
    <w:rsid w:val="00A25C9C"/>
    <w:rsid w:val="00A269B3"/>
    <w:rsid w:val="00A30B6C"/>
    <w:rsid w:val="00A325CA"/>
    <w:rsid w:val="00A328BD"/>
    <w:rsid w:val="00A32A37"/>
    <w:rsid w:val="00A32C47"/>
    <w:rsid w:val="00A35A00"/>
    <w:rsid w:val="00A4003D"/>
    <w:rsid w:val="00A43D52"/>
    <w:rsid w:val="00A47D7D"/>
    <w:rsid w:val="00A50037"/>
    <w:rsid w:val="00A50984"/>
    <w:rsid w:val="00A513FA"/>
    <w:rsid w:val="00A51D2C"/>
    <w:rsid w:val="00A51E4E"/>
    <w:rsid w:val="00A53591"/>
    <w:rsid w:val="00A5635E"/>
    <w:rsid w:val="00A614CE"/>
    <w:rsid w:val="00A619D8"/>
    <w:rsid w:val="00A64136"/>
    <w:rsid w:val="00A65476"/>
    <w:rsid w:val="00A65C85"/>
    <w:rsid w:val="00A67EF1"/>
    <w:rsid w:val="00A72BE6"/>
    <w:rsid w:val="00A74C82"/>
    <w:rsid w:val="00A763C0"/>
    <w:rsid w:val="00A77407"/>
    <w:rsid w:val="00A805B0"/>
    <w:rsid w:val="00A813BC"/>
    <w:rsid w:val="00A8312E"/>
    <w:rsid w:val="00A83F40"/>
    <w:rsid w:val="00A858AA"/>
    <w:rsid w:val="00A85914"/>
    <w:rsid w:val="00A859D5"/>
    <w:rsid w:val="00A85A4F"/>
    <w:rsid w:val="00A85B2F"/>
    <w:rsid w:val="00A87B6C"/>
    <w:rsid w:val="00A92E26"/>
    <w:rsid w:val="00A9353E"/>
    <w:rsid w:val="00A9454C"/>
    <w:rsid w:val="00A949FC"/>
    <w:rsid w:val="00A955C7"/>
    <w:rsid w:val="00A958CA"/>
    <w:rsid w:val="00A97BE6"/>
    <w:rsid w:val="00AA0D25"/>
    <w:rsid w:val="00AA14F0"/>
    <w:rsid w:val="00AA2598"/>
    <w:rsid w:val="00AA2CC2"/>
    <w:rsid w:val="00AA3A30"/>
    <w:rsid w:val="00AA4866"/>
    <w:rsid w:val="00AA4AE4"/>
    <w:rsid w:val="00AA66FF"/>
    <w:rsid w:val="00AA6E4A"/>
    <w:rsid w:val="00AA74B9"/>
    <w:rsid w:val="00AA7655"/>
    <w:rsid w:val="00AA7ECF"/>
    <w:rsid w:val="00AA7FE7"/>
    <w:rsid w:val="00AB0B8A"/>
    <w:rsid w:val="00AB12BE"/>
    <w:rsid w:val="00AB237F"/>
    <w:rsid w:val="00AB35D2"/>
    <w:rsid w:val="00AB3854"/>
    <w:rsid w:val="00AB551C"/>
    <w:rsid w:val="00AB582D"/>
    <w:rsid w:val="00AB67D2"/>
    <w:rsid w:val="00AB726A"/>
    <w:rsid w:val="00AC182F"/>
    <w:rsid w:val="00AC241D"/>
    <w:rsid w:val="00AC2632"/>
    <w:rsid w:val="00AC3BDD"/>
    <w:rsid w:val="00AC429A"/>
    <w:rsid w:val="00AC662C"/>
    <w:rsid w:val="00AC66AB"/>
    <w:rsid w:val="00AC6C44"/>
    <w:rsid w:val="00AC7590"/>
    <w:rsid w:val="00AC7E54"/>
    <w:rsid w:val="00AC7E77"/>
    <w:rsid w:val="00AD0A5C"/>
    <w:rsid w:val="00AD1A41"/>
    <w:rsid w:val="00AD2B67"/>
    <w:rsid w:val="00AD4754"/>
    <w:rsid w:val="00AD4871"/>
    <w:rsid w:val="00AD5507"/>
    <w:rsid w:val="00AD5FB7"/>
    <w:rsid w:val="00AD6871"/>
    <w:rsid w:val="00AD78B2"/>
    <w:rsid w:val="00AD797D"/>
    <w:rsid w:val="00AD79BF"/>
    <w:rsid w:val="00AD7BCB"/>
    <w:rsid w:val="00AE0D75"/>
    <w:rsid w:val="00AE2596"/>
    <w:rsid w:val="00AE3EC7"/>
    <w:rsid w:val="00AE506A"/>
    <w:rsid w:val="00AE6C14"/>
    <w:rsid w:val="00AE7024"/>
    <w:rsid w:val="00AE763B"/>
    <w:rsid w:val="00AE7ED7"/>
    <w:rsid w:val="00AF0A8B"/>
    <w:rsid w:val="00AF0BA1"/>
    <w:rsid w:val="00AF13D7"/>
    <w:rsid w:val="00AF1C2C"/>
    <w:rsid w:val="00AF262C"/>
    <w:rsid w:val="00AF5027"/>
    <w:rsid w:val="00AF6CDC"/>
    <w:rsid w:val="00B0033A"/>
    <w:rsid w:val="00B01A9A"/>
    <w:rsid w:val="00B023CD"/>
    <w:rsid w:val="00B025E5"/>
    <w:rsid w:val="00B03043"/>
    <w:rsid w:val="00B0359C"/>
    <w:rsid w:val="00B05115"/>
    <w:rsid w:val="00B051B5"/>
    <w:rsid w:val="00B07776"/>
    <w:rsid w:val="00B10694"/>
    <w:rsid w:val="00B11829"/>
    <w:rsid w:val="00B14134"/>
    <w:rsid w:val="00B1466A"/>
    <w:rsid w:val="00B163F4"/>
    <w:rsid w:val="00B16CD0"/>
    <w:rsid w:val="00B1784D"/>
    <w:rsid w:val="00B17B49"/>
    <w:rsid w:val="00B229C1"/>
    <w:rsid w:val="00B2333E"/>
    <w:rsid w:val="00B24A1D"/>
    <w:rsid w:val="00B263F3"/>
    <w:rsid w:val="00B2647E"/>
    <w:rsid w:val="00B27092"/>
    <w:rsid w:val="00B31C13"/>
    <w:rsid w:val="00B33373"/>
    <w:rsid w:val="00B342B3"/>
    <w:rsid w:val="00B34E96"/>
    <w:rsid w:val="00B36756"/>
    <w:rsid w:val="00B36A68"/>
    <w:rsid w:val="00B37497"/>
    <w:rsid w:val="00B37889"/>
    <w:rsid w:val="00B41736"/>
    <w:rsid w:val="00B43C61"/>
    <w:rsid w:val="00B43F8F"/>
    <w:rsid w:val="00B44336"/>
    <w:rsid w:val="00B44672"/>
    <w:rsid w:val="00B44D16"/>
    <w:rsid w:val="00B4511C"/>
    <w:rsid w:val="00B46809"/>
    <w:rsid w:val="00B46F51"/>
    <w:rsid w:val="00B47663"/>
    <w:rsid w:val="00B47895"/>
    <w:rsid w:val="00B50201"/>
    <w:rsid w:val="00B509CF"/>
    <w:rsid w:val="00B51A0F"/>
    <w:rsid w:val="00B522D0"/>
    <w:rsid w:val="00B523BF"/>
    <w:rsid w:val="00B52A41"/>
    <w:rsid w:val="00B52C95"/>
    <w:rsid w:val="00B550F4"/>
    <w:rsid w:val="00B55DC5"/>
    <w:rsid w:val="00B5750D"/>
    <w:rsid w:val="00B5750E"/>
    <w:rsid w:val="00B576E5"/>
    <w:rsid w:val="00B57CB3"/>
    <w:rsid w:val="00B60D66"/>
    <w:rsid w:val="00B6226A"/>
    <w:rsid w:val="00B63716"/>
    <w:rsid w:val="00B64C29"/>
    <w:rsid w:val="00B65EB7"/>
    <w:rsid w:val="00B665FB"/>
    <w:rsid w:val="00B67F6D"/>
    <w:rsid w:val="00B7248F"/>
    <w:rsid w:val="00B73149"/>
    <w:rsid w:val="00B7368E"/>
    <w:rsid w:val="00B74C50"/>
    <w:rsid w:val="00B76079"/>
    <w:rsid w:val="00B76AFA"/>
    <w:rsid w:val="00B76D36"/>
    <w:rsid w:val="00B80B0C"/>
    <w:rsid w:val="00B80F57"/>
    <w:rsid w:val="00B815B7"/>
    <w:rsid w:val="00B81BB6"/>
    <w:rsid w:val="00B81BFC"/>
    <w:rsid w:val="00B83253"/>
    <w:rsid w:val="00B85B5B"/>
    <w:rsid w:val="00B9023B"/>
    <w:rsid w:val="00B90976"/>
    <w:rsid w:val="00B911B4"/>
    <w:rsid w:val="00B91D7C"/>
    <w:rsid w:val="00B92771"/>
    <w:rsid w:val="00B92F8E"/>
    <w:rsid w:val="00B9433C"/>
    <w:rsid w:val="00B94695"/>
    <w:rsid w:val="00B946F1"/>
    <w:rsid w:val="00B9546A"/>
    <w:rsid w:val="00B9592F"/>
    <w:rsid w:val="00B972FD"/>
    <w:rsid w:val="00B97D59"/>
    <w:rsid w:val="00B97E01"/>
    <w:rsid w:val="00BA0DAF"/>
    <w:rsid w:val="00BA2901"/>
    <w:rsid w:val="00BA2CD8"/>
    <w:rsid w:val="00BA34D5"/>
    <w:rsid w:val="00BA6478"/>
    <w:rsid w:val="00BA6910"/>
    <w:rsid w:val="00BA6F98"/>
    <w:rsid w:val="00BB0B2C"/>
    <w:rsid w:val="00BB2145"/>
    <w:rsid w:val="00BB2235"/>
    <w:rsid w:val="00BB4B36"/>
    <w:rsid w:val="00BB6182"/>
    <w:rsid w:val="00BB61D4"/>
    <w:rsid w:val="00BB7951"/>
    <w:rsid w:val="00BC0168"/>
    <w:rsid w:val="00BC47B7"/>
    <w:rsid w:val="00BC4A36"/>
    <w:rsid w:val="00BC692F"/>
    <w:rsid w:val="00BD211C"/>
    <w:rsid w:val="00BD3FC0"/>
    <w:rsid w:val="00BD579F"/>
    <w:rsid w:val="00BD665B"/>
    <w:rsid w:val="00BD7CB2"/>
    <w:rsid w:val="00BE259C"/>
    <w:rsid w:val="00BE2D6E"/>
    <w:rsid w:val="00BE39E7"/>
    <w:rsid w:val="00BE44DF"/>
    <w:rsid w:val="00BE4AB0"/>
    <w:rsid w:val="00BE55C4"/>
    <w:rsid w:val="00BE5AF7"/>
    <w:rsid w:val="00BE6C62"/>
    <w:rsid w:val="00BF04F0"/>
    <w:rsid w:val="00BF1741"/>
    <w:rsid w:val="00BF1832"/>
    <w:rsid w:val="00BF574C"/>
    <w:rsid w:val="00BF60DB"/>
    <w:rsid w:val="00BF612D"/>
    <w:rsid w:val="00BF6DD0"/>
    <w:rsid w:val="00C0171F"/>
    <w:rsid w:val="00C04D68"/>
    <w:rsid w:val="00C04DCA"/>
    <w:rsid w:val="00C0710C"/>
    <w:rsid w:val="00C134A5"/>
    <w:rsid w:val="00C144B0"/>
    <w:rsid w:val="00C14BCD"/>
    <w:rsid w:val="00C1574F"/>
    <w:rsid w:val="00C162D4"/>
    <w:rsid w:val="00C219AF"/>
    <w:rsid w:val="00C2210B"/>
    <w:rsid w:val="00C22356"/>
    <w:rsid w:val="00C23DCD"/>
    <w:rsid w:val="00C26EFF"/>
    <w:rsid w:val="00C30A35"/>
    <w:rsid w:val="00C30DC4"/>
    <w:rsid w:val="00C3145D"/>
    <w:rsid w:val="00C32358"/>
    <w:rsid w:val="00C33B95"/>
    <w:rsid w:val="00C350BD"/>
    <w:rsid w:val="00C3528D"/>
    <w:rsid w:val="00C35587"/>
    <w:rsid w:val="00C3696D"/>
    <w:rsid w:val="00C379AF"/>
    <w:rsid w:val="00C4052D"/>
    <w:rsid w:val="00C41095"/>
    <w:rsid w:val="00C4157C"/>
    <w:rsid w:val="00C43C03"/>
    <w:rsid w:val="00C441F9"/>
    <w:rsid w:val="00C4477B"/>
    <w:rsid w:val="00C46320"/>
    <w:rsid w:val="00C464CB"/>
    <w:rsid w:val="00C4665C"/>
    <w:rsid w:val="00C47127"/>
    <w:rsid w:val="00C47C44"/>
    <w:rsid w:val="00C52A19"/>
    <w:rsid w:val="00C5629F"/>
    <w:rsid w:val="00C5713F"/>
    <w:rsid w:val="00C6239A"/>
    <w:rsid w:val="00C62E19"/>
    <w:rsid w:val="00C62F5D"/>
    <w:rsid w:val="00C63D36"/>
    <w:rsid w:val="00C652F7"/>
    <w:rsid w:val="00C66CF7"/>
    <w:rsid w:val="00C67834"/>
    <w:rsid w:val="00C702B9"/>
    <w:rsid w:val="00C7137C"/>
    <w:rsid w:val="00C71EFC"/>
    <w:rsid w:val="00C725F5"/>
    <w:rsid w:val="00C7350C"/>
    <w:rsid w:val="00C73A40"/>
    <w:rsid w:val="00C752D9"/>
    <w:rsid w:val="00C758F7"/>
    <w:rsid w:val="00C8007B"/>
    <w:rsid w:val="00C80801"/>
    <w:rsid w:val="00C808CD"/>
    <w:rsid w:val="00C815EB"/>
    <w:rsid w:val="00C826F5"/>
    <w:rsid w:val="00C8337A"/>
    <w:rsid w:val="00C83F13"/>
    <w:rsid w:val="00C847D7"/>
    <w:rsid w:val="00C85417"/>
    <w:rsid w:val="00C862CE"/>
    <w:rsid w:val="00C90E28"/>
    <w:rsid w:val="00C91813"/>
    <w:rsid w:val="00C93FB8"/>
    <w:rsid w:val="00C961F8"/>
    <w:rsid w:val="00CA075B"/>
    <w:rsid w:val="00CA11E0"/>
    <w:rsid w:val="00CA1D46"/>
    <w:rsid w:val="00CA2A90"/>
    <w:rsid w:val="00CA31DC"/>
    <w:rsid w:val="00CA4E14"/>
    <w:rsid w:val="00CA5019"/>
    <w:rsid w:val="00CA5ACA"/>
    <w:rsid w:val="00CA5C7A"/>
    <w:rsid w:val="00CA6367"/>
    <w:rsid w:val="00CB301D"/>
    <w:rsid w:val="00CB34F3"/>
    <w:rsid w:val="00CB35DC"/>
    <w:rsid w:val="00CB39EF"/>
    <w:rsid w:val="00CB4F8A"/>
    <w:rsid w:val="00CB54A1"/>
    <w:rsid w:val="00CB7254"/>
    <w:rsid w:val="00CC112A"/>
    <w:rsid w:val="00CC1193"/>
    <w:rsid w:val="00CC1386"/>
    <w:rsid w:val="00CC1F2B"/>
    <w:rsid w:val="00CC242B"/>
    <w:rsid w:val="00CC27AA"/>
    <w:rsid w:val="00CC383B"/>
    <w:rsid w:val="00CC58D6"/>
    <w:rsid w:val="00CC59F4"/>
    <w:rsid w:val="00CD05C8"/>
    <w:rsid w:val="00CD05D7"/>
    <w:rsid w:val="00CD0D64"/>
    <w:rsid w:val="00CD1BA9"/>
    <w:rsid w:val="00CD2120"/>
    <w:rsid w:val="00CD3611"/>
    <w:rsid w:val="00CD3BB6"/>
    <w:rsid w:val="00CD6AC4"/>
    <w:rsid w:val="00CD6D54"/>
    <w:rsid w:val="00CD72EC"/>
    <w:rsid w:val="00CE0069"/>
    <w:rsid w:val="00CE046F"/>
    <w:rsid w:val="00CE0A7A"/>
    <w:rsid w:val="00CE1779"/>
    <w:rsid w:val="00CE1E6F"/>
    <w:rsid w:val="00CE2F55"/>
    <w:rsid w:val="00CE42E3"/>
    <w:rsid w:val="00CE4534"/>
    <w:rsid w:val="00CE4B8C"/>
    <w:rsid w:val="00CE4F19"/>
    <w:rsid w:val="00CE7B04"/>
    <w:rsid w:val="00CE7DB8"/>
    <w:rsid w:val="00CF1E38"/>
    <w:rsid w:val="00CF2129"/>
    <w:rsid w:val="00CF377A"/>
    <w:rsid w:val="00CF3AEF"/>
    <w:rsid w:val="00CF5C82"/>
    <w:rsid w:val="00CF6418"/>
    <w:rsid w:val="00CF6ABF"/>
    <w:rsid w:val="00CF774A"/>
    <w:rsid w:val="00D0189D"/>
    <w:rsid w:val="00D0282F"/>
    <w:rsid w:val="00D03F49"/>
    <w:rsid w:val="00D048E4"/>
    <w:rsid w:val="00D04DD7"/>
    <w:rsid w:val="00D05C34"/>
    <w:rsid w:val="00D079DF"/>
    <w:rsid w:val="00D11299"/>
    <w:rsid w:val="00D124F9"/>
    <w:rsid w:val="00D12FAE"/>
    <w:rsid w:val="00D13A85"/>
    <w:rsid w:val="00D13BA0"/>
    <w:rsid w:val="00D15B93"/>
    <w:rsid w:val="00D15CE0"/>
    <w:rsid w:val="00D20A78"/>
    <w:rsid w:val="00D22EC1"/>
    <w:rsid w:val="00D24C34"/>
    <w:rsid w:val="00D253E7"/>
    <w:rsid w:val="00D25E2A"/>
    <w:rsid w:val="00D33E9D"/>
    <w:rsid w:val="00D34AB8"/>
    <w:rsid w:val="00D35141"/>
    <w:rsid w:val="00D35DAE"/>
    <w:rsid w:val="00D36162"/>
    <w:rsid w:val="00D367B4"/>
    <w:rsid w:val="00D36F9A"/>
    <w:rsid w:val="00D37EFC"/>
    <w:rsid w:val="00D408B3"/>
    <w:rsid w:val="00D409C1"/>
    <w:rsid w:val="00D4240D"/>
    <w:rsid w:val="00D42E16"/>
    <w:rsid w:val="00D433BC"/>
    <w:rsid w:val="00D434F5"/>
    <w:rsid w:val="00D459B9"/>
    <w:rsid w:val="00D46418"/>
    <w:rsid w:val="00D46809"/>
    <w:rsid w:val="00D4765B"/>
    <w:rsid w:val="00D47709"/>
    <w:rsid w:val="00D47ABA"/>
    <w:rsid w:val="00D47B9A"/>
    <w:rsid w:val="00D50C55"/>
    <w:rsid w:val="00D50D3D"/>
    <w:rsid w:val="00D50FF0"/>
    <w:rsid w:val="00D5125C"/>
    <w:rsid w:val="00D51626"/>
    <w:rsid w:val="00D51821"/>
    <w:rsid w:val="00D51C31"/>
    <w:rsid w:val="00D52217"/>
    <w:rsid w:val="00D522F9"/>
    <w:rsid w:val="00D52CF4"/>
    <w:rsid w:val="00D53765"/>
    <w:rsid w:val="00D53B49"/>
    <w:rsid w:val="00D56B46"/>
    <w:rsid w:val="00D62F7A"/>
    <w:rsid w:val="00D6394C"/>
    <w:rsid w:val="00D642E4"/>
    <w:rsid w:val="00D65A62"/>
    <w:rsid w:val="00D66A19"/>
    <w:rsid w:val="00D67AFB"/>
    <w:rsid w:val="00D67F59"/>
    <w:rsid w:val="00D704E4"/>
    <w:rsid w:val="00D7109E"/>
    <w:rsid w:val="00D726A1"/>
    <w:rsid w:val="00D72ECB"/>
    <w:rsid w:val="00D740BB"/>
    <w:rsid w:val="00D7619D"/>
    <w:rsid w:val="00D76276"/>
    <w:rsid w:val="00D765BB"/>
    <w:rsid w:val="00D76715"/>
    <w:rsid w:val="00D7799B"/>
    <w:rsid w:val="00D77BE2"/>
    <w:rsid w:val="00D802B9"/>
    <w:rsid w:val="00D8147C"/>
    <w:rsid w:val="00D82632"/>
    <w:rsid w:val="00D8486A"/>
    <w:rsid w:val="00D86B0D"/>
    <w:rsid w:val="00D86D15"/>
    <w:rsid w:val="00D86DCA"/>
    <w:rsid w:val="00D87200"/>
    <w:rsid w:val="00D87BAD"/>
    <w:rsid w:val="00D90304"/>
    <w:rsid w:val="00D9030B"/>
    <w:rsid w:val="00D9173D"/>
    <w:rsid w:val="00D93B63"/>
    <w:rsid w:val="00D9441C"/>
    <w:rsid w:val="00D94474"/>
    <w:rsid w:val="00D95BE5"/>
    <w:rsid w:val="00DA06E1"/>
    <w:rsid w:val="00DA1B40"/>
    <w:rsid w:val="00DA207B"/>
    <w:rsid w:val="00DA2372"/>
    <w:rsid w:val="00DA28F2"/>
    <w:rsid w:val="00DA2B76"/>
    <w:rsid w:val="00DA2FC7"/>
    <w:rsid w:val="00DA3C50"/>
    <w:rsid w:val="00DA46A5"/>
    <w:rsid w:val="00DA6565"/>
    <w:rsid w:val="00DA6A2D"/>
    <w:rsid w:val="00DA7244"/>
    <w:rsid w:val="00DA7E17"/>
    <w:rsid w:val="00DB0DC9"/>
    <w:rsid w:val="00DB17A1"/>
    <w:rsid w:val="00DB22AB"/>
    <w:rsid w:val="00DB2C50"/>
    <w:rsid w:val="00DB2FAD"/>
    <w:rsid w:val="00DB41AC"/>
    <w:rsid w:val="00DB63D3"/>
    <w:rsid w:val="00DB7E46"/>
    <w:rsid w:val="00DC2129"/>
    <w:rsid w:val="00DC3855"/>
    <w:rsid w:val="00DC3E35"/>
    <w:rsid w:val="00DC4118"/>
    <w:rsid w:val="00DC5D94"/>
    <w:rsid w:val="00DC6481"/>
    <w:rsid w:val="00DC6683"/>
    <w:rsid w:val="00DC6D43"/>
    <w:rsid w:val="00DC6F6A"/>
    <w:rsid w:val="00DC7D8F"/>
    <w:rsid w:val="00DD004B"/>
    <w:rsid w:val="00DD2C5F"/>
    <w:rsid w:val="00DD38D4"/>
    <w:rsid w:val="00DD4653"/>
    <w:rsid w:val="00DD515E"/>
    <w:rsid w:val="00DD69E4"/>
    <w:rsid w:val="00DD7E61"/>
    <w:rsid w:val="00DD7FA0"/>
    <w:rsid w:val="00DE1487"/>
    <w:rsid w:val="00DE4B1B"/>
    <w:rsid w:val="00DF1906"/>
    <w:rsid w:val="00DF1CE6"/>
    <w:rsid w:val="00DF1D6C"/>
    <w:rsid w:val="00DF2B56"/>
    <w:rsid w:val="00DF31C6"/>
    <w:rsid w:val="00DF322F"/>
    <w:rsid w:val="00DF42E6"/>
    <w:rsid w:val="00DF5099"/>
    <w:rsid w:val="00DF62F4"/>
    <w:rsid w:val="00E000DD"/>
    <w:rsid w:val="00E008C4"/>
    <w:rsid w:val="00E01C4F"/>
    <w:rsid w:val="00E030B5"/>
    <w:rsid w:val="00E038A1"/>
    <w:rsid w:val="00E03FA8"/>
    <w:rsid w:val="00E042F5"/>
    <w:rsid w:val="00E04497"/>
    <w:rsid w:val="00E04DA8"/>
    <w:rsid w:val="00E04E4E"/>
    <w:rsid w:val="00E05388"/>
    <w:rsid w:val="00E0556A"/>
    <w:rsid w:val="00E0739E"/>
    <w:rsid w:val="00E127F1"/>
    <w:rsid w:val="00E12941"/>
    <w:rsid w:val="00E12DEB"/>
    <w:rsid w:val="00E1371A"/>
    <w:rsid w:val="00E144D3"/>
    <w:rsid w:val="00E15E08"/>
    <w:rsid w:val="00E163AA"/>
    <w:rsid w:val="00E16B4A"/>
    <w:rsid w:val="00E20830"/>
    <w:rsid w:val="00E20A4B"/>
    <w:rsid w:val="00E20B78"/>
    <w:rsid w:val="00E21BC9"/>
    <w:rsid w:val="00E22998"/>
    <w:rsid w:val="00E250AA"/>
    <w:rsid w:val="00E25334"/>
    <w:rsid w:val="00E25B69"/>
    <w:rsid w:val="00E273F7"/>
    <w:rsid w:val="00E2785B"/>
    <w:rsid w:val="00E2791E"/>
    <w:rsid w:val="00E3034B"/>
    <w:rsid w:val="00E3103E"/>
    <w:rsid w:val="00E32E05"/>
    <w:rsid w:val="00E347B8"/>
    <w:rsid w:val="00E354EA"/>
    <w:rsid w:val="00E35A56"/>
    <w:rsid w:val="00E361E8"/>
    <w:rsid w:val="00E36702"/>
    <w:rsid w:val="00E37AA5"/>
    <w:rsid w:val="00E37D96"/>
    <w:rsid w:val="00E37DDF"/>
    <w:rsid w:val="00E40846"/>
    <w:rsid w:val="00E42F0A"/>
    <w:rsid w:val="00E43A63"/>
    <w:rsid w:val="00E447A4"/>
    <w:rsid w:val="00E4544D"/>
    <w:rsid w:val="00E45682"/>
    <w:rsid w:val="00E4625F"/>
    <w:rsid w:val="00E47893"/>
    <w:rsid w:val="00E47D6C"/>
    <w:rsid w:val="00E47F0B"/>
    <w:rsid w:val="00E500BA"/>
    <w:rsid w:val="00E51B6E"/>
    <w:rsid w:val="00E52DF4"/>
    <w:rsid w:val="00E53F11"/>
    <w:rsid w:val="00E55597"/>
    <w:rsid w:val="00E55808"/>
    <w:rsid w:val="00E56BD6"/>
    <w:rsid w:val="00E60EEC"/>
    <w:rsid w:val="00E649AC"/>
    <w:rsid w:val="00E650D8"/>
    <w:rsid w:val="00E6520C"/>
    <w:rsid w:val="00E65F4E"/>
    <w:rsid w:val="00E66A1C"/>
    <w:rsid w:val="00E67573"/>
    <w:rsid w:val="00E67A60"/>
    <w:rsid w:val="00E70BAC"/>
    <w:rsid w:val="00E737FE"/>
    <w:rsid w:val="00E73801"/>
    <w:rsid w:val="00E747E0"/>
    <w:rsid w:val="00E76E45"/>
    <w:rsid w:val="00E779DB"/>
    <w:rsid w:val="00E77E9C"/>
    <w:rsid w:val="00E82A45"/>
    <w:rsid w:val="00E8329D"/>
    <w:rsid w:val="00E835CD"/>
    <w:rsid w:val="00E84574"/>
    <w:rsid w:val="00E849DC"/>
    <w:rsid w:val="00E85819"/>
    <w:rsid w:val="00E862C7"/>
    <w:rsid w:val="00E8654F"/>
    <w:rsid w:val="00E9011E"/>
    <w:rsid w:val="00E927C2"/>
    <w:rsid w:val="00E943EB"/>
    <w:rsid w:val="00E95055"/>
    <w:rsid w:val="00E95B55"/>
    <w:rsid w:val="00E95D6B"/>
    <w:rsid w:val="00E95EFC"/>
    <w:rsid w:val="00E961C5"/>
    <w:rsid w:val="00E96540"/>
    <w:rsid w:val="00E9749F"/>
    <w:rsid w:val="00E97849"/>
    <w:rsid w:val="00EA2793"/>
    <w:rsid w:val="00EA29EC"/>
    <w:rsid w:val="00EA3724"/>
    <w:rsid w:val="00EA3BD8"/>
    <w:rsid w:val="00EA6C3C"/>
    <w:rsid w:val="00EA70CB"/>
    <w:rsid w:val="00EA727C"/>
    <w:rsid w:val="00EA7E26"/>
    <w:rsid w:val="00EB012C"/>
    <w:rsid w:val="00EB0B0A"/>
    <w:rsid w:val="00EB112E"/>
    <w:rsid w:val="00EB5090"/>
    <w:rsid w:val="00EB5F10"/>
    <w:rsid w:val="00EB5FA5"/>
    <w:rsid w:val="00EB7479"/>
    <w:rsid w:val="00EC0643"/>
    <w:rsid w:val="00EC0A1E"/>
    <w:rsid w:val="00EC0AC7"/>
    <w:rsid w:val="00EC0BB5"/>
    <w:rsid w:val="00EC2364"/>
    <w:rsid w:val="00EC2FF7"/>
    <w:rsid w:val="00EC33C8"/>
    <w:rsid w:val="00EC3931"/>
    <w:rsid w:val="00EC4C3A"/>
    <w:rsid w:val="00EC5FB0"/>
    <w:rsid w:val="00EC7162"/>
    <w:rsid w:val="00ED08D0"/>
    <w:rsid w:val="00ED10A9"/>
    <w:rsid w:val="00ED2646"/>
    <w:rsid w:val="00ED311F"/>
    <w:rsid w:val="00ED4710"/>
    <w:rsid w:val="00ED66B9"/>
    <w:rsid w:val="00ED7505"/>
    <w:rsid w:val="00EE0C03"/>
    <w:rsid w:val="00EE1D8F"/>
    <w:rsid w:val="00EE1E7E"/>
    <w:rsid w:val="00EE2E83"/>
    <w:rsid w:val="00EE50C2"/>
    <w:rsid w:val="00EE6411"/>
    <w:rsid w:val="00EE69D9"/>
    <w:rsid w:val="00EE6D9C"/>
    <w:rsid w:val="00EE7936"/>
    <w:rsid w:val="00EF0331"/>
    <w:rsid w:val="00EF0991"/>
    <w:rsid w:val="00EF0ED9"/>
    <w:rsid w:val="00EF1843"/>
    <w:rsid w:val="00EF1AA9"/>
    <w:rsid w:val="00EF398D"/>
    <w:rsid w:val="00F027BE"/>
    <w:rsid w:val="00F02C94"/>
    <w:rsid w:val="00F032B3"/>
    <w:rsid w:val="00F0374B"/>
    <w:rsid w:val="00F03DB0"/>
    <w:rsid w:val="00F05994"/>
    <w:rsid w:val="00F05E12"/>
    <w:rsid w:val="00F05FD4"/>
    <w:rsid w:val="00F10659"/>
    <w:rsid w:val="00F10C5E"/>
    <w:rsid w:val="00F11A0C"/>
    <w:rsid w:val="00F127AA"/>
    <w:rsid w:val="00F13053"/>
    <w:rsid w:val="00F14D4B"/>
    <w:rsid w:val="00F15286"/>
    <w:rsid w:val="00F15308"/>
    <w:rsid w:val="00F16131"/>
    <w:rsid w:val="00F16F87"/>
    <w:rsid w:val="00F17FFC"/>
    <w:rsid w:val="00F21054"/>
    <w:rsid w:val="00F21C29"/>
    <w:rsid w:val="00F21DE8"/>
    <w:rsid w:val="00F22A0F"/>
    <w:rsid w:val="00F22C94"/>
    <w:rsid w:val="00F2330A"/>
    <w:rsid w:val="00F23CC1"/>
    <w:rsid w:val="00F24006"/>
    <w:rsid w:val="00F24772"/>
    <w:rsid w:val="00F24D7E"/>
    <w:rsid w:val="00F25D5A"/>
    <w:rsid w:val="00F2735D"/>
    <w:rsid w:val="00F2771B"/>
    <w:rsid w:val="00F30CD1"/>
    <w:rsid w:val="00F319F9"/>
    <w:rsid w:val="00F340CC"/>
    <w:rsid w:val="00F36A80"/>
    <w:rsid w:val="00F36B52"/>
    <w:rsid w:val="00F409E8"/>
    <w:rsid w:val="00F415D0"/>
    <w:rsid w:val="00F41A60"/>
    <w:rsid w:val="00F41D4F"/>
    <w:rsid w:val="00F44092"/>
    <w:rsid w:val="00F44BFB"/>
    <w:rsid w:val="00F45D89"/>
    <w:rsid w:val="00F507E5"/>
    <w:rsid w:val="00F548B0"/>
    <w:rsid w:val="00F55A36"/>
    <w:rsid w:val="00F55DC3"/>
    <w:rsid w:val="00F56533"/>
    <w:rsid w:val="00F57EEF"/>
    <w:rsid w:val="00F60D13"/>
    <w:rsid w:val="00F61905"/>
    <w:rsid w:val="00F61C2E"/>
    <w:rsid w:val="00F63022"/>
    <w:rsid w:val="00F6362B"/>
    <w:rsid w:val="00F636D5"/>
    <w:rsid w:val="00F64119"/>
    <w:rsid w:val="00F64538"/>
    <w:rsid w:val="00F6578A"/>
    <w:rsid w:val="00F66A89"/>
    <w:rsid w:val="00F6723F"/>
    <w:rsid w:val="00F70728"/>
    <w:rsid w:val="00F7077D"/>
    <w:rsid w:val="00F714BD"/>
    <w:rsid w:val="00F7248F"/>
    <w:rsid w:val="00F73079"/>
    <w:rsid w:val="00F7424B"/>
    <w:rsid w:val="00F8114D"/>
    <w:rsid w:val="00F82F7D"/>
    <w:rsid w:val="00F831EA"/>
    <w:rsid w:val="00F83F3D"/>
    <w:rsid w:val="00F90C93"/>
    <w:rsid w:val="00F90CD4"/>
    <w:rsid w:val="00F92718"/>
    <w:rsid w:val="00F93957"/>
    <w:rsid w:val="00F943A1"/>
    <w:rsid w:val="00F94677"/>
    <w:rsid w:val="00F94AA3"/>
    <w:rsid w:val="00F969B8"/>
    <w:rsid w:val="00F96B1A"/>
    <w:rsid w:val="00F96BDE"/>
    <w:rsid w:val="00F9708F"/>
    <w:rsid w:val="00FA0E30"/>
    <w:rsid w:val="00FA1EDA"/>
    <w:rsid w:val="00FA291B"/>
    <w:rsid w:val="00FA35A5"/>
    <w:rsid w:val="00FA3BD1"/>
    <w:rsid w:val="00FA40B2"/>
    <w:rsid w:val="00FA5576"/>
    <w:rsid w:val="00FA5A9B"/>
    <w:rsid w:val="00FA66C7"/>
    <w:rsid w:val="00FA6CBA"/>
    <w:rsid w:val="00FB15D4"/>
    <w:rsid w:val="00FB181E"/>
    <w:rsid w:val="00FB1D46"/>
    <w:rsid w:val="00FB2098"/>
    <w:rsid w:val="00FB2E68"/>
    <w:rsid w:val="00FB53FD"/>
    <w:rsid w:val="00FB72F3"/>
    <w:rsid w:val="00FB74E0"/>
    <w:rsid w:val="00FB7CF3"/>
    <w:rsid w:val="00FC01BB"/>
    <w:rsid w:val="00FC061A"/>
    <w:rsid w:val="00FC126C"/>
    <w:rsid w:val="00FC1332"/>
    <w:rsid w:val="00FC1441"/>
    <w:rsid w:val="00FC1495"/>
    <w:rsid w:val="00FC1C50"/>
    <w:rsid w:val="00FC28C2"/>
    <w:rsid w:val="00FC28F0"/>
    <w:rsid w:val="00FC2956"/>
    <w:rsid w:val="00FC3315"/>
    <w:rsid w:val="00FD01BA"/>
    <w:rsid w:val="00FD031F"/>
    <w:rsid w:val="00FD27E7"/>
    <w:rsid w:val="00FD31A8"/>
    <w:rsid w:val="00FD3743"/>
    <w:rsid w:val="00FD42CB"/>
    <w:rsid w:val="00FD46AF"/>
    <w:rsid w:val="00FD5791"/>
    <w:rsid w:val="00FD5C9F"/>
    <w:rsid w:val="00FD5E54"/>
    <w:rsid w:val="00FD6084"/>
    <w:rsid w:val="00FD6575"/>
    <w:rsid w:val="00FD6654"/>
    <w:rsid w:val="00FD791D"/>
    <w:rsid w:val="00FE0DD3"/>
    <w:rsid w:val="00FE13D5"/>
    <w:rsid w:val="00FE31AC"/>
    <w:rsid w:val="00FE3953"/>
    <w:rsid w:val="00FE4396"/>
    <w:rsid w:val="00FE4A24"/>
    <w:rsid w:val="00FE50DE"/>
    <w:rsid w:val="00FE5582"/>
    <w:rsid w:val="00FE6B41"/>
    <w:rsid w:val="00FE6D95"/>
    <w:rsid w:val="00FE7C7F"/>
    <w:rsid w:val="00FF27DF"/>
    <w:rsid w:val="00FF3AF9"/>
    <w:rsid w:val="00FF4A7D"/>
    <w:rsid w:val="00FF514F"/>
    <w:rsid w:val="00FF5782"/>
    <w:rsid w:val="00FF5A5A"/>
    <w:rsid w:val="00FF68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4FD0F6B-B671-40BE-A602-FE91D6DA1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354"/>
    <w:rPr>
      <w:sz w:val="24"/>
      <w:szCs w:val="24"/>
    </w:rPr>
  </w:style>
  <w:style w:type="paragraph" w:styleId="11">
    <w:name w:val="heading 1"/>
    <w:aliases w:val=" Знак Знак Знак,Знак Знак Знак Знак, Знак Знак Знак1"/>
    <w:basedOn w:val="a"/>
    <w:next w:val="a"/>
    <w:link w:val="110"/>
    <w:qFormat/>
    <w:rsid w:val="000F0C13"/>
    <w:pPr>
      <w:keepNext/>
      <w:spacing w:before="240" w:after="60"/>
      <w:outlineLvl w:val="0"/>
    </w:pPr>
    <w:rPr>
      <w:rFonts w:ascii="Arial" w:hAnsi="Arial" w:cs="Arial"/>
      <w:b/>
      <w:bCs/>
      <w:i/>
      <w:kern w:val="32"/>
      <w:sz w:val="32"/>
      <w:szCs w:val="32"/>
    </w:rPr>
  </w:style>
  <w:style w:type="paragraph" w:styleId="2">
    <w:name w:val="heading 2"/>
    <w:basedOn w:val="a"/>
    <w:next w:val="a0"/>
    <w:qFormat/>
    <w:rsid w:val="000918D2"/>
    <w:pPr>
      <w:keepNext/>
      <w:keepLines/>
      <w:numPr>
        <w:ilvl w:val="1"/>
        <w:numId w:val="1"/>
      </w:numPr>
      <w:spacing w:after="360"/>
      <w:jc w:val="center"/>
      <w:outlineLvl w:val="1"/>
    </w:pPr>
    <w:rPr>
      <w:b/>
      <w:sz w:val="28"/>
      <w:szCs w:val="20"/>
    </w:rPr>
  </w:style>
  <w:style w:type="paragraph" w:styleId="3">
    <w:name w:val="heading 3"/>
    <w:aliases w:val=" Знак Знак Знак4, Знак Знак"/>
    <w:basedOn w:val="a"/>
    <w:next w:val="40"/>
    <w:link w:val="31"/>
    <w:qFormat/>
    <w:rsid w:val="000918D2"/>
    <w:pPr>
      <w:keepNext/>
      <w:keepLines/>
      <w:numPr>
        <w:ilvl w:val="2"/>
        <w:numId w:val="1"/>
      </w:numPr>
      <w:spacing w:before="360"/>
      <w:outlineLvl w:val="2"/>
    </w:pPr>
    <w:rPr>
      <w:b/>
      <w:sz w:val="28"/>
      <w:lang w:val="en-GB" w:eastAsia="en-US"/>
    </w:rPr>
  </w:style>
  <w:style w:type="paragraph" w:styleId="40">
    <w:name w:val="heading 4"/>
    <w:aliases w:val="!Параграфы/Статьи документа"/>
    <w:basedOn w:val="a"/>
    <w:next w:val="a0"/>
    <w:qFormat/>
    <w:rsid w:val="000918D2"/>
    <w:pPr>
      <w:keepNext/>
      <w:keepLines/>
      <w:numPr>
        <w:ilvl w:val="3"/>
        <w:numId w:val="1"/>
      </w:numPr>
      <w:spacing w:before="240"/>
      <w:outlineLvl w:val="3"/>
    </w:pPr>
    <w:rPr>
      <w:b/>
      <w:szCs w:val="20"/>
    </w:rPr>
  </w:style>
  <w:style w:type="paragraph" w:styleId="5">
    <w:name w:val="heading 5"/>
    <w:basedOn w:val="a"/>
    <w:next w:val="a"/>
    <w:qFormat/>
    <w:rsid w:val="000918D2"/>
    <w:pPr>
      <w:keepNext/>
      <w:numPr>
        <w:ilvl w:val="4"/>
        <w:numId w:val="1"/>
      </w:numPr>
      <w:spacing w:before="240" w:after="60"/>
      <w:ind w:right="284"/>
      <w:jc w:val="center"/>
      <w:outlineLvl w:val="4"/>
    </w:pPr>
    <w:rPr>
      <w:b/>
      <w:sz w:val="28"/>
      <w:szCs w:val="20"/>
    </w:rPr>
  </w:style>
  <w:style w:type="paragraph" w:styleId="6">
    <w:name w:val="heading 6"/>
    <w:basedOn w:val="a"/>
    <w:next w:val="a"/>
    <w:qFormat/>
    <w:rsid w:val="00846DB5"/>
    <w:pPr>
      <w:spacing w:before="240" w:after="60"/>
      <w:outlineLvl w:val="5"/>
    </w:pPr>
    <w:rPr>
      <w:b/>
      <w:bCs/>
      <w:sz w:val="22"/>
      <w:szCs w:val="22"/>
    </w:rPr>
  </w:style>
  <w:style w:type="paragraph" w:styleId="7">
    <w:name w:val="heading 7"/>
    <w:basedOn w:val="a"/>
    <w:next w:val="a"/>
    <w:qFormat/>
    <w:rsid w:val="00846DB5"/>
    <w:pPr>
      <w:keepNext/>
      <w:jc w:val="both"/>
      <w:outlineLvl w:val="6"/>
    </w:pPr>
    <w:rPr>
      <w:b/>
      <w:sz w:val="32"/>
      <w:szCs w:val="20"/>
    </w:rPr>
  </w:style>
  <w:style w:type="paragraph" w:styleId="8">
    <w:name w:val="heading 8"/>
    <w:basedOn w:val="a"/>
    <w:next w:val="a"/>
    <w:qFormat/>
    <w:rsid w:val="007C2DDB"/>
    <w:pPr>
      <w:spacing w:before="240" w:after="60"/>
      <w:outlineLvl w:val="7"/>
    </w:pPr>
    <w:rPr>
      <w:i/>
      <w:iCs/>
    </w:rPr>
  </w:style>
  <w:style w:type="paragraph" w:styleId="9">
    <w:name w:val="heading 9"/>
    <w:aliases w:val=" Знак8"/>
    <w:basedOn w:val="a"/>
    <w:next w:val="a"/>
    <w:link w:val="90"/>
    <w:qFormat/>
    <w:rsid w:val="0054114C"/>
    <w:pPr>
      <w:keepNext/>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Основной текст Знак Знак1 Знак1,Основной текст Знак Знак Знак Знак Знак1,Основной текст Знак Знак1 Знак Знак Знак Знак Знак Знак1,Основной текст Знак Знак Знак Знак Знак Знак Знак Знак Знак Знак1,Основной текст Знак3 Знак Знак Знак Знак,b"/>
    <w:basedOn w:val="a"/>
    <w:link w:val="12"/>
    <w:rsid w:val="000918D2"/>
    <w:pPr>
      <w:spacing w:after="120"/>
    </w:pPr>
    <w:rPr>
      <w:b/>
      <w:i/>
      <w:sz w:val="28"/>
    </w:rPr>
  </w:style>
  <w:style w:type="table" w:styleId="a4">
    <w:name w:val="Table Grid"/>
    <w:basedOn w:val="a2"/>
    <w:rsid w:val="00E37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aliases w:val="Заголовок 3_"/>
    <w:basedOn w:val="a"/>
    <w:rsid w:val="000918D2"/>
    <w:pPr>
      <w:widowControl w:val="0"/>
      <w:autoSpaceDE w:val="0"/>
      <w:autoSpaceDN w:val="0"/>
      <w:adjustRightInd w:val="0"/>
      <w:ind w:firstLine="720"/>
      <w:jc w:val="center"/>
    </w:pPr>
    <w:rPr>
      <w:rFonts w:ascii="Arial" w:hAnsi="Arial"/>
      <w:sz w:val="20"/>
      <w:szCs w:val="20"/>
    </w:rPr>
  </w:style>
  <w:style w:type="paragraph" w:customStyle="1" w:styleId="ConsNormal">
    <w:name w:val="ConsNormal"/>
    <w:rsid w:val="000918D2"/>
    <w:pPr>
      <w:widowControl w:val="0"/>
      <w:ind w:firstLine="720"/>
    </w:pPr>
    <w:rPr>
      <w:rFonts w:ascii="Arial" w:hAnsi="Arial"/>
      <w:snapToGrid w:val="0"/>
    </w:rPr>
  </w:style>
  <w:style w:type="paragraph" w:customStyle="1" w:styleId="ConsNonformat">
    <w:name w:val="ConsNonformat"/>
    <w:rsid w:val="000918D2"/>
    <w:pPr>
      <w:widowControl w:val="0"/>
    </w:pPr>
    <w:rPr>
      <w:rFonts w:ascii="Courier New" w:hAnsi="Courier New"/>
      <w:snapToGrid w:val="0"/>
    </w:rPr>
  </w:style>
  <w:style w:type="character" w:styleId="a6">
    <w:name w:val="page number"/>
    <w:basedOn w:val="a1"/>
    <w:rsid w:val="000918D2"/>
  </w:style>
  <w:style w:type="paragraph" w:styleId="a7">
    <w:name w:val="footer"/>
    <w:basedOn w:val="a"/>
    <w:rsid w:val="000918D2"/>
    <w:pPr>
      <w:tabs>
        <w:tab w:val="center" w:pos="4153"/>
        <w:tab w:val="right" w:pos="8306"/>
      </w:tabs>
    </w:pPr>
    <w:rPr>
      <w:szCs w:val="20"/>
    </w:rPr>
  </w:style>
  <w:style w:type="paragraph" w:styleId="a8">
    <w:name w:val="header"/>
    <w:aliases w:val=" Знак Знак4 Знак"/>
    <w:basedOn w:val="a"/>
    <w:link w:val="13"/>
    <w:uiPriority w:val="99"/>
    <w:rsid w:val="000918D2"/>
    <w:pPr>
      <w:tabs>
        <w:tab w:val="center" w:pos="4153"/>
        <w:tab w:val="right" w:pos="8306"/>
      </w:tabs>
    </w:pPr>
    <w:rPr>
      <w:b/>
      <w:i/>
      <w:sz w:val="28"/>
    </w:rPr>
  </w:style>
  <w:style w:type="paragraph" w:customStyle="1" w:styleId="1">
    <w:name w:val="Стиль1 Знак"/>
    <w:basedOn w:val="a"/>
    <w:link w:val="14"/>
    <w:rsid w:val="000918D2"/>
    <w:pPr>
      <w:numPr>
        <w:ilvl w:val="5"/>
        <w:numId w:val="1"/>
      </w:numPr>
      <w:autoSpaceDE w:val="0"/>
      <w:autoSpaceDN w:val="0"/>
      <w:adjustRightInd w:val="0"/>
      <w:spacing w:before="120"/>
      <w:jc w:val="both"/>
      <w:outlineLvl w:val="5"/>
    </w:pPr>
    <w:rPr>
      <w:szCs w:val="18"/>
    </w:rPr>
  </w:style>
  <w:style w:type="paragraph" w:customStyle="1" w:styleId="20">
    <w:name w:val="Стиль2"/>
    <w:basedOn w:val="1"/>
    <w:qFormat/>
    <w:rsid w:val="000918D2"/>
    <w:pPr>
      <w:numPr>
        <w:ilvl w:val="6"/>
      </w:numPr>
      <w:tabs>
        <w:tab w:val="num" w:pos="1492"/>
      </w:tabs>
      <w:spacing w:before="60"/>
      <w:ind w:left="1492" w:hanging="360"/>
      <w:outlineLvl w:val="6"/>
    </w:pPr>
  </w:style>
  <w:style w:type="paragraph" w:customStyle="1" w:styleId="41">
    <w:name w:val="Стиль4"/>
    <w:basedOn w:val="a"/>
    <w:qFormat/>
    <w:rsid w:val="000918D2"/>
    <w:pPr>
      <w:numPr>
        <w:ilvl w:val="7"/>
        <w:numId w:val="1"/>
      </w:numPr>
      <w:jc w:val="both"/>
    </w:pPr>
    <w:rPr>
      <w:szCs w:val="20"/>
    </w:rPr>
  </w:style>
  <w:style w:type="paragraph" w:styleId="21">
    <w:name w:val="Body Text 2"/>
    <w:aliases w:val=" Знак7"/>
    <w:basedOn w:val="a"/>
    <w:link w:val="22"/>
    <w:rsid w:val="000918D2"/>
    <w:pPr>
      <w:spacing w:after="120" w:line="480" w:lineRule="auto"/>
    </w:pPr>
    <w:rPr>
      <w:sz w:val="20"/>
      <w:szCs w:val="20"/>
    </w:rPr>
  </w:style>
  <w:style w:type="paragraph" w:styleId="30">
    <w:name w:val="Body Text 3"/>
    <w:basedOn w:val="a"/>
    <w:rsid w:val="000918D2"/>
    <w:pPr>
      <w:spacing w:after="120"/>
    </w:pPr>
    <w:rPr>
      <w:sz w:val="16"/>
      <w:szCs w:val="16"/>
    </w:rPr>
  </w:style>
  <w:style w:type="paragraph" w:customStyle="1" w:styleId="111">
    <w:name w:val="Стиль11"/>
    <w:basedOn w:val="a"/>
    <w:rsid w:val="000918D2"/>
    <w:pPr>
      <w:spacing w:before="120"/>
      <w:jc w:val="both"/>
      <w:outlineLvl w:val="0"/>
    </w:pPr>
    <w:rPr>
      <w:szCs w:val="20"/>
    </w:rPr>
  </w:style>
  <w:style w:type="paragraph" w:customStyle="1" w:styleId="02">
    <w:name w:val="Заголовок0_2"/>
    <w:basedOn w:val="a"/>
    <w:next w:val="a"/>
    <w:rsid w:val="000918D2"/>
    <w:pPr>
      <w:overflowPunct w:val="0"/>
      <w:autoSpaceDE w:val="0"/>
      <w:autoSpaceDN w:val="0"/>
      <w:adjustRightInd w:val="0"/>
      <w:spacing w:before="360" w:after="240"/>
      <w:jc w:val="center"/>
      <w:textAlignment w:val="baseline"/>
    </w:pPr>
    <w:rPr>
      <w:rFonts w:ascii="Arial" w:hAnsi="Arial"/>
      <w:b/>
      <w:sz w:val="28"/>
      <w:szCs w:val="20"/>
    </w:rPr>
  </w:style>
  <w:style w:type="paragraph" w:styleId="32">
    <w:name w:val="Body Text Indent 3"/>
    <w:basedOn w:val="a"/>
    <w:rsid w:val="000918D2"/>
    <w:pPr>
      <w:overflowPunct w:val="0"/>
      <w:autoSpaceDE w:val="0"/>
      <w:autoSpaceDN w:val="0"/>
      <w:adjustRightInd w:val="0"/>
      <w:spacing w:after="120"/>
      <w:ind w:left="283"/>
      <w:textAlignment w:val="baseline"/>
    </w:pPr>
    <w:rPr>
      <w:sz w:val="16"/>
      <w:szCs w:val="16"/>
    </w:rPr>
  </w:style>
  <w:style w:type="paragraph" w:styleId="a9">
    <w:name w:val="Balloon Text"/>
    <w:basedOn w:val="a"/>
    <w:rsid w:val="00D5125C"/>
    <w:rPr>
      <w:rFonts w:ascii="Tahoma" w:hAnsi="Tahoma" w:cs="Tahoma"/>
      <w:sz w:val="16"/>
      <w:szCs w:val="16"/>
    </w:rPr>
  </w:style>
  <w:style w:type="paragraph" w:customStyle="1" w:styleId="ConsTitle">
    <w:name w:val="ConsTitle"/>
    <w:rsid w:val="001277CF"/>
    <w:pPr>
      <w:widowControl w:val="0"/>
      <w:snapToGrid w:val="0"/>
      <w:ind w:right="19772"/>
    </w:pPr>
    <w:rPr>
      <w:rFonts w:ascii="Arial" w:hAnsi="Arial"/>
      <w:b/>
      <w:sz w:val="16"/>
    </w:rPr>
  </w:style>
  <w:style w:type="paragraph" w:styleId="aa">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uiPriority w:val="99"/>
    <w:rsid w:val="001277CF"/>
    <w:pPr>
      <w:spacing w:before="100" w:beforeAutospacing="1" w:after="100" w:afterAutospacing="1"/>
    </w:pPr>
  </w:style>
  <w:style w:type="paragraph" w:customStyle="1" w:styleId="ConsPlusNormal">
    <w:name w:val="ConsPlusNormal Знак Знак Знак"/>
    <w:link w:val="ConsPlusNormal0"/>
    <w:rsid w:val="00505085"/>
    <w:pPr>
      <w:autoSpaceDE w:val="0"/>
      <w:autoSpaceDN w:val="0"/>
      <w:adjustRightInd w:val="0"/>
      <w:ind w:firstLine="720"/>
    </w:pPr>
    <w:rPr>
      <w:rFonts w:ascii="Arial" w:hAnsi="Arial" w:cs="Arial"/>
    </w:rPr>
  </w:style>
  <w:style w:type="paragraph" w:customStyle="1" w:styleId="ConsCell">
    <w:name w:val="ConsCell"/>
    <w:rsid w:val="009A4551"/>
    <w:pPr>
      <w:widowControl w:val="0"/>
      <w:autoSpaceDE w:val="0"/>
      <w:autoSpaceDN w:val="0"/>
      <w:adjustRightInd w:val="0"/>
      <w:ind w:right="19772"/>
    </w:pPr>
    <w:rPr>
      <w:rFonts w:ascii="Arial" w:hAnsi="Arial" w:cs="Arial"/>
    </w:rPr>
  </w:style>
  <w:style w:type="paragraph" w:customStyle="1" w:styleId="ConsPlusNonformat">
    <w:name w:val="ConsPlusNonformat"/>
    <w:rsid w:val="00FF3AF9"/>
    <w:pPr>
      <w:widowControl w:val="0"/>
      <w:autoSpaceDE w:val="0"/>
      <w:autoSpaceDN w:val="0"/>
      <w:adjustRightInd w:val="0"/>
    </w:pPr>
    <w:rPr>
      <w:rFonts w:ascii="Courier New" w:hAnsi="Courier New" w:cs="Courier New"/>
    </w:rPr>
  </w:style>
  <w:style w:type="paragraph" w:customStyle="1" w:styleId="FR1">
    <w:name w:val="FR1"/>
    <w:rsid w:val="001E5A44"/>
    <w:pPr>
      <w:widowControl w:val="0"/>
      <w:autoSpaceDE w:val="0"/>
      <w:autoSpaceDN w:val="0"/>
      <w:adjustRightInd w:val="0"/>
      <w:spacing w:before="260"/>
      <w:jc w:val="center"/>
    </w:pPr>
    <w:rPr>
      <w:b/>
      <w:bCs/>
      <w:sz w:val="36"/>
      <w:szCs w:val="36"/>
    </w:rPr>
  </w:style>
  <w:style w:type="character" w:styleId="ab">
    <w:name w:val="Hyperlink"/>
    <w:rsid w:val="00D433BC"/>
    <w:rPr>
      <w:b/>
      <w:i/>
      <w:color w:val="0000FF"/>
      <w:sz w:val="28"/>
      <w:szCs w:val="24"/>
      <w:u w:val="single"/>
      <w:lang w:val="en-GB" w:eastAsia="en-US" w:bidi="ar-SA"/>
    </w:rPr>
  </w:style>
  <w:style w:type="paragraph" w:customStyle="1" w:styleId="ConsPlusTitle">
    <w:name w:val="ConsPlusTitle"/>
    <w:rsid w:val="00CE0A7A"/>
    <w:pPr>
      <w:widowControl w:val="0"/>
      <w:autoSpaceDE w:val="0"/>
      <w:autoSpaceDN w:val="0"/>
      <w:adjustRightInd w:val="0"/>
    </w:pPr>
    <w:rPr>
      <w:rFonts w:ascii="Arial" w:hAnsi="Arial" w:cs="Arial"/>
      <w:b/>
      <w:bCs/>
    </w:rPr>
  </w:style>
  <w:style w:type="paragraph" w:customStyle="1" w:styleId="15">
    <w:name w:val="Текст1"/>
    <w:basedOn w:val="a"/>
    <w:rsid w:val="008413C8"/>
    <w:rPr>
      <w:rFonts w:ascii="Courier New" w:hAnsi="Courier New"/>
      <w:sz w:val="20"/>
      <w:szCs w:val="20"/>
    </w:rPr>
  </w:style>
  <w:style w:type="paragraph" w:customStyle="1" w:styleId="Pro-text">
    <w:name w:val="Pro-text"/>
    <w:basedOn w:val="a"/>
    <w:rsid w:val="000F0C13"/>
    <w:pPr>
      <w:spacing w:before="120" w:line="288" w:lineRule="auto"/>
      <w:ind w:left="1200"/>
      <w:jc w:val="both"/>
    </w:pPr>
    <w:rPr>
      <w:rFonts w:ascii="Georgia" w:hAnsi="Georgia"/>
    </w:rPr>
  </w:style>
  <w:style w:type="paragraph" w:customStyle="1" w:styleId="Pro-List2">
    <w:name w:val="Pro-List #2"/>
    <w:basedOn w:val="a"/>
    <w:rsid w:val="000F0C13"/>
    <w:pPr>
      <w:keepLines/>
      <w:tabs>
        <w:tab w:val="left" w:pos="1560"/>
      </w:tabs>
      <w:spacing w:before="120" w:line="288" w:lineRule="auto"/>
      <w:ind w:left="1560" w:hanging="371"/>
      <w:jc w:val="both"/>
    </w:pPr>
    <w:rPr>
      <w:rFonts w:ascii="Georgia" w:hAnsi="Georgia"/>
    </w:rPr>
  </w:style>
  <w:style w:type="paragraph" w:styleId="ac">
    <w:name w:val="Title"/>
    <w:aliases w:val=" Знак Знак2,Таблица № Знак Знак,Таблица № Знак,Таблица №,Title Char"/>
    <w:basedOn w:val="a"/>
    <w:link w:val="ad"/>
    <w:qFormat/>
    <w:rsid w:val="00A21B19"/>
    <w:pPr>
      <w:jc w:val="center"/>
    </w:pPr>
    <w:rPr>
      <w:b/>
      <w:bCs/>
      <w:i/>
      <w:sz w:val="28"/>
    </w:rPr>
  </w:style>
  <w:style w:type="paragraph" w:customStyle="1" w:styleId="ConsPlusCell">
    <w:name w:val="ConsPlusCell"/>
    <w:rsid w:val="009E280D"/>
    <w:pPr>
      <w:widowControl w:val="0"/>
      <w:autoSpaceDE w:val="0"/>
      <w:autoSpaceDN w:val="0"/>
      <w:adjustRightInd w:val="0"/>
    </w:pPr>
    <w:rPr>
      <w:rFonts w:ascii="Arial" w:hAnsi="Arial" w:cs="Arial"/>
    </w:rPr>
  </w:style>
  <w:style w:type="paragraph" w:styleId="ae">
    <w:name w:val="Block Text"/>
    <w:basedOn w:val="a"/>
    <w:rsid w:val="0030461E"/>
    <w:pPr>
      <w:ind w:left="567" w:right="-1333" w:firstLine="851"/>
      <w:jc w:val="both"/>
    </w:pPr>
    <w:rPr>
      <w:sz w:val="28"/>
      <w:szCs w:val="20"/>
    </w:rPr>
  </w:style>
  <w:style w:type="paragraph" w:customStyle="1" w:styleId="af">
    <w:name w:val="Стиль"/>
    <w:rsid w:val="0030461E"/>
    <w:pPr>
      <w:snapToGrid w:val="0"/>
      <w:ind w:firstLine="720"/>
      <w:jc w:val="both"/>
    </w:pPr>
    <w:rPr>
      <w:rFonts w:ascii="Arial" w:hAnsi="Arial"/>
    </w:rPr>
  </w:style>
  <w:style w:type="paragraph" w:customStyle="1" w:styleId="af0">
    <w:name w:val="Заголовок статьи"/>
    <w:basedOn w:val="a"/>
    <w:next w:val="a"/>
    <w:rsid w:val="00565227"/>
    <w:pPr>
      <w:widowControl w:val="0"/>
      <w:autoSpaceDE w:val="0"/>
      <w:autoSpaceDN w:val="0"/>
      <w:adjustRightInd w:val="0"/>
      <w:ind w:left="1612" w:hanging="892"/>
      <w:jc w:val="both"/>
    </w:pPr>
    <w:rPr>
      <w:rFonts w:ascii="Arial" w:hAnsi="Arial"/>
      <w:sz w:val="20"/>
      <w:szCs w:val="20"/>
    </w:rPr>
  </w:style>
  <w:style w:type="paragraph" w:styleId="af1">
    <w:name w:val="List Paragraph"/>
    <w:basedOn w:val="a"/>
    <w:link w:val="af2"/>
    <w:uiPriority w:val="99"/>
    <w:qFormat/>
    <w:rsid w:val="00EE0C03"/>
    <w:pPr>
      <w:ind w:left="720"/>
      <w:contextualSpacing/>
    </w:pPr>
    <w:rPr>
      <w:sz w:val="20"/>
      <w:szCs w:val="20"/>
    </w:rPr>
  </w:style>
  <w:style w:type="character" w:styleId="af3">
    <w:name w:val="footnote reference"/>
    <w:rsid w:val="00704D16"/>
    <w:rPr>
      <w:b/>
      <w:i/>
      <w:sz w:val="28"/>
      <w:szCs w:val="24"/>
      <w:vertAlign w:val="superscript"/>
      <w:lang w:val="en-GB" w:eastAsia="en-US" w:bidi="ar-SA"/>
    </w:rPr>
  </w:style>
  <w:style w:type="paragraph" w:styleId="af4">
    <w:name w:val="Plain Text"/>
    <w:basedOn w:val="a"/>
    <w:rsid w:val="00DA6565"/>
    <w:rPr>
      <w:rFonts w:ascii="Courier New" w:hAnsi="Courier New"/>
      <w:sz w:val="20"/>
      <w:szCs w:val="20"/>
    </w:rPr>
  </w:style>
  <w:style w:type="paragraph" w:customStyle="1" w:styleId="text">
    <w:name w:val="text"/>
    <w:basedOn w:val="a"/>
    <w:rsid w:val="00DA6565"/>
    <w:pPr>
      <w:ind w:firstLine="567"/>
      <w:jc w:val="both"/>
    </w:pPr>
    <w:rPr>
      <w:rFonts w:ascii="Arial" w:hAnsi="Arial" w:cs="Arial"/>
    </w:rPr>
  </w:style>
  <w:style w:type="paragraph" w:customStyle="1" w:styleId="article">
    <w:name w:val="article"/>
    <w:basedOn w:val="a"/>
    <w:rsid w:val="00DA6565"/>
    <w:pPr>
      <w:ind w:firstLine="567"/>
      <w:jc w:val="both"/>
    </w:pPr>
    <w:rPr>
      <w:rFonts w:ascii="Arial" w:hAnsi="Arial" w:cs="Arial"/>
      <w:sz w:val="26"/>
      <w:szCs w:val="26"/>
    </w:rPr>
  </w:style>
  <w:style w:type="paragraph" w:customStyle="1" w:styleId="af5">
    <w:name w:val="Комментарий"/>
    <w:basedOn w:val="a"/>
    <w:next w:val="a"/>
    <w:rsid w:val="00DA6565"/>
    <w:pPr>
      <w:autoSpaceDE w:val="0"/>
      <w:autoSpaceDN w:val="0"/>
      <w:adjustRightInd w:val="0"/>
      <w:ind w:left="170"/>
      <w:jc w:val="both"/>
    </w:pPr>
    <w:rPr>
      <w:rFonts w:ascii="Arial" w:hAnsi="Arial"/>
      <w:i/>
      <w:iCs/>
      <w:color w:val="800080"/>
      <w:sz w:val="32"/>
      <w:szCs w:val="32"/>
    </w:rPr>
  </w:style>
  <w:style w:type="paragraph" w:customStyle="1" w:styleId="16">
    <w:name w:val="Знак Знак Знак1 Знак Знак Знак Знак"/>
    <w:basedOn w:val="a"/>
    <w:rsid w:val="00DA6565"/>
    <w:pPr>
      <w:widowControl w:val="0"/>
      <w:tabs>
        <w:tab w:val="num" w:pos="360"/>
      </w:tabs>
      <w:adjustRightInd w:val="0"/>
      <w:spacing w:after="160" w:line="240" w:lineRule="exact"/>
      <w:jc w:val="center"/>
    </w:pPr>
    <w:rPr>
      <w:b/>
      <w:i/>
      <w:sz w:val="28"/>
      <w:szCs w:val="20"/>
      <w:lang w:val="en-GB" w:eastAsia="en-US"/>
    </w:rPr>
  </w:style>
  <w:style w:type="character" w:customStyle="1" w:styleId="af6">
    <w:name w:val="Гипертекстовая ссылка"/>
    <w:rsid w:val="00DA6565"/>
    <w:rPr>
      <w:b/>
      <w:i/>
      <w:color w:val="008000"/>
      <w:sz w:val="28"/>
      <w:szCs w:val="24"/>
      <w:lang w:val="en-GB" w:eastAsia="en-US" w:bidi="ar-SA"/>
    </w:rPr>
  </w:style>
  <w:style w:type="character" w:styleId="af7">
    <w:name w:val="FollowedHyperlink"/>
    <w:rsid w:val="00BB61D4"/>
    <w:rPr>
      <w:b/>
      <w:i/>
      <w:color w:val="800080"/>
      <w:sz w:val="28"/>
      <w:szCs w:val="24"/>
      <w:u w:val="single"/>
      <w:lang w:val="en-GB" w:eastAsia="en-US" w:bidi="ar-SA"/>
    </w:rPr>
  </w:style>
  <w:style w:type="paragraph" w:customStyle="1" w:styleId="af8">
    <w:name w:val="Нормальный (таблица)"/>
    <w:basedOn w:val="a"/>
    <w:next w:val="a"/>
    <w:rsid w:val="00CA31DC"/>
    <w:pPr>
      <w:widowControl w:val="0"/>
      <w:autoSpaceDE w:val="0"/>
      <w:autoSpaceDN w:val="0"/>
      <w:adjustRightInd w:val="0"/>
      <w:jc w:val="both"/>
    </w:pPr>
    <w:rPr>
      <w:rFonts w:ascii="Arial" w:hAnsi="Arial" w:cs="Arial"/>
    </w:rPr>
  </w:style>
  <w:style w:type="paragraph" w:customStyle="1" w:styleId="af9">
    <w:name w:val="Прижатый влево"/>
    <w:basedOn w:val="a"/>
    <w:next w:val="a"/>
    <w:rsid w:val="00CA31DC"/>
    <w:pPr>
      <w:widowControl w:val="0"/>
      <w:autoSpaceDE w:val="0"/>
      <w:autoSpaceDN w:val="0"/>
      <w:adjustRightInd w:val="0"/>
    </w:pPr>
    <w:rPr>
      <w:rFonts w:ascii="Arial" w:hAnsi="Arial" w:cs="Arial"/>
    </w:rPr>
  </w:style>
  <w:style w:type="character" w:customStyle="1" w:styleId="afa">
    <w:name w:val="Цветовое выделение"/>
    <w:rsid w:val="00CA31DC"/>
    <w:rPr>
      <w:b/>
      <w:bCs/>
      <w:color w:val="000080"/>
    </w:rPr>
  </w:style>
  <w:style w:type="character" w:customStyle="1" w:styleId="31">
    <w:name w:val="Заголовок 3 Знак1"/>
    <w:aliases w:val=" Знак Знак Знак4 Знак, Знак Знак Знак3"/>
    <w:link w:val="3"/>
    <w:rsid w:val="00BE6C62"/>
    <w:rPr>
      <w:b/>
      <w:sz w:val="28"/>
      <w:szCs w:val="24"/>
      <w:lang w:val="en-GB" w:eastAsia="en-US"/>
    </w:rPr>
  </w:style>
  <w:style w:type="paragraph" w:styleId="23">
    <w:name w:val="Body Text Indent 2"/>
    <w:aliases w:val="Основной с отступом"/>
    <w:basedOn w:val="a"/>
    <w:rsid w:val="00945D93"/>
    <w:pPr>
      <w:spacing w:after="120" w:line="480" w:lineRule="auto"/>
      <w:ind w:left="283"/>
    </w:pPr>
    <w:rPr>
      <w:sz w:val="20"/>
      <w:szCs w:val="20"/>
    </w:rPr>
  </w:style>
  <w:style w:type="paragraph" w:customStyle="1" w:styleId="1518">
    <w:name w:val="Стиль 15 пт Междустр.интервал:  точно 18 пт"/>
    <w:basedOn w:val="a"/>
    <w:rsid w:val="00945D93"/>
    <w:pPr>
      <w:spacing w:line="360" w:lineRule="exact"/>
      <w:ind w:firstLine="720"/>
      <w:jc w:val="both"/>
    </w:pPr>
    <w:rPr>
      <w:sz w:val="30"/>
      <w:szCs w:val="20"/>
    </w:rPr>
  </w:style>
  <w:style w:type="paragraph" w:customStyle="1" w:styleId="33">
    <w:name w:val="Стиль3"/>
    <w:basedOn w:val="a"/>
    <w:rsid w:val="00846DB5"/>
    <w:pPr>
      <w:tabs>
        <w:tab w:val="num" w:pos="851"/>
      </w:tabs>
      <w:ind w:left="851" w:hanging="284"/>
      <w:jc w:val="both"/>
    </w:pPr>
    <w:rPr>
      <w:szCs w:val="20"/>
    </w:rPr>
  </w:style>
  <w:style w:type="paragraph" w:customStyle="1" w:styleId="afb">
    <w:name w:val="Îáû÷íûé"/>
    <w:rsid w:val="00846DB5"/>
    <w:rPr>
      <w:sz w:val="24"/>
    </w:rPr>
  </w:style>
  <w:style w:type="paragraph" w:customStyle="1" w:styleId="Style5">
    <w:name w:val="Style5"/>
    <w:basedOn w:val="a"/>
    <w:rsid w:val="00587F67"/>
    <w:pPr>
      <w:spacing w:line="295" w:lineRule="exact"/>
      <w:ind w:hanging="346"/>
    </w:pPr>
    <w:rPr>
      <w:sz w:val="20"/>
      <w:szCs w:val="20"/>
    </w:rPr>
  </w:style>
  <w:style w:type="paragraph" w:customStyle="1" w:styleId="Style2">
    <w:name w:val="Style2"/>
    <w:basedOn w:val="a"/>
    <w:rsid w:val="00587F67"/>
    <w:pPr>
      <w:widowControl w:val="0"/>
      <w:autoSpaceDE w:val="0"/>
      <w:autoSpaceDN w:val="0"/>
      <w:adjustRightInd w:val="0"/>
    </w:pPr>
  </w:style>
  <w:style w:type="paragraph" w:customStyle="1" w:styleId="Style3">
    <w:name w:val="Style3"/>
    <w:basedOn w:val="a"/>
    <w:rsid w:val="00587F67"/>
    <w:pPr>
      <w:widowControl w:val="0"/>
      <w:autoSpaceDE w:val="0"/>
      <w:autoSpaceDN w:val="0"/>
      <w:adjustRightInd w:val="0"/>
    </w:pPr>
  </w:style>
  <w:style w:type="paragraph" w:customStyle="1" w:styleId="Style6">
    <w:name w:val="Style6"/>
    <w:basedOn w:val="a"/>
    <w:uiPriority w:val="99"/>
    <w:rsid w:val="00587F67"/>
    <w:pPr>
      <w:widowControl w:val="0"/>
      <w:autoSpaceDE w:val="0"/>
      <w:autoSpaceDN w:val="0"/>
      <w:adjustRightInd w:val="0"/>
      <w:spacing w:line="277" w:lineRule="exact"/>
      <w:ind w:firstLine="238"/>
      <w:jc w:val="both"/>
    </w:pPr>
  </w:style>
  <w:style w:type="character" w:customStyle="1" w:styleId="FontStyle11">
    <w:name w:val="Font Style11"/>
    <w:rsid w:val="00587F67"/>
    <w:rPr>
      <w:rFonts w:ascii="Times New Roman" w:hAnsi="Times New Roman" w:cs="Times New Roman"/>
      <w:b w:val="0"/>
      <w:bCs/>
      <w:i/>
      <w:sz w:val="22"/>
      <w:szCs w:val="22"/>
      <w:lang w:val="en-GB" w:eastAsia="en-US" w:bidi="ar-SA"/>
    </w:rPr>
  </w:style>
  <w:style w:type="character" w:customStyle="1" w:styleId="FontStyle12">
    <w:name w:val="Font Style12"/>
    <w:uiPriority w:val="99"/>
    <w:rsid w:val="00587F67"/>
    <w:rPr>
      <w:rFonts w:ascii="Times New Roman" w:hAnsi="Times New Roman" w:cs="Times New Roman"/>
      <w:b/>
      <w:i/>
      <w:sz w:val="22"/>
      <w:szCs w:val="22"/>
      <w:lang w:val="en-GB" w:eastAsia="en-US" w:bidi="ar-SA"/>
    </w:rPr>
  </w:style>
  <w:style w:type="paragraph" w:customStyle="1" w:styleId="10">
    <w:name w:val="1"/>
    <w:basedOn w:val="a"/>
    <w:rsid w:val="00F14D4B"/>
    <w:pPr>
      <w:widowControl w:val="0"/>
      <w:numPr>
        <w:numId w:val="2"/>
      </w:numPr>
      <w:adjustRightInd w:val="0"/>
      <w:spacing w:after="160" w:line="240" w:lineRule="exact"/>
      <w:jc w:val="center"/>
    </w:pPr>
    <w:rPr>
      <w:b/>
      <w:i/>
      <w:sz w:val="28"/>
      <w:szCs w:val="20"/>
      <w:lang w:val="en-GB" w:eastAsia="en-US"/>
    </w:rPr>
  </w:style>
  <w:style w:type="paragraph" w:customStyle="1" w:styleId="afc">
    <w:name w:val="Знак Знак Знак Знак Знак Знак Знак Знак Знак"/>
    <w:basedOn w:val="a"/>
    <w:rsid w:val="003B2CC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d">
    <w:name w:val="Знак Знак Знак Знак Знак Знак Знак Знак Знак Знак Знак"/>
    <w:basedOn w:val="a"/>
    <w:rsid w:val="0024017E"/>
    <w:pPr>
      <w:widowControl w:val="0"/>
      <w:tabs>
        <w:tab w:val="num" w:pos="1315"/>
      </w:tabs>
      <w:adjustRightInd w:val="0"/>
      <w:spacing w:after="160" w:line="240" w:lineRule="exact"/>
      <w:ind w:left="1315" w:hanging="180"/>
      <w:jc w:val="center"/>
    </w:pPr>
    <w:rPr>
      <w:b/>
      <w:i/>
      <w:sz w:val="28"/>
      <w:lang w:val="en-GB" w:eastAsia="en-US"/>
    </w:rPr>
  </w:style>
  <w:style w:type="character" w:customStyle="1" w:styleId="110">
    <w:name w:val="Заголовок 1 Знак1"/>
    <w:aliases w:val=" Знак Знак Знак Знак,Знак Знак Знак Знак Знак, Знак Знак Знак1 Знак"/>
    <w:link w:val="11"/>
    <w:rsid w:val="00F83F3D"/>
    <w:rPr>
      <w:rFonts w:ascii="Arial" w:hAnsi="Arial" w:cs="Arial"/>
      <w:b/>
      <w:bCs/>
      <w:i/>
      <w:kern w:val="32"/>
      <w:sz w:val="32"/>
      <w:szCs w:val="32"/>
      <w:lang w:val="ru-RU" w:eastAsia="ru-RU" w:bidi="ar-SA"/>
    </w:rPr>
  </w:style>
  <w:style w:type="paragraph" w:customStyle="1" w:styleId="ConsPlusDocList">
    <w:name w:val="ConsPlusDocList"/>
    <w:rsid w:val="00F83F3D"/>
    <w:pPr>
      <w:widowControl w:val="0"/>
      <w:autoSpaceDE w:val="0"/>
      <w:autoSpaceDN w:val="0"/>
      <w:adjustRightInd w:val="0"/>
    </w:pPr>
    <w:rPr>
      <w:rFonts w:ascii="Courier New" w:hAnsi="Courier New" w:cs="Courier New"/>
    </w:rPr>
  </w:style>
  <w:style w:type="paragraph" w:styleId="afe">
    <w:name w:val="footnote text"/>
    <w:aliases w:val=" Знак6"/>
    <w:basedOn w:val="a"/>
    <w:link w:val="aff"/>
    <w:rsid w:val="00F83F3D"/>
    <w:rPr>
      <w:sz w:val="20"/>
      <w:szCs w:val="20"/>
    </w:rPr>
  </w:style>
  <w:style w:type="character" w:customStyle="1" w:styleId="s2">
    <w:name w:val="s2"/>
    <w:rsid w:val="00D87200"/>
    <w:rPr>
      <w:b w:val="0"/>
      <w:bCs w:val="0"/>
      <w:i w:val="0"/>
      <w:iCs w:val="0"/>
      <w:sz w:val="28"/>
      <w:szCs w:val="24"/>
      <w:lang w:val="en-GB" w:eastAsia="en-US" w:bidi="ar-SA"/>
    </w:rPr>
  </w:style>
  <w:style w:type="character" w:customStyle="1" w:styleId="17">
    <w:name w:val="Заголовок 1 Знак"/>
    <w:basedOn w:val="a1"/>
    <w:rsid w:val="0054114C"/>
  </w:style>
  <w:style w:type="character" w:customStyle="1" w:styleId="24">
    <w:name w:val="Заголовок 2 Знак"/>
    <w:rsid w:val="0054114C"/>
    <w:rPr>
      <w:b w:val="0"/>
      <w:bCs w:val="0"/>
      <w:i/>
      <w:sz w:val="32"/>
      <w:szCs w:val="24"/>
      <w:lang w:val="en-GB" w:eastAsia="en-US" w:bidi="ar-SA"/>
    </w:rPr>
  </w:style>
  <w:style w:type="character" w:customStyle="1" w:styleId="34">
    <w:name w:val="Заголовок 3 Знак"/>
    <w:rsid w:val="0054114C"/>
    <w:rPr>
      <w:b/>
      <w:i/>
      <w:sz w:val="24"/>
      <w:szCs w:val="24"/>
      <w:lang w:val="en-GB" w:eastAsia="en-US" w:bidi="ar-SA"/>
    </w:rPr>
  </w:style>
  <w:style w:type="character" w:customStyle="1" w:styleId="42">
    <w:name w:val="Заголовок 4 Знак"/>
    <w:rsid w:val="0054114C"/>
    <w:rPr>
      <w:b/>
      <w:i/>
      <w:sz w:val="40"/>
      <w:szCs w:val="24"/>
      <w:lang w:val="en-GB" w:eastAsia="en-US" w:bidi="ar-SA"/>
    </w:rPr>
  </w:style>
  <w:style w:type="character" w:customStyle="1" w:styleId="50">
    <w:name w:val="Заголовок 5 Знак"/>
    <w:rsid w:val="0054114C"/>
    <w:rPr>
      <w:b w:val="0"/>
      <w:bCs w:val="0"/>
      <w:i/>
      <w:sz w:val="28"/>
      <w:szCs w:val="24"/>
      <w:lang w:val="en-GB" w:eastAsia="en-US" w:bidi="ar-SA"/>
    </w:rPr>
  </w:style>
  <w:style w:type="character" w:customStyle="1" w:styleId="60">
    <w:name w:val="Заголовок 6 Знак"/>
    <w:rsid w:val="0054114C"/>
    <w:rPr>
      <w:b w:val="0"/>
      <w:bCs w:val="0"/>
      <w:i/>
      <w:sz w:val="32"/>
      <w:szCs w:val="24"/>
      <w:lang w:val="en-GB" w:eastAsia="en-US" w:bidi="ar-SA"/>
    </w:rPr>
  </w:style>
  <w:style w:type="character" w:customStyle="1" w:styleId="70">
    <w:name w:val="Заголовок 7 Знак"/>
    <w:rsid w:val="0054114C"/>
    <w:rPr>
      <w:b w:val="0"/>
      <w:bCs w:val="0"/>
      <w:i/>
      <w:sz w:val="32"/>
      <w:szCs w:val="24"/>
      <w:lang w:val="en-GB" w:eastAsia="en-US" w:bidi="ar-SA"/>
    </w:rPr>
  </w:style>
  <w:style w:type="character" w:customStyle="1" w:styleId="80">
    <w:name w:val="Заголовок 8 Знак"/>
    <w:basedOn w:val="a1"/>
    <w:rsid w:val="0054114C"/>
  </w:style>
  <w:style w:type="character" w:customStyle="1" w:styleId="aff0">
    <w:name w:val="Основной текст с отступом Знак"/>
    <w:basedOn w:val="a1"/>
    <w:rsid w:val="0054114C"/>
  </w:style>
  <w:style w:type="character" w:customStyle="1" w:styleId="25">
    <w:name w:val="Основной текст с отступом 2 Знак"/>
    <w:basedOn w:val="a1"/>
    <w:rsid w:val="0054114C"/>
  </w:style>
  <w:style w:type="character" w:customStyle="1" w:styleId="35">
    <w:name w:val="Основной текст с отступом 3 Знак"/>
    <w:basedOn w:val="a1"/>
    <w:rsid w:val="0054114C"/>
  </w:style>
  <w:style w:type="character" w:customStyle="1" w:styleId="aff1">
    <w:name w:val="Основной текст Знак"/>
    <w:aliases w:val="Основной текст1 Знак,Основной текст Знак Знак Знак,bt Знак"/>
    <w:rsid w:val="0054114C"/>
    <w:rPr>
      <w:b/>
      <w:bCs/>
      <w:i/>
      <w:sz w:val="28"/>
      <w:szCs w:val="24"/>
      <w:lang w:val="en-GB" w:eastAsia="en-US" w:bidi="ar-SA"/>
    </w:rPr>
  </w:style>
  <w:style w:type="character" w:customStyle="1" w:styleId="aff2">
    <w:name w:val="Верхний колонтитул Знак"/>
    <w:aliases w:val=" Знак Знак3"/>
    <w:basedOn w:val="a1"/>
    <w:uiPriority w:val="99"/>
    <w:rsid w:val="0054114C"/>
  </w:style>
  <w:style w:type="character" w:customStyle="1" w:styleId="aff3">
    <w:name w:val="Нижний колонтитул Знак"/>
    <w:basedOn w:val="a1"/>
    <w:rsid w:val="0054114C"/>
  </w:style>
  <w:style w:type="character" w:customStyle="1" w:styleId="36">
    <w:name w:val="Основной текст 3 Знак"/>
    <w:rsid w:val="0054114C"/>
    <w:rPr>
      <w:b/>
      <w:i/>
      <w:sz w:val="16"/>
      <w:szCs w:val="16"/>
      <w:lang w:val="en-GB" w:eastAsia="en-US" w:bidi="ar-SA"/>
    </w:rPr>
  </w:style>
  <w:style w:type="character" w:customStyle="1" w:styleId="aff4">
    <w:name w:val="Текст Знак"/>
    <w:rsid w:val="0054114C"/>
    <w:rPr>
      <w:rFonts w:ascii="Courier New" w:hAnsi="Courier New" w:cs="Courier New" w:hint="default"/>
      <w:b/>
      <w:i/>
      <w:sz w:val="28"/>
      <w:szCs w:val="24"/>
      <w:lang w:val="en-GB" w:eastAsia="en-US" w:bidi="ar-SA"/>
    </w:rPr>
  </w:style>
  <w:style w:type="character" w:customStyle="1" w:styleId="aff5">
    <w:name w:val="Текст выноски Знак"/>
    <w:rsid w:val="0054114C"/>
    <w:rPr>
      <w:rFonts w:ascii="Tahoma" w:hAnsi="Tahoma" w:cs="Tahoma" w:hint="default"/>
      <w:b/>
      <w:i/>
      <w:sz w:val="16"/>
      <w:szCs w:val="16"/>
      <w:lang w:val="en-GB" w:eastAsia="en-US" w:bidi="ar-SA"/>
    </w:rPr>
  </w:style>
  <w:style w:type="character" w:customStyle="1" w:styleId="apple-converted-space">
    <w:name w:val="apple-converted-space"/>
    <w:basedOn w:val="a1"/>
    <w:rsid w:val="003F0AC5"/>
  </w:style>
  <w:style w:type="character" w:customStyle="1" w:styleId="aff6">
    <w:name w:val="Основной текст_ Знак Знак Знак Знак"/>
    <w:link w:val="aff7"/>
    <w:rsid w:val="00217284"/>
    <w:rPr>
      <w:b/>
      <w:i/>
      <w:sz w:val="26"/>
      <w:szCs w:val="26"/>
      <w:shd w:val="clear" w:color="auto" w:fill="FFFFFF"/>
      <w:lang w:val="ru-RU" w:eastAsia="ru-RU" w:bidi="ar-SA"/>
    </w:rPr>
  </w:style>
  <w:style w:type="paragraph" w:customStyle="1" w:styleId="aff7">
    <w:name w:val="Основной текст_ Знак Знак Знак"/>
    <w:basedOn w:val="a"/>
    <w:link w:val="aff6"/>
    <w:rsid w:val="00217284"/>
    <w:pPr>
      <w:shd w:val="clear" w:color="auto" w:fill="FFFFFF"/>
      <w:spacing w:before="240" w:after="240" w:line="326" w:lineRule="exact"/>
      <w:jc w:val="both"/>
    </w:pPr>
    <w:rPr>
      <w:b/>
      <w:i/>
      <w:sz w:val="26"/>
      <w:szCs w:val="26"/>
      <w:shd w:val="clear" w:color="auto" w:fill="FFFFFF"/>
    </w:rPr>
  </w:style>
  <w:style w:type="character" w:customStyle="1" w:styleId="Absatz-Standardschriftart">
    <w:name w:val="Absatz-Standardschriftart"/>
    <w:rsid w:val="00CB34F3"/>
  </w:style>
  <w:style w:type="character" w:customStyle="1" w:styleId="WW-Absatz-Standardschriftart">
    <w:name w:val="WW-Absatz-Standardschriftart"/>
    <w:rsid w:val="00CB34F3"/>
  </w:style>
  <w:style w:type="character" w:customStyle="1" w:styleId="WW-Absatz-Standardschriftart1">
    <w:name w:val="WW-Absatz-Standardschriftart1"/>
    <w:rsid w:val="00CB34F3"/>
  </w:style>
  <w:style w:type="character" w:customStyle="1" w:styleId="WW-Absatz-Standardschriftart11">
    <w:name w:val="WW-Absatz-Standardschriftart11"/>
    <w:rsid w:val="00CB34F3"/>
  </w:style>
  <w:style w:type="character" w:customStyle="1" w:styleId="WW-Absatz-Standardschriftart111">
    <w:name w:val="WW-Absatz-Standardschriftart111"/>
    <w:rsid w:val="00CB34F3"/>
  </w:style>
  <w:style w:type="character" w:customStyle="1" w:styleId="WW-Absatz-Standardschriftart1111">
    <w:name w:val="WW-Absatz-Standardschriftart1111"/>
    <w:rsid w:val="00CB34F3"/>
  </w:style>
  <w:style w:type="character" w:customStyle="1" w:styleId="WW-Absatz-Standardschriftart11111">
    <w:name w:val="WW-Absatz-Standardschriftart11111"/>
    <w:rsid w:val="00CB34F3"/>
  </w:style>
  <w:style w:type="character" w:customStyle="1" w:styleId="WW-Absatz-Standardschriftart111111">
    <w:name w:val="WW-Absatz-Standardschriftart111111"/>
    <w:rsid w:val="00CB34F3"/>
  </w:style>
  <w:style w:type="character" w:customStyle="1" w:styleId="WW-Absatz-Standardschriftart1111111">
    <w:name w:val="WW-Absatz-Standardschriftart1111111"/>
    <w:rsid w:val="00CB34F3"/>
  </w:style>
  <w:style w:type="character" w:customStyle="1" w:styleId="WW-Absatz-Standardschriftart11111111">
    <w:name w:val="WW-Absatz-Standardschriftart11111111"/>
    <w:rsid w:val="00CB34F3"/>
  </w:style>
  <w:style w:type="character" w:customStyle="1" w:styleId="WW-Absatz-Standardschriftart111111111">
    <w:name w:val="WW-Absatz-Standardschriftart111111111"/>
    <w:rsid w:val="00CB34F3"/>
  </w:style>
  <w:style w:type="character" w:customStyle="1" w:styleId="WW-Absatz-Standardschriftart1111111111">
    <w:name w:val="WW-Absatz-Standardschriftart1111111111"/>
    <w:rsid w:val="00CB34F3"/>
  </w:style>
  <w:style w:type="character" w:customStyle="1" w:styleId="WW-Absatz-Standardschriftart11111111111">
    <w:name w:val="WW-Absatz-Standardschriftart11111111111"/>
    <w:rsid w:val="00CB34F3"/>
  </w:style>
  <w:style w:type="character" w:customStyle="1" w:styleId="WW-Absatz-Standardschriftart111111111111">
    <w:name w:val="WW-Absatz-Standardschriftart111111111111"/>
    <w:rsid w:val="00CB34F3"/>
  </w:style>
  <w:style w:type="character" w:customStyle="1" w:styleId="18">
    <w:name w:val="Основной шрифт абзаца1"/>
    <w:rsid w:val="00CB34F3"/>
  </w:style>
  <w:style w:type="character" w:customStyle="1" w:styleId="aff8">
    <w:name w:val="Символ нумерации"/>
    <w:rsid w:val="00CB34F3"/>
  </w:style>
  <w:style w:type="paragraph" w:customStyle="1" w:styleId="aff9">
    <w:name w:val="Заголовок"/>
    <w:basedOn w:val="a"/>
    <w:next w:val="a0"/>
    <w:rsid w:val="00CB34F3"/>
    <w:pPr>
      <w:keepNext/>
      <w:suppressAutoHyphens/>
      <w:spacing w:before="240" w:after="120"/>
    </w:pPr>
    <w:rPr>
      <w:rFonts w:ascii="Arial" w:eastAsia="Lucida Sans Unicode" w:hAnsi="Arial" w:cs="Tahoma"/>
      <w:sz w:val="28"/>
      <w:szCs w:val="28"/>
      <w:lang w:eastAsia="ar-SA"/>
    </w:rPr>
  </w:style>
  <w:style w:type="paragraph" w:styleId="affa">
    <w:name w:val="List"/>
    <w:basedOn w:val="a0"/>
    <w:rsid w:val="00CB34F3"/>
    <w:pPr>
      <w:suppressAutoHyphens/>
    </w:pPr>
    <w:rPr>
      <w:rFonts w:ascii="Arial" w:hAnsi="Arial" w:cs="Tahoma"/>
      <w:sz w:val="24"/>
      <w:lang w:eastAsia="ar-SA"/>
    </w:rPr>
  </w:style>
  <w:style w:type="paragraph" w:customStyle="1" w:styleId="19">
    <w:name w:val="Название1"/>
    <w:basedOn w:val="a"/>
    <w:rsid w:val="00CB34F3"/>
    <w:pPr>
      <w:suppressLineNumbers/>
      <w:suppressAutoHyphens/>
      <w:spacing w:before="120" w:after="120"/>
    </w:pPr>
    <w:rPr>
      <w:rFonts w:ascii="Arial" w:hAnsi="Arial" w:cs="Tahoma"/>
      <w:i/>
      <w:iCs/>
      <w:sz w:val="20"/>
      <w:lang w:eastAsia="ar-SA"/>
    </w:rPr>
  </w:style>
  <w:style w:type="paragraph" w:customStyle="1" w:styleId="1a">
    <w:name w:val="Указатель1"/>
    <w:basedOn w:val="a"/>
    <w:rsid w:val="00CB34F3"/>
    <w:pPr>
      <w:suppressLineNumbers/>
      <w:suppressAutoHyphens/>
    </w:pPr>
    <w:rPr>
      <w:rFonts w:ascii="Arial" w:hAnsi="Arial" w:cs="Tahoma"/>
      <w:lang w:eastAsia="ar-SA"/>
    </w:rPr>
  </w:style>
  <w:style w:type="paragraph" w:customStyle="1" w:styleId="affb">
    <w:name w:val="Содержимое врезки"/>
    <w:basedOn w:val="a0"/>
    <w:rsid w:val="00CB34F3"/>
    <w:pPr>
      <w:suppressAutoHyphens/>
    </w:pPr>
    <w:rPr>
      <w:sz w:val="24"/>
      <w:lang w:eastAsia="ar-SA"/>
    </w:rPr>
  </w:style>
  <w:style w:type="paragraph" w:customStyle="1" w:styleId="affc">
    <w:name w:val="Содержимое таблицы"/>
    <w:basedOn w:val="a"/>
    <w:rsid w:val="00CB34F3"/>
    <w:pPr>
      <w:suppressLineNumbers/>
      <w:suppressAutoHyphens/>
    </w:pPr>
    <w:rPr>
      <w:lang w:eastAsia="ar-SA"/>
    </w:rPr>
  </w:style>
  <w:style w:type="paragraph" w:customStyle="1" w:styleId="affd">
    <w:name w:val="Заголовок таблицы"/>
    <w:basedOn w:val="affc"/>
    <w:rsid w:val="00CB34F3"/>
    <w:pPr>
      <w:jc w:val="center"/>
    </w:pPr>
    <w:rPr>
      <w:b/>
      <w:bCs/>
    </w:rPr>
  </w:style>
  <w:style w:type="paragraph" w:customStyle="1" w:styleId="1b">
    <w:name w:val="Основной текст1"/>
    <w:basedOn w:val="a"/>
    <w:rsid w:val="00CB34F3"/>
    <w:pPr>
      <w:shd w:val="clear" w:color="auto" w:fill="FFFFFF"/>
      <w:spacing w:before="240" w:after="240" w:line="326" w:lineRule="exact"/>
      <w:jc w:val="both"/>
    </w:pPr>
    <w:rPr>
      <w:sz w:val="26"/>
      <w:szCs w:val="26"/>
      <w:shd w:val="clear" w:color="auto" w:fill="FFFFFF"/>
    </w:rPr>
  </w:style>
  <w:style w:type="character" w:styleId="affe">
    <w:name w:val="Strong"/>
    <w:qFormat/>
    <w:rsid w:val="00CF1E38"/>
    <w:rPr>
      <w:rFonts w:cs="Times New Roman"/>
      <w:b w:val="0"/>
      <w:i/>
      <w:sz w:val="28"/>
      <w:szCs w:val="24"/>
      <w:lang w:val="en-GB" w:eastAsia="en-US" w:bidi="ar-SA"/>
    </w:rPr>
  </w:style>
  <w:style w:type="paragraph" w:customStyle="1" w:styleId="1c">
    <w:name w:val="Абзац списка1"/>
    <w:basedOn w:val="a"/>
    <w:rsid w:val="00CF1E38"/>
    <w:pPr>
      <w:ind w:left="720"/>
      <w:contextualSpacing/>
    </w:pPr>
    <w:rPr>
      <w:rFonts w:eastAsia="Calibri"/>
    </w:rPr>
  </w:style>
  <w:style w:type="paragraph" w:customStyle="1" w:styleId="afff">
    <w:name w:val="Знак Знак Знак Знак Знак Знак Знак"/>
    <w:basedOn w:val="a"/>
    <w:rsid w:val="000100EC"/>
    <w:pPr>
      <w:spacing w:after="160" w:line="240" w:lineRule="exact"/>
    </w:pPr>
    <w:rPr>
      <w:b/>
      <w:i/>
      <w:sz w:val="28"/>
      <w:szCs w:val="20"/>
      <w:lang w:val="en-GB" w:eastAsia="en-US"/>
    </w:rPr>
  </w:style>
  <w:style w:type="paragraph" w:customStyle="1" w:styleId="u">
    <w:name w:val="u"/>
    <w:basedOn w:val="a"/>
    <w:rsid w:val="000100EC"/>
    <w:pPr>
      <w:spacing w:before="100" w:beforeAutospacing="1" w:after="100" w:afterAutospacing="1"/>
    </w:pPr>
  </w:style>
  <w:style w:type="paragraph" w:styleId="afff0">
    <w:name w:val="Subtitle"/>
    <w:aliases w:val=" Знак5"/>
    <w:basedOn w:val="a"/>
    <w:next w:val="a0"/>
    <w:link w:val="afff1"/>
    <w:qFormat/>
    <w:rsid w:val="000100EC"/>
    <w:pPr>
      <w:suppressAutoHyphens/>
    </w:pPr>
    <w:rPr>
      <w:sz w:val="28"/>
      <w:szCs w:val="20"/>
      <w:lang w:eastAsia="ar-SA"/>
    </w:rPr>
  </w:style>
  <w:style w:type="paragraph" w:customStyle="1" w:styleId="1d">
    <w:name w:val="Знак1"/>
    <w:basedOn w:val="a"/>
    <w:rsid w:val="000100EC"/>
    <w:pPr>
      <w:tabs>
        <w:tab w:val="num" w:pos="720"/>
      </w:tabs>
      <w:spacing w:after="160" w:line="240" w:lineRule="exact"/>
      <w:ind w:left="720" w:hanging="360"/>
      <w:jc w:val="both"/>
    </w:pPr>
    <w:rPr>
      <w:rFonts w:ascii="Verdana" w:hAnsi="Verdana" w:cs="Arial"/>
      <w:sz w:val="20"/>
      <w:szCs w:val="20"/>
      <w:lang w:val="en-US" w:eastAsia="en-US"/>
    </w:rPr>
  </w:style>
  <w:style w:type="paragraph" w:customStyle="1" w:styleId="consplusnormal1">
    <w:name w:val="consplusnormal"/>
    <w:basedOn w:val="a"/>
    <w:rsid w:val="000100EC"/>
    <w:pPr>
      <w:spacing w:before="100" w:beforeAutospacing="1" w:after="100" w:afterAutospacing="1"/>
    </w:pPr>
    <w:rPr>
      <w:sz w:val="20"/>
      <w:szCs w:val="20"/>
    </w:rPr>
  </w:style>
  <w:style w:type="paragraph" w:customStyle="1" w:styleId="Default">
    <w:name w:val="Default"/>
    <w:uiPriority w:val="99"/>
    <w:rsid w:val="00CC242B"/>
    <w:pPr>
      <w:autoSpaceDE w:val="0"/>
      <w:autoSpaceDN w:val="0"/>
      <w:adjustRightInd w:val="0"/>
    </w:pPr>
    <w:rPr>
      <w:color w:val="000000"/>
      <w:sz w:val="24"/>
      <w:szCs w:val="24"/>
    </w:rPr>
  </w:style>
  <w:style w:type="character" w:customStyle="1" w:styleId="ConsPlusNormal0">
    <w:name w:val="ConsPlusNormal Знак Знак Знак Знак"/>
    <w:link w:val="ConsPlusNormal"/>
    <w:rsid w:val="00CC242B"/>
    <w:rPr>
      <w:rFonts w:ascii="Arial" w:hAnsi="Arial" w:cs="Arial"/>
      <w:lang w:val="ru-RU" w:eastAsia="ru-RU" w:bidi="ar-SA"/>
    </w:rPr>
  </w:style>
  <w:style w:type="character" w:customStyle="1" w:styleId="26">
    <w:name w:val="Заголовок №2"/>
    <w:rsid w:val="00CC242B"/>
    <w:rPr>
      <w:b/>
      <w:bCs/>
      <w:i/>
      <w:sz w:val="27"/>
      <w:szCs w:val="27"/>
      <w:lang w:val="en-GB" w:eastAsia="en-US" w:bidi="ar-SA"/>
    </w:rPr>
  </w:style>
  <w:style w:type="character" w:customStyle="1" w:styleId="220">
    <w:name w:val="Заголовок №22"/>
    <w:rsid w:val="00CC242B"/>
    <w:rPr>
      <w:b/>
      <w:bCs/>
      <w:noProof/>
      <w:sz w:val="27"/>
      <w:szCs w:val="27"/>
      <w:lang w:bidi="ar-SA"/>
    </w:rPr>
  </w:style>
  <w:style w:type="paragraph" w:customStyle="1" w:styleId="printj">
    <w:name w:val="printj"/>
    <w:basedOn w:val="a"/>
    <w:rsid w:val="006F5F1B"/>
    <w:pPr>
      <w:spacing w:before="100" w:beforeAutospacing="1" w:after="100" w:afterAutospacing="1"/>
    </w:pPr>
  </w:style>
  <w:style w:type="paragraph" w:customStyle="1" w:styleId="112">
    <w:name w:val="Абзац списка11"/>
    <w:basedOn w:val="a"/>
    <w:uiPriority w:val="99"/>
    <w:rsid w:val="00ED10A9"/>
    <w:pPr>
      <w:spacing w:after="200" w:line="276" w:lineRule="auto"/>
      <w:ind w:left="720"/>
    </w:pPr>
    <w:rPr>
      <w:rFonts w:ascii="Calibri" w:eastAsia="Calibri" w:hAnsi="Calibri" w:cs="Calibri"/>
      <w:sz w:val="22"/>
      <w:szCs w:val="22"/>
      <w:lang w:eastAsia="en-US"/>
    </w:rPr>
  </w:style>
  <w:style w:type="paragraph" w:customStyle="1" w:styleId="ConsPlusNormal2">
    <w:name w:val="ConsPlusNormal"/>
    <w:qFormat/>
    <w:rsid w:val="00530B91"/>
    <w:pPr>
      <w:autoSpaceDE w:val="0"/>
      <w:autoSpaceDN w:val="0"/>
      <w:adjustRightInd w:val="0"/>
    </w:pPr>
    <w:rPr>
      <w:rFonts w:ascii="Arial" w:eastAsia="Calibri" w:hAnsi="Arial"/>
      <w:sz w:val="22"/>
      <w:szCs w:val="24"/>
    </w:rPr>
  </w:style>
  <w:style w:type="paragraph" w:customStyle="1" w:styleId="afff2">
    <w:name w:val="ЭЭГ"/>
    <w:basedOn w:val="a"/>
    <w:rsid w:val="00CA075B"/>
    <w:pPr>
      <w:spacing w:line="360" w:lineRule="auto"/>
      <w:ind w:firstLine="720"/>
      <w:jc w:val="both"/>
    </w:pPr>
  </w:style>
  <w:style w:type="paragraph" w:customStyle="1" w:styleId="210">
    <w:name w:val="Основной текст 21"/>
    <w:basedOn w:val="a"/>
    <w:rsid w:val="00CA075B"/>
    <w:pPr>
      <w:ind w:firstLine="567"/>
      <w:jc w:val="both"/>
    </w:pPr>
    <w:rPr>
      <w:sz w:val="28"/>
      <w:szCs w:val="20"/>
    </w:rPr>
  </w:style>
  <w:style w:type="paragraph" w:styleId="afff3">
    <w:name w:val="No Spacing"/>
    <w:qFormat/>
    <w:rsid w:val="00CA075B"/>
    <w:pPr>
      <w:widowControl w:val="0"/>
      <w:autoSpaceDE w:val="0"/>
      <w:autoSpaceDN w:val="0"/>
      <w:adjustRightInd w:val="0"/>
    </w:pPr>
  </w:style>
  <w:style w:type="paragraph" w:customStyle="1" w:styleId="western">
    <w:name w:val="western"/>
    <w:basedOn w:val="a"/>
    <w:rsid w:val="00CA075B"/>
    <w:pPr>
      <w:spacing w:before="100" w:beforeAutospacing="1" w:after="100" w:afterAutospacing="1"/>
    </w:pPr>
  </w:style>
  <w:style w:type="character" w:customStyle="1" w:styleId="highlight">
    <w:name w:val="highlight"/>
    <w:basedOn w:val="a1"/>
    <w:rsid w:val="00CA075B"/>
  </w:style>
  <w:style w:type="character" w:customStyle="1" w:styleId="170">
    <w:name w:val="Знак Знак17"/>
    <w:rsid w:val="00CA075B"/>
    <w:rPr>
      <w:rFonts w:ascii="Arial" w:hAnsi="Arial" w:cs="Arial"/>
      <w:b/>
      <w:bCs/>
      <w:i/>
      <w:kern w:val="32"/>
      <w:sz w:val="32"/>
      <w:szCs w:val="32"/>
      <w:lang w:val="en-GB" w:eastAsia="en-US" w:bidi="ar-SA"/>
    </w:rPr>
  </w:style>
  <w:style w:type="paragraph" w:customStyle="1" w:styleId="xl64">
    <w:name w:val="xl64"/>
    <w:basedOn w:val="a"/>
    <w:rsid w:val="00CA075B"/>
    <w:pPr>
      <w:spacing w:before="100" w:beforeAutospacing="1" w:after="100" w:afterAutospacing="1"/>
    </w:pPr>
    <w:rPr>
      <w:rFonts w:ascii="Times New Roman CYR" w:hAnsi="Times New Roman CYR" w:cs="Times New Roman CYR"/>
    </w:rPr>
  </w:style>
  <w:style w:type="paragraph" w:customStyle="1" w:styleId="xl65">
    <w:name w:val="xl6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6">
    <w:name w:val="xl6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7">
    <w:name w:val="xl6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8">
    <w:name w:val="xl68"/>
    <w:basedOn w:val="a"/>
    <w:rsid w:val="00CA075B"/>
    <w:pPr>
      <w:spacing w:before="100" w:beforeAutospacing="1" w:after="100" w:afterAutospacing="1"/>
      <w:jc w:val="right"/>
      <w:textAlignment w:val="center"/>
    </w:pPr>
    <w:rPr>
      <w:rFonts w:ascii="Times New Roman CYR" w:hAnsi="Times New Roman CYR" w:cs="Times New Roman CYR"/>
    </w:rPr>
  </w:style>
  <w:style w:type="paragraph" w:customStyle="1" w:styleId="xl69">
    <w:name w:val="xl6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71">
    <w:name w:val="xl71"/>
    <w:basedOn w:val="a"/>
    <w:rsid w:val="00CA075B"/>
    <w:pPr>
      <w:spacing w:before="100" w:beforeAutospacing="1" w:after="100" w:afterAutospacing="1"/>
      <w:jc w:val="right"/>
    </w:pPr>
    <w:rPr>
      <w:rFonts w:ascii="Arial" w:hAnsi="Arial" w:cs="Arial"/>
      <w:sz w:val="20"/>
      <w:szCs w:val="20"/>
    </w:rPr>
  </w:style>
  <w:style w:type="paragraph" w:customStyle="1" w:styleId="xl72">
    <w:name w:val="xl72"/>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3">
    <w:name w:val="xl73"/>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4">
    <w:name w:val="xl74"/>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5">
    <w:name w:val="xl7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6">
    <w:name w:val="xl7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7">
    <w:name w:val="xl7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8">
    <w:name w:val="xl78"/>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9">
    <w:name w:val="xl7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0">
    <w:name w:val="xl80"/>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1">
    <w:name w:val="xl81"/>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51">
    <w:name w:val="Знак Знак5 Знак Знак Знак Знак"/>
    <w:basedOn w:val="a"/>
    <w:rsid w:val="00CA075B"/>
    <w:pPr>
      <w:spacing w:after="160" w:line="240" w:lineRule="exact"/>
    </w:pPr>
    <w:rPr>
      <w:rFonts w:ascii="Arial" w:hAnsi="Arial" w:cs="Arial"/>
      <w:sz w:val="20"/>
      <w:szCs w:val="20"/>
      <w:lang w:val="fr-FR" w:eastAsia="en-US"/>
    </w:rPr>
  </w:style>
  <w:style w:type="paragraph" w:customStyle="1" w:styleId="afff4">
    <w:name w:val="Таблицы (моноширинный)"/>
    <w:basedOn w:val="a"/>
    <w:next w:val="a"/>
    <w:rsid w:val="00452FCD"/>
    <w:pPr>
      <w:autoSpaceDE w:val="0"/>
      <w:autoSpaceDN w:val="0"/>
      <w:adjustRightInd w:val="0"/>
      <w:jc w:val="both"/>
    </w:pPr>
    <w:rPr>
      <w:rFonts w:ascii="Courier New" w:hAnsi="Courier New" w:cs="Courier New"/>
    </w:rPr>
  </w:style>
  <w:style w:type="paragraph" w:styleId="afff5">
    <w:name w:val="endnote text"/>
    <w:aliases w:val=" Знак4"/>
    <w:basedOn w:val="a"/>
    <w:link w:val="afff6"/>
    <w:unhideWhenUsed/>
    <w:rsid w:val="00452FCD"/>
    <w:pPr>
      <w:autoSpaceDE w:val="0"/>
      <w:autoSpaceDN w:val="0"/>
    </w:pPr>
    <w:rPr>
      <w:sz w:val="20"/>
      <w:szCs w:val="20"/>
    </w:rPr>
  </w:style>
  <w:style w:type="character" w:styleId="afff7">
    <w:name w:val="endnote reference"/>
    <w:unhideWhenUsed/>
    <w:rsid w:val="00452FCD"/>
    <w:rPr>
      <w:vertAlign w:val="superscript"/>
    </w:rPr>
  </w:style>
  <w:style w:type="character" w:customStyle="1" w:styleId="FontStyle14">
    <w:name w:val="Font Style14"/>
    <w:rsid w:val="00586942"/>
    <w:rPr>
      <w:rFonts w:ascii="Times New Roman" w:hAnsi="Times New Roman" w:cs="Times New Roman" w:hint="default"/>
      <w:b/>
      <w:i/>
      <w:sz w:val="26"/>
      <w:szCs w:val="26"/>
      <w:lang w:val="en-GB" w:eastAsia="en-US" w:bidi="ar-SA"/>
    </w:rPr>
  </w:style>
  <w:style w:type="character" w:customStyle="1" w:styleId="171">
    <w:name w:val="Знак Знак171"/>
    <w:locked/>
    <w:rsid w:val="00852FBC"/>
    <w:rPr>
      <w:rFonts w:ascii="Arial" w:hAnsi="Arial" w:cs="Arial"/>
      <w:b/>
      <w:bCs/>
      <w:i/>
      <w:kern w:val="32"/>
      <w:sz w:val="32"/>
      <w:szCs w:val="32"/>
      <w:lang w:val="ru-RU" w:eastAsia="ru-RU" w:bidi="ar-SA"/>
    </w:rPr>
  </w:style>
  <w:style w:type="character" w:customStyle="1" w:styleId="160">
    <w:name w:val="Знак Знак16"/>
    <w:locked/>
    <w:rsid w:val="00852FBC"/>
    <w:rPr>
      <w:rFonts w:ascii="Cambria" w:hAnsi="Cambria"/>
      <w:b/>
      <w:bCs/>
      <w:i/>
      <w:iCs/>
      <w:sz w:val="28"/>
      <w:szCs w:val="28"/>
      <w:lang w:val="ru-RU" w:eastAsia="ru-RU" w:bidi="ar-SA"/>
    </w:rPr>
  </w:style>
  <w:style w:type="character" w:customStyle="1" w:styleId="150">
    <w:name w:val="Знак Знак15"/>
    <w:locked/>
    <w:rsid w:val="00852FBC"/>
    <w:rPr>
      <w:b/>
      <w:i/>
      <w:sz w:val="40"/>
      <w:szCs w:val="24"/>
      <w:lang w:val="ru-RU" w:eastAsia="ru-RU" w:bidi="ar-SA"/>
    </w:rPr>
  </w:style>
  <w:style w:type="character" w:customStyle="1" w:styleId="140">
    <w:name w:val="Знак Знак14"/>
    <w:locked/>
    <w:rsid w:val="00852FBC"/>
    <w:rPr>
      <w:b/>
      <w:i/>
      <w:sz w:val="40"/>
      <w:szCs w:val="24"/>
      <w:lang w:val="ru-RU" w:eastAsia="ru-RU" w:bidi="ar-SA"/>
    </w:rPr>
  </w:style>
  <w:style w:type="character" w:customStyle="1" w:styleId="130">
    <w:name w:val="Знак Знак13"/>
    <w:locked/>
    <w:rsid w:val="00852FBC"/>
    <w:rPr>
      <w:b/>
      <w:i/>
      <w:sz w:val="28"/>
      <w:szCs w:val="24"/>
      <w:lang w:val="ru-RU" w:eastAsia="ru-RU" w:bidi="ar-SA"/>
    </w:rPr>
  </w:style>
  <w:style w:type="character" w:customStyle="1" w:styleId="120">
    <w:name w:val="Знак Знак12"/>
    <w:locked/>
    <w:rsid w:val="00852FBC"/>
    <w:rPr>
      <w:rFonts w:ascii="Calibri" w:hAnsi="Calibri"/>
      <w:b/>
      <w:bCs/>
      <w:i/>
      <w:sz w:val="22"/>
      <w:szCs w:val="22"/>
      <w:lang w:val="ru-RU" w:eastAsia="ru-RU" w:bidi="ar-SA"/>
    </w:rPr>
  </w:style>
  <w:style w:type="character" w:customStyle="1" w:styleId="113">
    <w:name w:val="Знак Знак11"/>
    <w:locked/>
    <w:rsid w:val="00852FBC"/>
    <w:rPr>
      <w:b/>
      <w:i/>
      <w:sz w:val="32"/>
      <w:szCs w:val="24"/>
      <w:lang w:val="ru-RU" w:eastAsia="ru-RU" w:bidi="ar-SA"/>
    </w:rPr>
  </w:style>
  <w:style w:type="character" w:customStyle="1" w:styleId="100">
    <w:name w:val="Знак Знак10"/>
    <w:locked/>
    <w:rsid w:val="00852FBC"/>
    <w:rPr>
      <w:rFonts w:ascii="Calibri" w:hAnsi="Calibri"/>
      <w:b/>
      <w:i/>
      <w:iCs/>
      <w:sz w:val="24"/>
      <w:szCs w:val="24"/>
      <w:lang w:val="ru-RU" w:eastAsia="ru-RU" w:bidi="ar-SA"/>
    </w:rPr>
  </w:style>
  <w:style w:type="character" w:customStyle="1" w:styleId="71">
    <w:name w:val="Знак Знак7"/>
    <w:locked/>
    <w:rsid w:val="00852FBC"/>
    <w:rPr>
      <w:lang w:val="ru-RU" w:eastAsia="ru-RU" w:bidi="ar-SA"/>
    </w:rPr>
  </w:style>
  <w:style w:type="character" w:customStyle="1" w:styleId="61">
    <w:name w:val="Знак Знак6"/>
    <w:locked/>
    <w:rsid w:val="00852FBC"/>
    <w:rPr>
      <w:b/>
      <w:i/>
      <w:sz w:val="28"/>
      <w:szCs w:val="24"/>
      <w:lang w:val="ru-RU" w:eastAsia="ru-RU" w:bidi="ar-SA"/>
    </w:rPr>
  </w:style>
  <w:style w:type="character" w:customStyle="1" w:styleId="91">
    <w:name w:val="Знак Знак9"/>
    <w:locked/>
    <w:rsid w:val="00852FBC"/>
    <w:rPr>
      <w:b/>
      <w:i/>
      <w:sz w:val="24"/>
      <w:szCs w:val="24"/>
      <w:lang w:val="ru-RU" w:eastAsia="ru-RU" w:bidi="ar-SA"/>
    </w:rPr>
  </w:style>
  <w:style w:type="character" w:customStyle="1" w:styleId="81">
    <w:name w:val="Знак Знак8"/>
    <w:locked/>
    <w:rsid w:val="00852FBC"/>
    <w:rPr>
      <w:b/>
      <w:i/>
      <w:sz w:val="28"/>
      <w:szCs w:val="24"/>
      <w:lang w:val="ru-RU" w:eastAsia="ru-RU" w:bidi="ar-SA"/>
    </w:rPr>
  </w:style>
  <w:style w:type="character" w:customStyle="1" w:styleId="1e">
    <w:name w:val="Знак Знак1"/>
    <w:locked/>
    <w:rsid w:val="00852FBC"/>
    <w:rPr>
      <w:b/>
      <w:i/>
      <w:sz w:val="16"/>
      <w:szCs w:val="16"/>
      <w:lang w:val="ru-RU" w:eastAsia="ru-RU" w:bidi="ar-SA"/>
    </w:rPr>
  </w:style>
  <w:style w:type="character" w:customStyle="1" w:styleId="37">
    <w:name w:val="Знак Знак3"/>
    <w:locked/>
    <w:rsid w:val="00852FBC"/>
    <w:rPr>
      <w:b/>
      <w:i/>
      <w:sz w:val="28"/>
      <w:szCs w:val="24"/>
      <w:lang w:val="ru-RU" w:eastAsia="ru-RU" w:bidi="ar-SA"/>
    </w:rPr>
  </w:style>
  <w:style w:type="character" w:customStyle="1" w:styleId="27">
    <w:name w:val="Знак Знак2"/>
    <w:locked/>
    <w:rsid w:val="00852FBC"/>
    <w:rPr>
      <w:b/>
      <w:i/>
      <w:sz w:val="28"/>
      <w:szCs w:val="24"/>
      <w:lang w:val="ru-RU" w:eastAsia="ru-RU" w:bidi="ar-SA"/>
    </w:rPr>
  </w:style>
  <w:style w:type="character" w:customStyle="1" w:styleId="afff8">
    <w:name w:val="Знак Знак"/>
    <w:locked/>
    <w:rsid w:val="00852FBC"/>
    <w:rPr>
      <w:rFonts w:ascii="Courier New" w:hAnsi="Courier New" w:cs="Courier New"/>
      <w:b/>
      <w:i/>
      <w:sz w:val="28"/>
      <w:szCs w:val="24"/>
      <w:lang w:val="ru-RU" w:eastAsia="ru-RU" w:bidi="ar-SA"/>
    </w:rPr>
  </w:style>
  <w:style w:type="character" w:customStyle="1" w:styleId="43">
    <w:name w:val="Знак Знак4"/>
    <w:locked/>
    <w:rsid w:val="00852FBC"/>
    <w:rPr>
      <w:rFonts w:ascii="Tahoma" w:hAnsi="Tahoma" w:cs="Tahoma"/>
      <w:b/>
      <w:i/>
      <w:sz w:val="16"/>
      <w:szCs w:val="16"/>
      <w:lang w:val="ru-RU" w:eastAsia="ru-RU" w:bidi="ar-SA"/>
    </w:rPr>
  </w:style>
  <w:style w:type="paragraph" w:customStyle="1" w:styleId="510">
    <w:name w:val="Знак Знак5 Знак Знак Знак Знак1"/>
    <w:basedOn w:val="a"/>
    <w:rsid w:val="00852FBC"/>
    <w:pPr>
      <w:spacing w:after="160" w:line="240" w:lineRule="exact"/>
    </w:pPr>
    <w:rPr>
      <w:rFonts w:ascii="Arial" w:hAnsi="Arial" w:cs="Arial"/>
      <w:sz w:val="20"/>
      <w:szCs w:val="20"/>
      <w:lang w:val="fr-FR" w:eastAsia="en-US"/>
    </w:rPr>
  </w:style>
  <w:style w:type="character" w:customStyle="1" w:styleId="12">
    <w:name w:val="Основной текст Знак1"/>
    <w:aliases w:val="Основной текст Знак Знак1 Знак1 Знак,Основной текст Знак Знак Знак Знак Знак1 Знак,Основной текст Знак Знак1 Знак Знак Знак Знак Знак Знак1 Знак,Основной текст Знак Знак Знак Знак Знак Знак Знак Знак Знак Знак1 Знак,b Знак"/>
    <w:link w:val="a0"/>
    <w:rsid w:val="006B4B75"/>
    <w:rPr>
      <w:b/>
      <w:i/>
      <w:sz w:val="28"/>
      <w:szCs w:val="24"/>
      <w:lang w:val="ru-RU" w:eastAsia="ru-RU" w:bidi="ar-SA"/>
    </w:rPr>
  </w:style>
  <w:style w:type="character" w:customStyle="1" w:styleId="ad">
    <w:name w:val="Название Знак"/>
    <w:aliases w:val=" Знак Знак2 Знак,Таблица № Знак Знак Знак,Таблица № Знак Знак3,Таблица № Знак3,Title Char Знак"/>
    <w:link w:val="ac"/>
    <w:rsid w:val="00033D73"/>
    <w:rPr>
      <w:b/>
      <w:bCs/>
      <w:i/>
      <w:sz w:val="28"/>
      <w:szCs w:val="24"/>
      <w:lang w:val="ru-RU" w:eastAsia="ru-RU" w:bidi="ar-SA"/>
    </w:rPr>
  </w:style>
  <w:style w:type="paragraph" w:customStyle="1" w:styleId="211">
    <w:name w:val="Основной текст 211"/>
    <w:basedOn w:val="a"/>
    <w:rsid w:val="00F64538"/>
    <w:pPr>
      <w:widowControl w:val="0"/>
      <w:tabs>
        <w:tab w:val="left" w:pos="7200"/>
      </w:tabs>
      <w:suppressAutoHyphens/>
      <w:spacing w:line="240" w:lineRule="atLeast"/>
      <w:jc w:val="center"/>
    </w:pPr>
    <w:rPr>
      <w:b/>
      <w:bCs/>
      <w:sz w:val="28"/>
      <w:szCs w:val="20"/>
      <w:lang w:eastAsia="ar-SA"/>
    </w:rPr>
  </w:style>
  <w:style w:type="paragraph" w:customStyle="1" w:styleId="afff9">
    <w:name w:val="Знак"/>
    <w:basedOn w:val="a"/>
    <w:rsid w:val="00F64538"/>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PlusDocList1">
    <w:name w:val="ConsPlusDocList1"/>
    <w:next w:val="a"/>
    <w:rsid w:val="00F64538"/>
    <w:pPr>
      <w:widowControl w:val="0"/>
      <w:suppressAutoHyphens/>
      <w:autoSpaceDE w:val="0"/>
    </w:pPr>
    <w:rPr>
      <w:rFonts w:ascii="Arial" w:eastAsia="Arial" w:hAnsi="Arial" w:cs="Arial"/>
      <w:kern w:val="1"/>
      <w:lang w:eastAsia="zh-CN" w:bidi="hi-IN"/>
    </w:rPr>
  </w:style>
  <w:style w:type="character" w:customStyle="1" w:styleId="1f">
    <w:name w:val="Таблица № Знак1"/>
    <w:aliases w:val="Таблица № Знак2"/>
    <w:locked/>
    <w:rsid w:val="008702DD"/>
    <w:rPr>
      <w:b/>
      <w:bCs/>
      <w:i/>
      <w:sz w:val="28"/>
      <w:szCs w:val="24"/>
      <w:lang w:val="ru-RU" w:eastAsia="ru-RU" w:bidi="ar-SA"/>
    </w:rPr>
  </w:style>
  <w:style w:type="character" w:customStyle="1" w:styleId="13">
    <w:name w:val="Верхний колонтитул Знак1"/>
    <w:aliases w:val=" Знак Знак4 Знак Знак"/>
    <w:link w:val="a8"/>
    <w:rsid w:val="004C079E"/>
    <w:rPr>
      <w:b/>
      <w:i/>
      <w:sz w:val="28"/>
      <w:szCs w:val="24"/>
      <w:lang w:val="ru-RU" w:eastAsia="ru-RU" w:bidi="ar-SA"/>
    </w:rPr>
  </w:style>
  <w:style w:type="paragraph" w:customStyle="1" w:styleId="28">
    <w:name w:val="Знак Знак Знак Знак2"/>
    <w:basedOn w:val="a"/>
    <w:rsid w:val="00816810"/>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Style0">
    <w:name w:val="Style0"/>
    <w:basedOn w:val="a"/>
    <w:rsid w:val="00816810"/>
    <w:rPr>
      <w:sz w:val="20"/>
      <w:szCs w:val="20"/>
    </w:rPr>
  </w:style>
  <w:style w:type="paragraph" w:customStyle="1" w:styleId="Style1">
    <w:name w:val="Style1"/>
    <w:basedOn w:val="a"/>
    <w:rsid w:val="00816810"/>
    <w:pPr>
      <w:spacing w:line="297" w:lineRule="exact"/>
      <w:ind w:firstLine="713"/>
      <w:jc w:val="both"/>
    </w:pPr>
    <w:rPr>
      <w:sz w:val="20"/>
      <w:szCs w:val="20"/>
    </w:rPr>
  </w:style>
  <w:style w:type="paragraph" w:customStyle="1" w:styleId="Style21">
    <w:name w:val="Style21"/>
    <w:basedOn w:val="a"/>
    <w:rsid w:val="00816810"/>
    <w:rPr>
      <w:sz w:val="20"/>
      <w:szCs w:val="20"/>
    </w:rPr>
  </w:style>
  <w:style w:type="paragraph" w:customStyle="1" w:styleId="Style13">
    <w:name w:val="Style13"/>
    <w:basedOn w:val="a"/>
    <w:rsid w:val="00816810"/>
    <w:pPr>
      <w:spacing w:line="295" w:lineRule="exact"/>
      <w:ind w:firstLine="734"/>
    </w:pPr>
    <w:rPr>
      <w:sz w:val="20"/>
      <w:szCs w:val="20"/>
    </w:rPr>
  </w:style>
  <w:style w:type="character" w:customStyle="1" w:styleId="CharStyle0">
    <w:name w:val="CharStyle0"/>
    <w:rsid w:val="00816810"/>
    <w:rPr>
      <w:rFonts w:ascii="Tahoma" w:eastAsia="Times New Roman" w:hAnsi="Tahoma" w:cs="Tahoma"/>
      <w:sz w:val="30"/>
      <w:szCs w:val="30"/>
    </w:rPr>
  </w:style>
  <w:style w:type="character" w:customStyle="1" w:styleId="CharStyle1">
    <w:name w:val="CharStyle1"/>
    <w:rsid w:val="00816810"/>
    <w:rPr>
      <w:rFonts w:ascii="Times New Roman" w:hAnsi="Times New Roman" w:cs="Times New Roman"/>
      <w:sz w:val="24"/>
      <w:szCs w:val="24"/>
    </w:rPr>
  </w:style>
  <w:style w:type="character" w:customStyle="1" w:styleId="CharStyle2">
    <w:name w:val="CharStyle2"/>
    <w:rsid w:val="00816810"/>
    <w:rPr>
      <w:rFonts w:ascii="Times New Roman" w:hAnsi="Times New Roman" w:cs="Times New Roman"/>
      <w:b/>
      <w:bCs/>
      <w:sz w:val="24"/>
      <w:szCs w:val="24"/>
    </w:rPr>
  </w:style>
  <w:style w:type="character" w:customStyle="1" w:styleId="FooterChar">
    <w:name w:val="Footer Char"/>
    <w:locked/>
    <w:rsid w:val="00816810"/>
    <w:rPr>
      <w:rFonts w:cs="Times New Roman"/>
    </w:rPr>
  </w:style>
  <w:style w:type="paragraph" w:customStyle="1" w:styleId="Style4">
    <w:name w:val="Style4"/>
    <w:basedOn w:val="a"/>
    <w:rsid w:val="00816810"/>
    <w:pPr>
      <w:widowControl w:val="0"/>
      <w:autoSpaceDE w:val="0"/>
      <w:autoSpaceDN w:val="0"/>
      <w:adjustRightInd w:val="0"/>
    </w:pPr>
  </w:style>
  <w:style w:type="paragraph" w:customStyle="1" w:styleId="121">
    <w:name w:val="Таймс 12"/>
    <w:basedOn w:val="a"/>
    <w:qFormat/>
    <w:rsid w:val="00816810"/>
    <w:pPr>
      <w:spacing w:before="120" w:after="120"/>
      <w:ind w:firstLine="713"/>
      <w:jc w:val="both"/>
    </w:pPr>
    <w:rPr>
      <w:szCs w:val="28"/>
    </w:rPr>
  </w:style>
  <w:style w:type="character" w:customStyle="1" w:styleId="122">
    <w:name w:val="Таймс 12 Знак"/>
    <w:locked/>
    <w:rsid w:val="00816810"/>
    <w:rPr>
      <w:rFonts w:ascii="Times New Roman" w:hAnsi="Times New Roman" w:cs="Times New Roman"/>
      <w:sz w:val="28"/>
      <w:szCs w:val="28"/>
    </w:rPr>
  </w:style>
  <w:style w:type="paragraph" w:customStyle="1" w:styleId="Style9">
    <w:name w:val="Style9"/>
    <w:basedOn w:val="a"/>
    <w:rsid w:val="00816810"/>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rsid w:val="00816810"/>
    <w:rPr>
      <w:rFonts w:ascii="Arial" w:hAnsi="Arial" w:cs="Arial"/>
      <w:sz w:val="18"/>
      <w:szCs w:val="18"/>
    </w:rPr>
  </w:style>
  <w:style w:type="paragraph" w:customStyle="1" w:styleId="Style7">
    <w:name w:val="Style7"/>
    <w:basedOn w:val="a"/>
    <w:rsid w:val="00816810"/>
    <w:pPr>
      <w:widowControl w:val="0"/>
      <w:autoSpaceDE w:val="0"/>
      <w:autoSpaceDN w:val="0"/>
      <w:adjustRightInd w:val="0"/>
      <w:spacing w:line="298" w:lineRule="exact"/>
      <w:ind w:hanging="341"/>
      <w:jc w:val="both"/>
    </w:pPr>
  </w:style>
  <w:style w:type="paragraph" w:customStyle="1" w:styleId="Style18">
    <w:name w:val="Style18"/>
    <w:basedOn w:val="a"/>
    <w:rsid w:val="00816810"/>
    <w:rPr>
      <w:sz w:val="20"/>
      <w:szCs w:val="20"/>
    </w:rPr>
  </w:style>
  <w:style w:type="paragraph" w:customStyle="1" w:styleId="Style27">
    <w:name w:val="Style27"/>
    <w:basedOn w:val="a"/>
    <w:rsid w:val="00816810"/>
    <w:rPr>
      <w:sz w:val="20"/>
      <w:szCs w:val="20"/>
    </w:rPr>
  </w:style>
  <w:style w:type="character" w:customStyle="1" w:styleId="CharStyle25">
    <w:name w:val="CharStyle25"/>
    <w:rsid w:val="00816810"/>
    <w:rPr>
      <w:rFonts w:ascii="Times New Roman" w:hAnsi="Times New Roman" w:cs="Times New Roman"/>
      <w:sz w:val="26"/>
      <w:szCs w:val="26"/>
    </w:rPr>
  </w:style>
  <w:style w:type="character" w:customStyle="1" w:styleId="CharStyle27">
    <w:name w:val="CharStyle27"/>
    <w:rsid w:val="00816810"/>
    <w:rPr>
      <w:rFonts w:ascii="Times New Roman" w:hAnsi="Times New Roman" w:cs="Times New Roman"/>
      <w:sz w:val="22"/>
      <w:szCs w:val="22"/>
    </w:rPr>
  </w:style>
  <w:style w:type="character" w:customStyle="1" w:styleId="FontStyle18">
    <w:name w:val="Font Style18"/>
    <w:rsid w:val="00816810"/>
    <w:rPr>
      <w:rFonts w:ascii="Times New Roman" w:hAnsi="Times New Roman" w:cs="Times New Roman"/>
      <w:b/>
      <w:bCs/>
      <w:sz w:val="22"/>
      <w:szCs w:val="22"/>
    </w:rPr>
  </w:style>
  <w:style w:type="character" w:customStyle="1" w:styleId="FontStyle19">
    <w:name w:val="Font Style19"/>
    <w:rsid w:val="00816810"/>
    <w:rPr>
      <w:rFonts w:ascii="Arial" w:hAnsi="Arial" w:cs="Arial"/>
      <w:sz w:val="32"/>
      <w:szCs w:val="32"/>
    </w:rPr>
  </w:style>
  <w:style w:type="character" w:customStyle="1" w:styleId="FontStyle20">
    <w:name w:val="Font Style20"/>
    <w:rsid w:val="00816810"/>
    <w:rPr>
      <w:rFonts w:ascii="Times New Roman" w:hAnsi="Times New Roman" w:cs="Times New Roman"/>
      <w:sz w:val="22"/>
      <w:szCs w:val="22"/>
    </w:rPr>
  </w:style>
  <w:style w:type="paragraph" w:customStyle="1" w:styleId="Style12">
    <w:name w:val="Style12"/>
    <w:basedOn w:val="a"/>
    <w:rsid w:val="00816810"/>
    <w:pPr>
      <w:widowControl w:val="0"/>
      <w:autoSpaceDE w:val="0"/>
      <w:autoSpaceDN w:val="0"/>
      <w:adjustRightInd w:val="0"/>
      <w:spacing w:line="260" w:lineRule="exact"/>
      <w:ind w:firstLine="696"/>
      <w:jc w:val="both"/>
    </w:pPr>
  </w:style>
  <w:style w:type="paragraph" w:customStyle="1" w:styleId="Style14">
    <w:name w:val="Style14"/>
    <w:basedOn w:val="a"/>
    <w:rsid w:val="00816810"/>
    <w:pPr>
      <w:widowControl w:val="0"/>
      <w:autoSpaceDE w:val="0"/>
      <w:autoSpaceDN w:val="0"/>
      <w:adjustRightInd w:val="0"/>
      <w:spacing w:line="262" w:lineRule="exact"/>
      <w:ind w:firstLine="691"/>
      <w:jc w:val="both"/>
    </w:pPr>
  </w:style>
  <w:style w:type="character" w:customStyle="1" w:styleId="FontStyle22">
    <w:name w:val="Font Style22"/>
    <w:rsid w:val="00816810"/>
    <w:rPr>
      <w:rFonts w:ascii="Arial" w:hAnsi="Arial" w:cs="Arial"/>
      <w:i/>
      <w:iCs/>
      <w:sz w:val="18"/>
      <w:szCs w:val="18"/>
    </w:rPr>
  </w:style>
  <w:style w:type="character" w:customStyle="1" w:styleId="FontStyle24">
    <w:name w:val="Font Style24"/>
    <w:rsid w:val="00816810"/>
    <w:rPr>
      <w:rFonts w:ascii="Arial" w:hAnsi="Arial" w:cs="Arial"/>
      <w:b/>
      <w:bCs/>
      <w:i/>
      <w:iCs/>
      <w:sz w:val="16"/>
      <w:szCs w:val="16"/>
    </w:rPr>
  </w:style>
  <w:style w:type="character" w:customStyle="1" w:styleId="FontStyle25">
    <w:name w:val="Font Style25"/>
    <w:rsid w:val="00816810"/>
    <w:rPr>
      <w:rFonts w:ascii="Arial" w:hAnsi="Arial" w:cs="Arial"/>
      <w:sz w:val="20"/>
      <w:szCs w:val="20"/>
    </w:rPr>
  </w:style>
  <w:style w:type="character" w:customStyle="1" w:styleId="FontStyle27">
    <w:name w:val="Font Style27"/>
    <w:rsid w:val="00816810"/>
    <w:rPr>
      <w:rFonts w:ascii="Arial" w:hAnsi="Arial" w:cs="Arial"/>
      <w:i/>
      <w:iCs/>
      <w:sz w:val="20"/>
      <w:szCs w:val="20"/>
    </w:rPr>
  </w:style>
  <w:style w:type="paragraph" w:customStyle="1" w:styleId="Style212">
    <w:name w:val="Style212"/>
    <w:basedOn w:val="a"/>
    <w:rsid w:val="00816810"/>
    <w:rPr>
      <w:sz w:val="20"/>
      <w:szCs w:val="20"/>
    </w:rPr>
  </w:style>
  <w:style w:type="paragraph" w:customStyle="1" w:styleId="Style40">
    <w:name w:val="Style40"/>
    <w:basedOn w:val="a"/>
    <w:rsid w:val="00816810"/>
    <w:pPr>
      <w:spacing w:line="235" w:lineRule="exact"/>
    </w:pPr>
    <w:rPr>
      <w:sz w:val="20"/>
      <w:szCs w:val="20"/>
    </w:rPr>
  </w:style>
  <w:style w:type="paragraph" w:customStyle="1" w:styleId="Style153">
    <w:name w:val="Style153"/>
    <w:basedOn w:val="a"/>
    <w:rsid w:val="00816810"/>
    <w:rPr>
      <w:sz w:val="20"/>
      <w:szCs w:val="20"/>
    </w:rPr>
  </w:style>
  <w:style w:type="character" w:customStyle="1" w:styleId="CharStyle10">
    <w:name w:val="CharStyle10"/>
    <w:rsid w:val="00816810"/>
    <w:rPr>
      <w:rFonts w:ascii="Times New Roman" w:hAnsi="Times New Roman" w:cs="Times New Roman"/>
      <w:sz w:val="18"/>
      <w:szCs w:val="18"/>
    </w:rPr>
  </w:style>
  <w:style w:type="character" w:customStyle="1" w:styleId="CharStyle9">
    <w:name w:val="CharStyle9"/>
    <w:rsid w:val="00816810"/>
    <w:rPr>
      <w:rFonts w:ascii="Times New Roman" w:hAnsi="Times New Roman" w:cs="Times New Roman"/>
      <w:b/>
      <w:bCs/>
      <w:sz w:val="18"/>
      <w:szCs w:val="18"/>
    </w:rPr>
  </w:style>
  <w:style w:type="character" w:customStyle="1" w:styleId="CharStyle8">
    <w:name w:val="CharStyle8"/>
    <w:rsid w:val="00816810"/>
    <w:rPr>
      <w:rFonts w:ascii="Times New Roman" w:hAnsi="Times New Roman" w:cs="Times New Roman"/>
      <w:sz w:val="14"/>
      <w:szCs w:val="14"/>
    </w:rPr>
  </w:style>
  <w:style w:type="paragraph" w:customStyle="1" w:styleId="Iauiue">
    <w:name w:val="Iau?iue"/>
    <w:rsid w:val="00816810"/>
    <w:pPr>
      <w:widowControl w:val="0"/>
    </w:pPr>
  </w:style>
  <w:style w:type="paragraph" w:customStyle="1" w:styleId="caaieiaie2">
    <w:name w:val="caaieiaie 2"/>
    <w:basedOn w:val="Iauiue"/>
    <w:next w:val="Iauiue"/>
    <w:rsid w:val="00816810"/>
    <w:pPr>
      <w:keepNext/>
      <w:keepLines/>
      <w:spacing w:before="240" w:after="60"/>
      <w:jc w:val="center"/>
    </w:pPr>
    <w:rPr>
      <w:rFonts w:ascii="Peterburg" w:hAnsi="Peterburg"/>
      <w:b/>
      <w:bCs/>
      <w:sz w:val="24"/>
      <w:szCs w:val="24"/>
    </w:rPr>
  </w:style>
  <w:style w:type="paragraph" w:customStyle="1" w:styleId="S">
    <w:name w:val="S_Обычный"/>
    <w:basedOn w:val="a"/>
    <w:link w:val="S0"/>
    <w:rsid w:val="00816810"/>
    <w:pPr>
      <w:spacing w:line="360" w:lineRule="auto"/>
      <w:ind w:firstLine="709"/>
      <w:jc w:val="both"/>
    </w:pPr>
  </w:style>
  <w:style w:type="paragraph" w:customStyle="1" w:styleId="29">
    <w:name w:val="Îñíîâíîé òåêñò 2"/>
    <w:basedOn w:val="a"/>
    <w:rsid w:val="00816810"/>
    <w:pPr>
      <w:widowControl w:val="0"/>
      <w:ind w:firstLine="720"/>
      <w:jc w:val="both"/>
    </w:pPr>
    <w:rPr>
      <w:b/>
      <w:color w:val="000000"/>
      <w:szCs w:val="20"/>
      <w:lang w:val="en-US"/>
    </w:rPr>
  </w:style>
  <w:style w:type="paragraph" w:customStyle="1" w:styleId="afffa">
    <w:name w:val="основной"/>
    <w:basedOn w:val="a"/>
    <w:rsid w:val="00816810"/>
    <w:pPr>
      <w:keepNext/>
    </w:pPr>
    <w:rPr>
      <w:szCs w:val="20"/>
    </w:rPr>
  </w:style>
  <w:style w:type="character" w:customStyle="1" w:styleId="afffb">
    <w:name w:val="Не вступил в силу"/>
    <w:rsid w:val="00816810"/>
    <w:rPr>
      <w:b/>
      <w:bCs/>
      <w:color w:val="008080"/>
    </w:rPr>
  </w:style>
  <w:style w:type="paragraph" w:styleId="92">
    <w:name w:val="toc 9"/>
    <w:basedOn w:val="a"/>
    <w:next w:val="a"/>
    <w:autoRedefine/>
    <w:semiHidden/>
    <w:rsid w:val="00816810"/>
    <w:pPr>
      <w:ind w:left="1600"/>
    </w:pPr>
    <w:rPr>
      <w:sz w:val="18"/>
      <w:szCs w:val="20"/>
    </w:rPr>
  </w:style>
  <w:style w:type="paragraph" w:customStyle="1" w:styleId="2a">
    <w:name w:val="Îñíîâíîé òåêñò ñ îòñòóïîì 2"/>
    <w:basedOn w:val="afb"/>
    <w:rsid w:val="00816810"/>
    <w:pPr>
      <w:widowControl w:val="0"/>
      <w:ind w:left="720"/>
      <w:jc w:val="both"/>
    </w:pPr>
    <w:rPr>
      <w:color w:val="000000"/>
      <w:lang w:val="en-US"/>
    </w:rPr>
  </w:style>
  <w:style w:type="paragraph" w:customStyle="1" w:styleId="caaieiaie3">
    <w:name w:val="caaieiaie 3"/>
    <w:basedOn w:val="Iauiue"/>
    <w:next w:val="Iauiue"/>
    <w:rsid w:val="00816810"/>
    <w:pPr>
      <w:keepNext/>
      <w:jc w:val="center"/>
    </w:pPr>
    <w:rPr>
      <w:b/>
      <w:sz w:val="24"/>
    </w:rPr>
  </w:style>
  <w:style w:type="paragraph" w:customStyle="1" w:styleId="1f0">
    <w:name w:val="çàãîëîâîê 1"/>
    <w:basedOn w:val="afb"/>
    <w:next w:val="afb"/>
    <w:rsid w:val="00816810"/>
    <w:pPr>
      <w:keepNext/>
      <w:widowControl w:val="0"/>
    </w:pPr>
    <w:rPr>
      <w:sz w:val="28"/>
    </w:rPr>
  </w:style>
  <w:style w:type="paragraph" w:customStyle="1" w:styleId="38">
    <w:name w:val="Îñíîâíîé òåêñò ñ îòñòóïîì 3"/>
    <w:basedOn w:val="afb"/>
    <w:rsid w:val="00816810"/>
    <w:pPr>
      <w:widowControl w:val="0"/>
      <w:ind w:firstLine="567"/>
      <w:jc w:val="both"/>
    </w:pPr>
    <w:rPr>
      <w:rFonts w:ascii="Peterburg" w:hAnsi="Peterburg"/>
      <w:b/>
      <w:i/>
    </w:rPr>
  </w:style>
  <w:style w:type="paragraph" w:customStyle="1" w:styleId="Iniiaiieoaeno">
    <w:name w:val="Iniiaiie oaeno"/>
    <w:basedOn w:val="Iauiue"/>
    <w:rsid w:val="00816810"/>
    <w:pPr>
      <w:widowControl/>
      <w:jc w:val="both"/>
    </w:pPr>
    <w:rPr>
      <w:rFonts w:ascii="Peterburg" w:hAnsi="Peterburg"/>
    </w:rPr>
  </w:style>
  <w:style w:type="paragraph" w:customStyle="1" w:styleId="Iniiaiieoaenonionooiii2">
    <w:name w:val="Iniiaiie oaeno n ionooiii 2"/>
    <w:basedOn w:val="Iauiue"/>
    <w:rsid w:val="00816810"/>
    <w:pPr>
      <w:widowControl/>
      <w:ind w:firstLine="284"/>
      <w:jc w:val="both"/>
    </w:pPr>
    <w:rPr>
      <w:rFonts w:ascii="Peterburg" w:hAnsi="Peterburg"/>
    </w:rPr>
  </w:style>
  <w:style w:type="paragraph" w:customStyle="1" w:styleId="Iniiaiieoaenonionooiii3">
    <w:name w:val="Iniiaiie oaeno n ionooiii 3"/>
    <w:basedOn w:val="Iauiue"/>
    <w:rsid w:val="00816810"/>
    <w:pPr>
      <w:widowControl/>
      <w:ind w:firstLine="720"/>
      <w:jc w:val="both"/>
    </w:pPr>
    <w:rPr>
      <w:rFonts w:ascii="Peterburg" w:hAnsi="Peterburg"/>
      <w:sz w:val="28"/>
    </w:rPr>
  </w:style>
  <w:style w:type="paragraph" w:customStyle="1" w:styleId="afffc">
    <w:name w:val="список"/>
    <w:basedOn w:val="a"/>
    <w:rsid w:val="00816810"/>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d">
    <w:name w:val="ñïèñîê"/>
    <w:basedOn w:val="afb"/>
    <w:rsid w:val="00816810"/>
    <w:pPr>
      <w:keepLines/>
      <w:widowControl w:val="0"/>
      <w:ind w:left="709" w:hanging="284"/>
      <w:jc w:val="both"/>
    </w:pPr>
    <w:rPr>
      <w:rFonts w:ascii="Peterburg" w:hAnsi="Peterburg"/>
    </w:rPr>
  </w:style>
  <w:style w:type="paragraph" w:customStyle="1" w:styleId="82">
    <w:name w:val="çàãîëîâîê 8"/>
    <w:basedOn w:val="afb"/>
    <w:next w:val="afb"/>
    <w:rsid w:val="00816810"/>
    <w:pPr>
      <w:keepNext/>
      <w:widowControl w:val="0"/>
      <w:ind w:firstLine="720"/>
      <w:jc w:val="both"/>
    </w:pPr>
    <w:rPr>
      <w:b/>
    </w:rPr>
  </w:style>
  <w:style w:type="paragraph" w:customStyle="1" w:styleId="nienie">
    <w:name w:val="nienie"/>
    <w:basedOn w:val="Iauiue"/>
    <w:rsid w:val="00816810"/>
    <w:pPr>
      <w:keepLines/>
      <w:ind w:left="709" w:hanging="284"/>
      <w:jc w:val="both"/>
    </w:pPr>
    <w:rPr>
      <w:rFonts w:ascii="Peterburg" w:hAnsi="Peterburg"/>
      <w:sz w:val="24"/>
    </w:rPr>
  </w:style>
  <w:style w:type="paragraph" w:customStyle="1" w:styleId="Iniiaiieoaeno2">
    <w:name w:val="Iniiaiie oaeno 2"/>
    <w:basedOn w:val="a"/>
    <w:rsid w:val="00816810"/>
    <w:pPr>
      <w:widowControl w:val="0"/>
      <w:ind w:firstLine="567"/>
      <w:jc w:val="both"/>
    </w:pPr>
    <w:rPr>
      <w:b/>
      <w:color w:val="000000"/>
      <w:szCs w:val="20"/>
    </w:rPr>
  </w:style>
  <w:style w:type="paragraph" w:styleId="4">
    <w:name w:val="List Bullet 4"/>
    <w:basedOn w:val="a"/>
    <w:autoRedefine/>
    <w:semiHidden/>
    <w:rsid w:val="00816810"/>
    <w:pPr>
      <w:numPr>
        <w:numId w:val="3"/>
      </w:numPr>
    </w:pPr>
    <w:rPr>
      <w:sz w:val="20"/>
      <w:szCs w:val="20"/>
      <w:lang w:val="en-GB"/>
    </w:rPr>
  </w:style>
  <w:style w:type="paragraph" w:customStyle="1" w:styleId="afffe">
    <w:name w:val="Îñíîâíîé òåêñò"/>
    <w:basedOn w:val="afb"/>
    <w:rsid w:val="00816810"/>
    <w:pPr>
      <w:widowControl w:val="0"/>
      <w:tabs>
        <w:tab w:val="left" w:leader="dot" w:pos="9072"/>
      </w:tabs>
      <w:jc w:val="both"/>
    </w:pPr>
    <w:rPr>
      <w:b/>
    </w:rPr>
  </w:style>
  <w:style w:type="paragraph" w:styleId="affff">
    <w:name w:val="Document Map"/>
    <w:aliases w:val=" Знак3"/>
    <w:basedOn w:val="a"/>
    <w:link w:val="affff0"/>
    <w:rsid w:val="00816810"/>
    <w:pPr>
      <w:widowControl w:val="0"/>
      <w:shd w:val="clear" w:color="auto" w:fill="000080"/>
      <w:autoSpaceDE w:val="0"/>
      <w:autoSpaceDN w:val="0"/>
      <w:adjustRightInd w:val="0"/>
    </w:pPr>
    <w:rPr>
      <w:rFonts w:ascii="Tahoma" w:hAnsi="Tahoma"/>
      <w:sz w:val="20"/>
      <w:szCs w:val="20"/>
    </w:rPr>
  </w:style>
  <w:style w:type="paragraph" w:customStyle="1" w:styleId="Iauiue2">
    <w:name w:val="Iau?iue2"/>
    <w:rsid w:val="00816810"/>
    <w:pPr>
      <w:widowControl w:val="0"/>
    </w:pPr>
    <w:rPr>
      <w:sz w:val="28"/>
      <w:szCs w:val="28"/>
    </w:rPr>
  </w:style>
  <w:style w:type="paragraph" w:customStyle="1" w:styleId="320">
    <w:name w:val="Основной текст с отступом 32"/>
    <w:basedOn w:val="a"/>
    <w:rsid w:val="00816810"/>
    <w:pPr>
      <w:spacing w:after="120"/>
      <w:ind w:left="283"/>
    </w:pPr>
    <w:rPr>
      <w:sz w:val="16"/>
      <w:szCs w:val="16"/>
      <w:lang w:eastAsia="ar-SA"/>
    </w:rPr>
  </w:style>
  <w:style w:type="paragraph" w:customStyle="1" w:styleId="affff1">
    <w:name w:val="Список Маркир"/>
    <w:basedOn w:val="a"/>
    <w:rsid w:val="00816810"/>
    <w:pPr>
      <w:tabs>
        <w:tab w:val="num" w:pos="851"/>
        <w:tab w:val="left" w:pos="900"/>
      </w:tabs>
      <w:spacing w:line="360" w:lineRule="auto"/>
      <w:ind w:left="851" w:hanging="284"/>
      <w:jc w:val="both"/>
    </w:pPr>
  </w:style>
  <w:style w:type="paragraph" w:customStyle="1" w:styleId="1f1">
    <w:name w:val="Перечисление 1"/>
    <w:basedOn w:val="a"/>
    <w:rsid w:val="00816810"/>
    <w:pPr>
      <w:tabs>
        <w:tab w:val="num" w:pos="851"/>
      </w:tabs>
      <w:ind w:left="851" w:hanging="284"/>
      <w:jc w:val="both"/>
    </w:pPr>
    <w:rPr>
      <w:rFonts w:eastAsia="MS Mincho" w:cs="Arial"/>
      <w:sz w:val="28"/>
      <w:szCs w:val="20"/>
    </w:rPr>
  </w:style>
  <w:style w:type="paragraph" w:customStyle="1" w:styleId="affff2">
    <w:name w:val="Отступ"/>
    <w:basedOn w:val="affff3"/>
    <w:rsid w:val="00816810"/>
  </w:style>
  <w:style w:type="paragraph" w:styleId="affff3">
    <w:name w:val="List Bullet"/>
    <w:basedOn w:val="a"/>
    <w:autoRedefine/>
    <w:semiHidden/>
    <w:rsid w:val="00816810"/>
    <w:rPr>
      <w:rFonts w:eastAsia="MS Mincho"/>
      <w:sz w:val="28"/>
    </w:rPr>
  </w:style>
  <w:style w:type="character" w:customStyle="1" w:styleId="1f2">
    <w:name w:val="Слабое выделение1"/>
    <w:aliases w:val="Абзац списка 2"/>
    <w:qFormat/>
    <w:rsid w:val="00816810"/>
    <w:rPr>
      <w:rFonts w:ascii="Times New Roman" w:hAnsi="Times New Roman"/>
      <w:sz w:val="24"/>
    </w:rPr>
  </w:style>
  <w:style w:type="paragraph" w:customStyle="1" w:styleId="affff4">
    <w:name w:val="Обычный с первой строкой"/>
    <w:basedOn w:val="a"/>
    <w:qFormat/>
    <w:rsid w:val="00816810"/>
    <w:pPr>
      <w:suppressAutoHyphens/>
      <w:ind w:firstLine="567"/>
      <w:jc w:val="both"/>
    </w:pPr>
    <w:rPr>
      <w:sz w:val="28"/>
      <w:szCs w:val="28"/>
      <w:lang w:eastAsia="ar-SA"/>
    </w:rPr>
  </w:style>
  <w:style w:type="paragraph" w:customStyle="1" w:styleId="affff5">
    <w:name w:val="Обычный маркер. список"/>
    <w:basedOn w:val="a"/>
    <w:qFormat/>
    <w:rsid w:val="00816810"/>
    <w:pPr>
      <w:suppressAutoHyphens/>
      <w:ind w:left="147" w:firstLine="567"/>
      <w:jc w:val="both"/>
    </w:pPr>
    <w:rPr>
      <w:sz w:val="28"/>
      <w:szCs w:val="28"/>
      <w:lang w:eastAsia="ar-SA"/>
    </w:rPr>
  </w:style>
  <w:style w:type="paragraph" w:customStyle="1" w:styleId="-">
    <w:name w:val="Таблица - номер"/>
    <w:basedOn w:val="a"/>
    <w:qFormat/>
    <w:rsid w:val="00816810"/>
    <w:pPr>
      <w:suppressAutoHyphens/>
      <w:jc w:val="right"/>
    </w:pPr>
    <w:rPr>
      <w:i/>
      <w:lang w:eastAsia="ar-SA"/>
    </w:rPr>
  </w:style>
  <w:style w:type="paragraph" w:customStyle="1" w:styleId="affff6">
    <w:name w:val="Обычный нум. список"/>
    <w:basedOn w:val="a"/>
    <w:qFormat/>
    <w:rsid w:val="00816810"/>
    <w:pPr>
      <w:tabs>
        <w:tab w:val="num" w:pos="0"/>
      </w:tabs>
      <w:suppressAutoHyphens/>
      <w:spacing w:before="45"/>
      <w:ind w:left="147" w:firstLine="567"/>
      <w:jc w:val="both"/>
    </w:pPr>
    <w:rPr>
      <w:sz w:val="28"/>
      <w:szCs w:val="28"/>
      <w:lang w:eastAsia="ar-SA"/>
    </w:rPr>
  </w:style>
  <w:style w:type="paragraph" w:styleId="1f3">
    <w:name w:val="toc 1"/>
    <w:basedOn w:val="a"/>
    <w:next w:val="a"/>
    <w:autoRedefine/>
    <w:unhideWhenUsed/>
    <w:rsid w:val="00816810"/>
    <w:pPr>
      <w:widowControl w:val="0"/>
      <w:tabs>
        <w:tab w:val="right" w:pos="10206"/>
      </w:tabs>
      <w:spacing w:after="100"/>
      <w:ind w:right="-185"/>
    </w:pPr>
    <w:rPr>
      <w:rFonts w:eastAsia="Calibri"/>
      <w:szCs w:val="22"/>
      <w:lang w:eastAsia="en-US"/>
    </w:rPr>
  </w:style>
  <w:style w:type="paragraph" w:styleId="2b">
    <w:name w:val="toc 2"/>
    <w:basedOn w:val="a"/>
    <w:next w:val="a"/>
    <w:autoRedefine/>
    <w:unhideWhenUsed/>
    <w:rsid w:val="00816810"/>
    <w:pPr>
      <w:widowControl w:val="0"/>
      <w:tabs>
        <w:tab w:val="right" w:pos="10206"/>
      </w:tabs>
      <w:ind w:left="709" w:right="-5"/>
    </w:pPr>
    <w:rPr>
      <w:rFonts w:eastAsia="Calibri"/>
      <w:szCs w:val="22"/>
      <w:lang w:eastAsia="en-US"/>
    </w:rPr>
  </w:style>
  <w:style w:type="paragraph" w:styleId="39">
    <w:name w:val="toc 3"/>
    <w:basedOn w:val="a"/>
    <w:next w:val="a"/>
    <w:autoRedefine/>
    <w:unhideWhenUsed/>
    <w:rsid w:val="00816810"/>
    <w:pPr>
      <w:widowControl w:val="0"/>
      <w:tabs>
        <w:tab w:val="right" w:pos="10206"/>
      </w:tabs>
      <w:ind w:left="709" w:right="566"/>
      <w:jc w:val="both"/>
    </w:pPr>
    <w:rPr>
      <w:rFonts w:eastAsia="Calibri"/>
      <w:szCs w:val="22"/>
      <w:lang w:eastAsia="en-US"/>
    </w:rPr>
  </w:style>
  <w:style w:type="paragraph" w:styleId="44">
    <w:name w:val="toc 4"/>
    <w:basedOn w:val="a"/>
    <w:next w:val="a"/>
    <w:autoRedefine/>
    <w:unhideWhenUsed/>
    <w:rsid w:val="00816810"/>
    <w:pPr>
      <w:widowControl w:val="0"/>
      <w:tabs>
        <w:tab w:val="right" w:pos="10195"/>
      </w:tabs>
      <w:ind w:left="1418" w:firstLine="709"/>
      <w:jc w:val="both"/>
    </w:pPr>
    <w:rPr>
      <w:rFonts w:eastAsia="Calibri"/>
      <w:szCs w:val="22"/>
      <w:lang w:eastAsia="en-US"/>
    </w:rPr>
  </w:style>
  <w:style w:type="character" w:customStyle="1" w:styleId="affff7">
    <w:name w:val="Надстрочный"/>
    <w:rsid w:val="00816810"/>
    <w:rPr>
      <w:sz w:val="28"/>
    </w:rPr>
  </w:style>
  <w:style w:type="character" w:styleId="affff8">
    <w:name w:val="Emphasis"/>
    <w:qFormat/>
    <w:rsid w:val="00816810"/>
    <w:rPr>
      <w:i/>
      <w:iCs/>
    </w:rPr>
  </w:style>
  <w:style w:type="paragraph" w:customStyle="1" w:styleId="affff9">
    <w:name w:val="_Обычный"/>
    <w:basedOn w:val="a"/>
    <w:rsid w:val="00816810"/>
    <w:pPr>
      <w:suppressAutoHyphens/>
      <w:spacing w:line="360" w:lineRule="auto"/>
      <w:ind w:firstLine="709"/>
      <w:jc w:val="both"/>
    </w:pPr>
    <w:rPr>
      <w:lang w:eastAsia="ar-SA"/>
    </w:rPr>
  </w:style>
  <w:style w:type="character" w:customStyle="1" w:styleId="1f4">
    <w:name w:val="Текст выноски Знак1"/>
    <w:semiHidden/>
    <w:rsid w:val="00816810"/>
    <w:rPr>
      <w:rFonts w:ascii="Tahoma" w:hAnsi="Tahoma" w:cs="Tahoma"/>
      <w:b/>
      <w:i/>
      <w:sz w:val="16"/>
      <w:szCs w:val="16"/>
      <w:lang w:val="en-GB" w:eastAsia="en-US" w:bidi="ar-SA"/>
    </w:rPr>
  </w:style>
  <w:style w:type="numbering" w:customStyle="1" w:styleId="1f5">
    <w:name w:val="Нет списка1"/>
    <w:next w:val="a3"/>
    <w:semiHidden/>
    <w:unhideWhenUsed/>
    <w:rsid w:val="00816810"/>
  </w:style>
  <w:style w:type="numbering" w:customStyle="1" w:styleId="2c">
    <w:name w:val="Нет списка2"/>
    <w:next w:val="a3"/>
    <w:semiHidden/>
    <w:unhideWhenUsed/>
    <w:rsid w:val="00816810"/>
  </w:style>
  <w:style w:type="character" w:customStyle="1" w:styleId="WW8Num1z0">
    <w:name w:val="WW8Num1z0"/>
    <w:rsid w:val="00816810"/>
    <w:rPr>
      <w:rFonts w:ascii="Symbol" w:hAnsi="Symbol"/>
      <w:sz w:val="22"/>
      <w:szCs w:val="22"/>
    </w:rPr>
  </w:style>
  <w:style w:type="character" w:customStyle="1" w:styleId="WW8Num2z0">
    <w:name w:val="WW8Num2z0"/>
    <w:rsid w:val="00816810"/>
    <w:rPr>
      <w:rFonts w:ascii="Symbol" w:hAnsi="Symbol"/>
      <w:sz w:val="22"/>
      <w:szCs w:val="22"/>
    </w:rPr>
  </w:style>
  <w:style w:type="character" w:customStyle="1" w:styleId="WW8Num3z0">
    <w:name w:val="WW8Num3z0"/>
    <w:rsid w:val="00816810"/>
    <w:rPr>
      <w:rFonts w:ascii="Symbol" w:hAnsi="Symbol"/>
      <w:sz w:val="22"/>
      <w:szCs w:val="22"/>
    </w:rPr>
  </w:style>
  <w:style w:type="character" w:customStyle="1" w:styleId="WW8Num4z0">
    <w:name w:val="WW8Num4z0"/>
    <w:rsid w:val="00816810"/>
    <w:rPr>
      <w:rFonts w:ascii="Symbol" w:hAnsi="Symbol"/>
      <w:sz w:val="22"/>
      <w:szCs w:val="22"/>
    </w:rPr>
  </w:style>
  <w:style w:type="character" w:customStyle="1" w:styleId="WW8Num5z0">
    <w:name w:val="WW8Num5z0"/>
    <w:rsid w:val="00816810"/>
    <w:rPr>
      <w:rFonts w:ascii="Symbol" w:hAnsi="Symbol"/>
      <w:sz w:val="22"/>
      <w:szCs w:val="22"/>
    </w:rPr>
  </w:style>
  <w:style w:type="character" w:customStyle="1" w:styleId="WW8Num6z0">
    <w:name w:val="WW8Num6z0"/>
    <w:rsid w:val="00816810"/>
    <w:rPr>
      <w:rFonts w:ascii="Symbol" w:hAnsi="Symbol"/>
      <w:sz w:val="22"/>
      <w:szCs w:val="22"/>
    </w:rPr>
  </w:style>
  <w:style w:type="character" w:customStyle="1" w:styleId="WW8Num7z0">
    <w:name w:val="WW8Num7z0"/>
    <w:rsid w:val="00816810"/>
    <w:rPr>
      <w:rFonts w:ascii="Symbol" w:hAnsi="Symbol"/>
      <w:sz w:val="22"/>
      <w:szCs w:val="22"/>
    </w:rPr>
  </w:style>
  <w:style w:type="character" w:customStyle="1" w:styleId="WW8Num8z0">
    <w:name w:val="WW8Num8z0"/>
    <w:rsid w:val="00816810"/>
    <w:rPr>
      <w:rFonts w:ascii="Symbol" w:hAnsi="Symbol"/>
      <w:sz w:val="22"/>
      <w:szCs w:val="22"/>
    </w:rPr>
  </w:style>
  <w:style w:type="character" w:customStyle="1" w:styleId="WW8Num9z0">
    <w:name w:val="WW8Num9z0"/>
    <w:rsid w:val="00816810"/>
    <w:rPr>
      <w:rFonts w:ascii="Symbol" w:hAnsi="Symbol"/>
      <w:sz w:val="22"/>
      <w:szCs w:val="22"/>
    </w:rPr>
  </w:style>
  <w:style w:type="character" w:customStyle="1" w:styleId="WW8Num10z0">
    <w:name w:val="WW8Num10z0"/>
    <w:rsid w:val="00816810"/>
    <w:rPr>
      <w:rFonts w:ascii="Symbol" w:hAnsi="Symbol"/>
      <w:sz w:val="22"/>
      <w:szCs w:val="22"/>
    </w:rPr>
  </w:style>
  <w:style w:type="character" w:customStyle="1" w:styleId="WW8Num11z0">
    <w:name w:val="WW8Num11z0"/>
    <w:rsid w:val="00816810"/>
    <w:rPr>
      <w:rFonts w:ascii="Symbol" w:hAnsi="Symbol"/>
      <w:sz w:val="22"/>
      <w:szCs w:val="22"/>
    </w:rPr>
  </w:style>
  <w:style w:type="character" w:customStyle="1" w:styleId="WW8Num12z0">
    <w:name w:val="WW8Num12z0"/>
    <w:rsid w:val="00816810"/>
    <w:rPr>
      <w:rFonts w:ascii="Symbol" w:hAnsi="Symbol"/>
      <w:sz w:val="22"/>
      <w:szCs w:val="22"/>
    </w:rPr>
  </w:style>
  <w:style w:type="character" w:customStyle="1" w:styleId="WW8Num12z1">
    <w:name w:val="WW8Num12z1"/>
    <w:rsid w:val="00816810"/>
    <w:rPr>
      <w:rFonts w:ascii="Courier New" w:hAnsi="Courier New" w:cs="Courier New"/>
    </w:rPr>
  </w:style>
  <w:style w:type="character" w:customStyle="1" w:styleId="WW8Num12z2">
    <w:name w:val="WW8Num12z2"/>
    <w:rsid w:val="00816810"/>
    <w:rPr>
      <w:rFonts w:ascii="Wingdings" w:hAnsi="Wingdings"/>
    </w:rPr>
  </w:style>
  <w:style w:type="character" w:customStyle="1" w:styleId="WW8Num12z3">
    <w:name w:val="WW8Num12z3"/>
    <w:rsid w:val="00816810"/>
    <w:rPr>
      <w:rFonts w:ascii="Symbol" w:hAnsi="Symbol"/>
    </w:rPr>
  </w:style>
  <w:style w:type="character" w:customStyle="1" w:styleId="WW8Num13z0">
    <w:name w:val="WW8Num13z0"/>
    <w:rsid w:val="00816810"/>
    <w:rPr>
      <w:rFonts w:ascii="Symbol" w:hAnsi="Symbol"/>
      <w:sz w:val="22"/>
      <w:szCs w:val="22"/>
    </w:rPr>
  </w:style>
  <w:style w:type="character" w:customStyle="1" w:styleId="WW8Num13z1">
    <w:name w:val="WW8Num13z1"/>
    <w:rsid w:val="00816810"/>
    <w:rPr>
      <w:rFonts w:ascii="Courier New" w:hAnsi="Courier New" w:cs="Courier New"/>
    </w:rPr>
  </w:style>
  <w:style w:type="character" w:customStyle="1" w:styleId="WW8Num13z2">
    <w:name w:val="WW8Num13z2"/>
    <w:rsid w:val="00816810"/>
    <w:rPr>
      <w:rFonts w:ascii="Wingdings" w:hAnsi="Wingdings"/>
    </w:rPr>
  </w:style>
  <w:style w:type="character" w:customStyle="1" w:styleId="WW8Num13z3">
    <w:name w:val="WW8Num13z3"/>
    <w:rsid w:val="00816810"/>
    <w:rPr>
      <w:rFonts w:ascii="Symbol" w:hAnsi="Symbol"/>
    </w:rPr>
  </w:style>
  <w:style w:type="character" w:customStyle="1" w:styleId="WW8Num14z0">
    <w:name w:val="WW8Num14z0"/>
    <w:rsid w:val="00816810"/>
    <w:rPr>
      <w:rFonts w:ascii="Symbol" w:hAnsi="Symbol"/>
      <w:sz w:val="22"/>
      <w:szCs w:val="22"/>
    </w:rPr>
  </w:style>
  <w:style w:type="character" w:customStyle="1" w:styleId="WW8Num14z1">
    <w:name w:val="WW8Num14z1"/>
    <w:rsid w:val="00816810"/>
    <w:rPr>
      <w:rFonts w:ascii="Courier New" w:hAnsi="Courier New" w:cs="Courier New"/>
    </w:rPr>
  </w:style>
  <w:style w:type="character" w:customStyle="1" w:styleId="WW8Num14z2">
    <w:name w:val="WW8Num14z2"/>
    <w:rsid w:val="00816810"/>
    <w:rPr>
      <w:rFonts w:ascii="Wingdings" w:hAnsi="Wingdings"/>
    </w:rPr>
  </w:style>
  <w:style w:type="character" w:customStyle="1" w:styleId="WW8Num14z3">
    <w:name w:val="WW8Num14z3"/>
    <w:rsid w:val="00816810"/>
    <w:rPr>
      <w:rFonts w:ascii="Symbol" w:hAnsi="Symbol"/>
    </w:rPr>
  </w:style>
  <w:style w:type="character" w:customStyle="1" w:styleId="WW8Num15z0">
    <w:name w:val="WW8Num15z0"/>
    <w:rsid w:val="00816810"/>
    <w:rPr>
      <w:rFonts w:ascii="Courier New" w:hAnsi="Courier New" w:cs="Courier New"/>
      <w:sz w:val="22"/>
      <w:szCs w:val="22"/>
    </w:rPr>
  </w:style>
  <w:style w:type="character" w:customStyle="1" w:styleId="WW8Num15z1">
    <w:name w:val="WW8Num15z1"/>
    <w:rsid w:val="00816810"/>
    <w:rPr>
      <w:rFonts w:ascii="Courier New" w:hAnsi="Courier New" w:cs="Courier New"/>
    </w:rPr>
  </w:style>
  <w:style w:type="character" w:customStyle="1" w:styleId="WW8Num15z2">
    <w:name w:val="WW8Num15z2"/>
    <w:rsid w:val="00816810"/>
    <w:rPr>
      <w:rFonts w:ascii="Wingdings" w:hAnsi="Wingdings"/>
    </w:rPr>
  </w:style>
  <w:style w:type="character" w:customStyle="1" w:styleId="WW8Num15z3">
    <w:name w:val="WW8Num15z3"/>
    <w:rsid w:val="00816810"/>
    <w:rPr>
      <w:rFonts w:ascii="Symbol" w:hAnsi="Symbol"/>
    </w:rPr>
  </w:style>
  <w:style w:type="character" w:customStyle="1" w:styleId="WW8Num16z0">
    <w:name w:val="WW8Num16z0"/>
    <w:rsid w:val="00816810"/>
    <w:rPr>
      <w:rFonts w:ascii="Courier New" w:hAnsi="Courier New" w:cs="Courier New"/>
      <w:sz w:val="22"/>
      <w:szCs w:val="22"/>
    </w:rPr>
  </w:style>
  <w:style w:type="character" w:customStyle="1" w:styleId="WW8Num16z1">
    <w:name w:val="WW8Num16z1"/>
    <w:rsid w:val="00816810"/>
    <w:rPr>
      <w:rFonts w:ascii="Courier New" w:hAnsi="Courier New" w:cs="Courier New"/>
    </w:rPr>
  </w:style>
  <w:style w:type="character" w:customStyle="1" w:styleId="WW8Num16z2">
    <w:name w:val="WW8Num16z2"/>
    <w:rsid w:val="00816810"/>
    <w:rPr>
      <w:rFonts w:ascii="Wingdings" w:hAnsi="Wingdings"/>
    </w:rPr>
  </w:style>
  <w:style w:type="character" w:customStyle="1" w:styleId="WW8Num16z3">
    <w:name w:val="WW8Num16z3"/>
    <w:rsid w:val="00816810"/>
    <w:rPr>
      <w:rFonts w:ascii="Symbol" w:hAnsi="Symbol"/>
    </w:rPr>
  </w:style>
  <w:style w:type="character" w:customStyle="1" w:styleId="WW8Num17z0">
    <w:name w:val="WW8Num17z0"/>
    <w:rsid w:val="00816810"/>
    <w:rPr>
      <w:rFonts w:ascii="Symbol" w:hAnsi="Symbol"/>
      <w:sz w:val="22"/>
      <w:szCs w:val="22"/>
    </w:rPr>
  </w:style>
  <w:style w:type="character" w:customStyle="1" w:styleId="WW8Num17z1">
    <w:name w:val="WW8Num17z1"/>
    <w:rsid w:val="00816810"/>
    <w:rPr>
      <w:rFonts w:ascii="Courier New" w:hAnsi="Courier New" w:cs="Courier New"/>
    </w:rPr>
  </w:style>
  <w:style w:type="character" w:customStyle="1" w:styleId="WW8Num17z2">
    <w:name w:val="WW8Num17z2"/>
    <w:rsid w:val="00816810"/>
    <w:rPr>
      <w:rFonts w:ascii="Wingdings" w:hAnsi="Wingdings"/>
    </w:rPr>
  </w:style>
  <w:style w:type="character" w:customStyle="1" w:styleId="WW8Num17z3">
    <w:name w:val="WW8Num17z3"/>
    <w:rsid w:val="00816810"/>
    <w:rPr>
      <w:rFonts w:ascii="Symbol" w:hAnsi="Symbol"/>
    </w:rPr>
  </w:style>
  <w:style w:type="character" w:customStyle="1" w:styleId="WW8Num18z0">
    <w:name w:val="WW8Num18z0"/>
    <w:rsid w:val="00816810"/>
    <w:rPr>
      <w:rFonts w:ascii="Courier New" w:hAnsi="Courier New" w:cs="Courier New"/>
      <w:sz w:val="22"/>
      <w:szCs w:val="22"/>
    </w:rPr>
  </w:style>
  <w:style w:type="character" w:customStyle="1" w:styleId="WW8Num18z1">
    <w:name w:val="WW8Num18z1"/>
    <w:rsid w:val="00816810"/>
    <w:rPr>
      <w:rFonts w:ascii="Courier New" w:hAnsi="Courier New" w:cs="Courier New"/>
    </w:rPr>
  </w:style>
  <w:style w:type="character" w:customStyle="1" w:styleId="WW8Num18z2">
    <w:name w:val="WW8Num18z2"/>
    <w:rsid w:val="00816810"/>
    <w:rPr>
      <w:rFonts w:ascii="Wingdings" w:hAnsi="Wingdings"/>
    </w:rPr>
  </w:style>
  <w:style w:type="character" w:customStyle="1" w:styleId="WW8Num18z3">
    <w:name w:val="WW8Num18z3"/>
    <w:rsid w:val="00816810"/>
    <w:rPr>
      <w:rFonts w:ascii="Symbol" w:hAnsi="Symbol"/>
    </w:rPr>
  </w:style>
  <w:style w:type="character" w:customStyle="1" w:styleId="WW8Num19z0">
    <w:name w:val="WW8Num19z0"/>
    <w:rsid w:val="00816810"/>
    <w:rPr>
      <w:rFonts w:ascii="Courier New" w:hAnsi="Courier New" w:cs="Courier New"/>
      <w:sz w:val="22"/>
      <w:szCs w:val="22"/>
    </w:rPr>
  </w:style>
  <w:style w:type="character" w:customStyle="1" w:styleId="WW8Num19z1">
    <w:name w:val="WW8Num19z1"/>
    <w:rsid w:val="00816810"/>
    <w:rPr>
      <w:rFonts w:ascii="Courier New" w:hAnsi="Courier New" w:cs="Courier New"/>
    </w:rPr>
  </w:style>
  <w:style w:type="character" w:customStyle="1" w:styleId="WW8Num19z2">
    <w:name w:val="WW8Num19z2"/>
    <w:rsid w:val="00816810"/>
    <w:rPr>
      <w:rFonts w:ascii="Wingdings" w:hAnsi="Wingdings"/>
    </w:rPr>
  </w:style>
  <w:style w:type="character" w:customStyle="1" w:styleId="WW8Num19z3">
    <w:name w:val="WW8Num19z3"/>
    <w:rsid w:val="00816810"/>
    <w:rPr>
      <w:rFonts w:ascii="Symbol" w:hAnsi="Symbol"/>
    </w:rPr>
  </w:style>
  <w:style w:type="character" w:customStyle="1" w:styleId="WW8Num20z0">
    <w:name w:val="WW8Num20z0"/>
    <w:rsid w:val="00816810"/>
    <w:rPr>
      <w:rFonts w:ascii="Courier New" w:hAnsi="Courier New" w:cs="Courier New"/>
      <w:sz w:val="22"/>
      <w:szCs w:val="22"/>
    </w:rPr>
  </w:style>
  <w:style w:type="character" w:customStyle="1" w:styleId="WW8Num20z1">
    <w:name w:val="WW8Num20z1"/>
    <w:rsid w:val="00816810"/>
    <w:rPr>
      <w:rFonts w:ascii="Courier New" w:hAnsi="Courier New" w:cs="Courier New"/>
    </w:rPr>
  </w:style>
  <w:style w:type="character" w:customStyle="1" w:styleId="WW8Num20z2">
    <w:name w:val="WW8Num20z2"/>
    <w:rsid w:val="00816810"/>
    <w:rPr>
      <w:rFonts w:ascii="Wingdings" w:hAnsi="Wingdings"/>
    </w:rPr>
  </w:style>
  <w:style w:type="character" w:customStyle="1" w:styleId="WW8Num20z3">
    <w:name w:val="WW8Num20z3"/>
    <w:rsid w:val="00816810"/>
    <w:rPr>
      <w:rFonts w:ascii="Symbol" w:hAnsi="Symbol"/>
    </w:rPr>
  </w:style>
  <w:style w:type="character" w:customStyle="1" w:styleId="WW8Num21z0">
    <w:name w:val="WW8Num21z0"/>
    <w:rsid w:val="00816810"/>
    <w:rPr>
      <w:rFonts w:ascii="Courier New" w:hAnsi="Courier New" w:cs="Courier New"/>
      <w:sz w:val="22"/>
      <w:szCs w:val="22"/>
    </w:rPr>
  </w:style>
  <w:style w:type="character" w:customStyle="1" w:styleId="WW8Num21z1">
    <w:name w:val="WW8Num21z1"/>
    <w:rsid w:val="00816810"/>
    <w:rPr>
      <w:rFonts w:ascii="Courier New" w:hAnsi="Courier New" w:cs="Courier New"/>
    </w:rPr>
  </w:style>
  <w:style w:type="character" w:customStyle="1" w:styleId="WW8Num21z2">
    <w:name w:val="WW8Num21z2"/>
    <w:rsid w:val="00816810"/>
    <w:rPr>
      <w:rFonts w:ascii="Wingdings" w:hAnsi="Wingdings"/>
    </w:rPr>
  </w:style>
  <w:style w:type="character" w:customStyle="1" w:styleId="WW8Num21z3">
    <w:name w:val="WW8Num21z3"/>
    <w:rsid w:val="00816810"/>
    <w:rPr>
      <w:rFonts w:ascii="Symbol" w:hAnsi="Symbol"/>
    </w:rPr>
  </w:style>
  <w:style w:type="character" w:customStyle="1" w:styleId="WW8Num22z0">
    <w:name w:val="WW8Num22z0"/>
    <w:rsid w:val="00816810"/>
    <w:rPr>
      <w:rFonts w:ascii="Courier New" w:hAnsi="Courier New" w:cs="Courier New"/>
      <w:sz w:val="22"/>
      <w:szCs w:val="22"/>
    </w:rPr>
  </w:style>
  <w:style w:type="character" w:customStyle="1" w:styleId="WW8Num22z1">
    <w:name w:val="WW8Num22z1"/>
    <w:rsid w:val="00816810"/>
    <w:rPr>
      <w:rFonts w:ascii="Courier New" w:hAnsi="Courier New" w:cs="Courier New"/>
    </w:rPr>
  </w:style>
  <w:style w:type="character" w:customStyle="1" w:styleId="WW8Num22z2">
    <w:name w:val="WW8Num22z2"/>
    <w:rsid w:val="00816810"/>
    <w:rPr>
      <w:rFonts w:ascii="Wingdings" w:hAnsi="Wingdings"/>
    </w:rPr>
  </w:style>
  <w:style w:type="character" w:customStyle="1" w:styleId="WW8Num22z3">
    <w:name w:val="WW8Num22z3"/>
    <w:rsid w:val="00816810"/>
    <w:rPr>
      <w:rFonts w:ascii="Symbol" w:hAnsi="Symbol"/>
    </w:rPr>
  </w:style>
  <w:style w:type="character" w:customStyle="1" w:styleId="WW8Num23z0">
    <w:name w:val="WW8Num23z0"/>
    <w:rsid w:val="00816810"/>
    <w:rPr>
      <w:rFonts w:ascii="Symbol" w:hAnsi="Symbol"/>
      <w:sz w:val="22"/>
      <w:szCs w:val="22"/>
    </w:rPr>
  </w:style>
  <w:style w:type="character" w:customStyle="1" w:styleId="WW8Num23z1">
    <w:name w:val="WW8Num23z1"/>
    <w:rsid w:val="00816810"/>
    <w:rPr>
      <w:rFonts w:ascii="Courier New" w:hAnsi="Courier New" w:cs="Courier New"/>
    </w:rPr>
  </w:style>
  <w:style w:type="character" w:customStyle="1" w:styleId="WW8Num23z2">
    <w:name w:val="WW8Num23z2"/>
    <w:rsid w:val="00816810"/>
    <w:rPr>
      <w:rFonts w:ascii="Wingdings" w:hAnsi="Wingdings"/>
    </w:rPr>
  </w:style>
  <w:style w:type="character" w:customStyle="1" w:styleId="WW8Num23z3">
    <w:name w:val="WW8Num23z3"/>
    <w:rsid w:val="00816810"/>
    <w:rPr>
      <w:rFonts w:ascii="Symbol" w:hAnsi="Symbol"/>
    </w:rPr>
  </w:style>
  <w:style w:type="character" w:customStyle="1" w:styleId="WW8Num24z0">
    <w:name w:val="WW8Num24z0"/>
    <w:rsid w:val="00816810"/>
    <w:rPr>
      <w:rFonts w:ascii="Symbol" w:hAnsi="Symbol"/>
      <w:sz w:val="22"/>
      <w:szCs w:val="22"/>
    </w:rPr>
  </w:style>
  <w:style w:type="character" w:customStyle="1" w:styleId="WW8Num24z1">
    <w:name w:val="WW8Num24z1"/>
    <w:rsid w:val="00816810"/>
    <w:rPr>
      <w:rFonts w:ascii="Courier New" w:hAnsi="Courier New" w:cs="Courier New"/>
    </w:rPr>
  </w:style>
  <w:style w:type="character" w:customStyle="1" w:styleId="WW8Num24z2">
    <w:name w:val="WW8Num24z2"/>
    <w:rsid w:val="00816810"/>
    <w:rPr>
      <w:rFonts w:ascii="Wingdings" w:hAnsi="Wingdings"/>
    </w:rPr>
  </w:style>
  <w:style w:type="character" w:customStyle="1" w:styleId="WW8Num24z3">
    <w:name w:val="WW8Num24z3"/>
    <w:rsid w:val="00816810"/>
    <w:rPr>
      <w:rFonts w:ascii="Symbol" w:hAnsi="Symbol"/>
    </w:rPr>
  </w:style>
  <w:style w:type="character" w:customStyle="1" w:styleId="WW8Num26z0">
    <w:name w:val="WW8Num26z0"/>
    <w:rsid w:val="00816810"/>
    <w:rPr>
      <w:rFonts w:ascii="Courier New" w:hAnsi="Courier New" w:cs="Courier New"/>
      <w:sz w:val="22"/>
      <w:szCs w:val="22"/>
    </w:rPr>
  </w:style>
  <w:style w:type="character" w:customStyle="1" w:styleId="WW8Num26z1">
    <w:name w:val="WW8Num26z1"/>
    <w:rsid w:val="00816810"/>
    <w:rPr>
      <w:rFonts w:ascii="Courier New" w:hAnsi="Courier New" w:cs="Courier New"/>
    </w:rPr>
  </w:style>
  <w:style w:type="character" w:customStyle="1" w:styleId="WW8Num26z2">
    <w:name w:val="WW8Num26z2"/>
    <w:rsid w:val="00816810"/>
    <w:rPr>
      <w:rFonts w:ascii="Wingdings" w:hAnsi="Wingdings"/>
    </w:rPr>
  </w:style>
  <w:style w:type="character" w:customStyle="1" w:styleId="WW8Num26z3">
    <w:name w:val="WW8Num26z3"/>
    <w:rsid w:val="00816810"/>
    <w:rPr>
      <w:rFonts w:ascii="Symbol" w:hAnsi="Symbol"/>
    </w:rPr>
  </w:style>
  <w:style w:type="character" w:customStyle="1" w:styleId="WW8Num27z0">
    <w:name w:val="WW8Num27z0"/>
    <w:rsid w:val="00816810"/>
    <w:rPr>
      <w:rFonts w:ascii="Symbol" w:hAnsi="Symbol"/>
      <w:sz w:val="22"/>
      <w:szCs w:val="22"/>
    </w:rPr>
  </w:style>
  <w:style w:type="character" w:customStyle="1" w:styleId="WW8Num27z1">
    <w:name w:val="WW8Num27z1"/>
    <w:rsid w:val="00816810"/>
    <w:rPr>
      <w:rFonts w:ascii="Courier New" w:hAnsi="Courier New" w:cs="Courier New"/>
    </w:rPr>
  </w:style>
  <w:style w:type="character" w:customStyle="1" w:styleId="WW8Num27z2">
    <w:name w:val="WW8Num27z2"/>
    <w:rsid w:val="00816810"/>
    <w:rPr>
      <w:rFonts w:ascii="Wingdings" w:hAnsi="Wingdings"/>
    </w:rPr>
  </w:style>
  <w:style w:type="character" w:customStyle="1" w:styleId="WW8Num27z3">
    <w:name w:val="WW8Num27z3"/>
    <w:rsid w:val="00816810"/>
    <w:rPr>
      <w:rFonts w:ascii="Symbol" w:hAnsi="Symbol"/>
    </w:rPr>
  </w:style>
  <w:style w:type="character" w:customStyle="1" w:styleId="WW8Num28z0">
    <w:name w:val="WW8Num28z0"/>
    <w:rsid w:val="00816810"/>
    <w:rPr>
      <w:rFonts w:ascii="Symbol" w:hAnsi="Symbol"/>
      <w:sz w:val="22"/>
      <w:szCs w:val="22"/>
    </w:rPr>
  </w:style>
  <w:style w:type="character" w:customStyle="1" w:styleId="WW8Num28z1">
    <w:name w:val="WW8Num28z1"/>
    <w:rsid w:val="00816810"/>
    <w:rPr>
      <w:rFonts w:ascii="Courier New" w:hAnsi="Courier New" w:cs="Courier New"/>
    </w:rPr>
  </w:style>
  <w:style w:type="character" w:customStyle="1" w:styleId="WW8Num28z2">
    <w:name w:val="WW8Num28z2"/>
    <w:rsid w:val="00816810"/>
    <w:rPr>
      <w:rFonts w:ascii="Wingdings" w:hAnsi="Wingdings"/>
    </w:rPr>
  </w:style>
  <w:style w:type="character" w:customStyle="1" w:styleId="WW8Num28z3">
    <w:name w:val="WW8Num28z3"/>
    <w:rsid w:val="00816810"/>
    <w:rPr>
      <w:rFonts w:ascii="Symbol" w:hAnsi="Symbol"/>
    </w:rPr>
  </w:style>
  <w:style w:type="character" w:customStyle="1" w:styleId="WW8Num30z0">
    <w:name w:val="WW8Num30z0"/>
    <w:rsid w:val="00816810"/>
    <w:rPr>
      <w:rFonts w:ascii="Courier New" w:hAnsi="Courier New" w:cs="Courier New"/>
      <w:sz w:val="22"/>
      <w:szCs w:val="22"/>
    </w:rPr>
  </w:style>
  <w:style w:type="character" w:customStyle="1" w:styleId="WW8Num30z1">
    <w:name w:val="WW8Num30z1"/>
    <w:rsid w:val="00816810"/>
    <w:rPr>
      <w:rFonts w:ascii="Courier New" w:hAnsi="Courier New" w:cs="Courier New"/>
    </w:rPr>
  </w:style>
  <w:style w:type="character" w:customStyle="1" w:styleId="WW8Num30z2">
    <w:name w:val="WW8Num30z2"/>
    <w:rsid w:val="00816810"/>
    <w:rPr>
      <w:rFonts w:ascii="Wingdings" w:hAnsi="Wingdings"/>
    </w:rPr>
  </w:style>
  <w:style w:type="character" w:customStyle="1" w:styleId="WW8Num30z3">
    <w:name w:val="WW8Num30z3"/>
    <w:rsid w:val="00816810"/>
    <w:rPr>
      <w:rFonts w:ascii="Symbol" w:hAnsi="Symbol"/>
    </w:rPr>
  </w:style>
  <w:style w:type="character" w:customStyle="1" w:styleId="WW8Num31z0">
    <w:name w:val="WW8Num31z0"/>
    <w:rsid w:val="00816810"/>
    <w:rPr>
      <w:rFonts w:ascii="Courier New" w:hAnsi="Courier New" w:cs="Courier New"/>
      <w:sz w:val="22"/>
      <w:szCs w:val="22"/>
    </w:rPr>
  </w:style>
  <w:style w:type="character" w:customStyle="1" w:styleId="WW8Num31z1">
    <w:name w:val="WW8Num31z1"/>
    <w:rsid w:val="00816810"/>
    <w:rPr>
      <w:rFonts w:ascii="Courier New" w:hAnsi="Courier New" w:cs="Courier New"/>
    </w:rPr>
  </w:style>
  <w:style w:type="character" w:customStyle="1" w:styleId="WW8Num31z2">
    <w:name w:val="WW8Num31z2"/>
    <w:rsid w:val="00816810"/>
    <w:rPr>
      <w:rFonts w:ascii="Wingdings" w:hAnsi="Wingdings"/>
    </w:rPr>
  </w:style>
  <w:style w:type="character" w:customStyle="1" w:styleId="WW8Num31z3">
    <w:name w:val="WW8Num31z3"/>
    <w:rsid w:val="00816810"/>
    <w:rPr>
      <w:rFonts w:ascii="Symbol" w:hAnsi="Symbol"/>
    </w:rPr>
  </w:style>
  <w:style w:type="character" w:customStyle="1" w:styleId="WW8Num32z0">
    <w:name w:val="WW8Num32z0"/>
    <w:rsid w:val="00816810"/>
    <w:rPr>
      <w:rFonts w:ascii="Courier New" w:hAnsi="Courier New" w:cs="Courier New"/>
      <w:sz w:val="22"/>
      <w:szCs w:val="22"/>
    </w:rPr>
  </w:style>
  <w:style w:type="character" w:customStyle="1" w:styleId="WW8Num32z1">
    <w:name w:val="WW8Num32z1"/>
    <w:rsid w:val="00816810"/>
    <w:rPr>
      <w:rFonts w:ascii="Courier New" w:hAnsi="Courier New" w:cs="Courier New"/>
    </w:rPr>
  </w:style>
  <w:style w:type="character" w:customStyle="1" w:styleId="WW8Num32z2">
    <w:name w:val="WW8Num32z2"/>
    <w:rsid w:val="00816810"/>
    <w:rPr>
      <w:rFonts w:ascii="Wingdings" w:hAnsi="Wingdings"/>
    </w:rPr>
  </w:style>
  <w:style w:type="character" w:customStyle="1" w:styleId="WW8Num32z3">
    <w:name w:val="WW8Num32z3"/>
    <w:rsid w:val="00816810"/>
    <w:rPr>
      <w:rFonts w:ascii="Symbol" w:hAnsi="Symbol"/>
    </w:rPr>
  </w:style>
  <w:style w:type="character" w:customStyle="1" w:styleId="WW8Num33z0">
    <w:name w:val="WW8Num33z0"/>
    <w:rsid w:val="00816810"/>
    <w:rPr>
      <w:rFonts w:ascii="Courier New" w:hAnsi="Courier New" w:cs="Courier New"/>
      <w:sz w:val="22"/>
      <w:szCs w:val="22"/>
    </w:rPr>
  </w:style>
  <w:style w:type="character" w:customStyle="1" w:styleId="WW8Num33z1">
    <w:name w:val="WW8Num33z1"/>
    <w:rsid w:val="00816810"/>
    <w:rPr>
      <w:rFonts w:ascii="Courier New" w:hAnsi="Courier New" w:cs="Courier New"/>
    </w:rPr>
  </w:style>
  <w:style w:type="character" w:customStyle="1" w:styleId="WW8Num33z2">
    <w:name w:val="WW8Num33z2"/>
    <w:rsid w:val="00816810"/>
    <w:rPr>
      <w:rFonts w:ascii="Wingdings" w:hAnsi="Wingdings"/>
    </w:rPr>
  </w:style>
  <w:style w:type="character" w:customStyle="1" w:styleId="WW8Num33z3">
    <w:name w:val="WW8Num33z3"/>
    <w:rsid w:val="00816810"/>
    <w:rPr>
      <w:rFonts w:ascii="Symbol" w:hAnsi="Symbol"/>
    </w:rPr>
  </w:style>
  <w:style w:type="character" w:customStyle="1" w:styleId="WW8Num34z0">
    <w:name w:val="WW8Num34z0"/>
    <w:rsid w:val="00816810"/>
    <w:rPr>
      <w:rFonts w:ascii="Courier New" w:hAnsi="Courier New" w:cs="Courier New"/>
      <w:sz w:val="22"/>
      <w:szCs w:val="22"/>
    </w:rPr>
  </w:style>
  <w:style w:type="character" w:customStyle="1" w:styleId="WW8Num34z1">
    <w:name w:val="WW8Num34z1"/>
    <w:rsid w:val="00816810"/>
    <w:rPr>
      <w:rFonts w:ascii="Courier New" w:hAnsi="Courier New" w:cs="Courier New"/>
    </w:rPr>
  </w:style>
  <w:style w:type="character" w:customStyle="1" w:styleId="WW8Num34z2">
    <w:name w:val="WW8Num34z2"/>
    <w:rsid w:val="00816810"/>
    <w:rPr>
      <w:rFonts w:ascii="Wingdings" w:hAnsi="Wingdings"/>
    </w:rPr>
  </w:style>
  <w:style w:type="character" w:customStyle="1" w:styleId="WW8Num34z3">
    <w:name w:val="WW8Num34z3"/>
    <w:rsid w:val="00816810"/>
    <w:rPr>
      <w:rFonts w:ascii="Symbol" w:hAnsi="Symbol"/>
    </w:rPr>
  </w:style>
  <w:style w:type="character" w:customStyle="1" w:styleId="WW8Num35z0">
    <w:name w:val="WW8Num35z0"/>
    <w:rsid w:val="00816810"/>
    <w:rPr>
      <w:rFonts w:ascii="Courier New" w:hAnsi="Courier New" w:cs="Courier New"/>
      <w:sz w:val="22"/>
      <w:szCs w:val="22"/>
    </w:rPr>
  </w:style>
  <w:style w:type="character" w:customStyle="1" w:styleId="WW8Num35z1">
    <w:name w:val="WW8Num35z1"/>
    <w:rsid w:val="00816810"/>
    <w:rPr>
      <w:rFonts w:ascii="Courier New" w:hAnsi="Courier New" w:cs="Courier New"/>
    </w:rPr>
  </w:style>
  <w:style w:type="character" w:customStyle="1" w:styleId="WW8Num35z2">
    <w:name w:val="WW8Num35z2"/>
    <w:rsid w:val="00816810"/>
    <w:rPr>
      <w:rFonts w:ascii="Wingdings" w:hAnsi="Wingdings"/>
    </w:rPr>
  </w:style>
  <w:style w:type="character" w:customStyle="1" w:styleId="WW8Num35z3">
    <w:name w:val="WW8Num35z3"/>
    <w:rsid w:val="00816810"/>
    <w:rPr>
      <w:rFonts w:ascii="Symbol" w:hAnsi="Symbol"/>
    </w:rPr>
  </w:style>
  <w:style w:type="character" w:customStyle="1" w:styleId="WW8Num36z0">
    <w:name w:val="WW8Num36z0"/>
    <w:rsid w:val="00816810"/>
    <w:rPr>
      <w:rFonts w:ascii="Courier New" w:hAnsi="Courier New" w:cs="Courier New"/>
      <w:sz w:val="22"/>
      <w:szCs w:val="22"/>
    </w:rPr>
  </w:style>
  <w:style w:type="character" w:customStyle="1" w:styleId="WW8Num36z1">
    <w:name w:val="WW8Num36z1"/>
    <w:rsid w:val="00816810"/>
    <w:rPr>
      <w:rFonts w:ascii="Courier New" w:hAnsi="Courier New" w:cs="Courier New"/>
    </w:rPr>
  </w:style>
  <w:style w:type="character" w:customStyle="1" w:styleId="WW8Num36z2">
    <w:name w:val="WW8Num36z2"/>
    <w:rsid w:val="00816810"/>
    <w:rPr>
      <w:rFonts w:ascii="Wingdings" w:hAnsi="Wingdings"/>
    </w:rPr>
  </w:style>
  <w:style w:type="character" w:customStyle="1" w:styleId="WW8Num36z3">
    <w:name w:val="WW8Num36z3"/>
    <w:rsid w:val="00816810"/>
    <w:rPr>
      <w:rFonts w:ascii="Symbol" w:hAnsi="Symbol"/>
    </w:rPr>
  </w:style>
  <w:style w:type="character" w:customStyle="1" w:styleId="WW8Num37z0">
    <w:name w:val="WW8Num37z0"/>
    <w:rsid w:val="00816810"/>
    <w:rPr>
      <w:rFonts w:ascii="Courier New" w:hAnsi="Courier New" w:cs="Courier New"/>
      <w:sz w:val="22"/>
      <w:szCs w:val="22"/>
    </w:rPr>
  </w:style>
  <w:style w:type="character" w:customStyle="1" w:styleId="WW8Num37z1">
    <w:name w:val="WW8Num37z1"/>
    <w:rsid w:val="00816810"/>
    <w:rPr>
      <w:rFonts w:ascii="Courier New" w:hAnsi="Courier New" w:cs="Courier New"/>
    </w:rPr>
  </w:style>
  <w:style w:type="character" w:customStyle="1" w:styleId="WW8Num37z2">
    <w:name w:val="WW8Num37z2"/>
    <w:rsid w:val="00816810"/>
    <w:rPr>
      <w:rFonts w:ascii="Wingdings" w:hAnsi="Wingdings"/>
    </w:rPr>
  </w:style>
  <w:style w:type="character" w:customStyle="1" w:styleId="WW8Num37z3">
    <w:name w:val="WW8Num37z3"/>
    <w:rsid w:val="00816810"/>
    <w:rPr>
      <w:rFonts w:ascii="Symbol" w:hAnsi="Symbol"/>
    </w:rPr>
  </w:style>
  <w:style w:type="character" w:customStyle="1" w:styleId="WW8Num38z0">
    <w:name w:val="WW8Num38z0"/>
    <w:rsid w:val="00816810"/>
    <w:rPr>
      <w:rFonts w:ascii="Symbol" w:hAnsi="Symbol"/>
      <w:sz w:val="22"/>
      <w:szCs w:val="22"/>
    </w:rPr>
  </w:style>
  <w:style w:type="character" w:customStyle="1" w:styleId="WW8Num38z1">
    <w:name w:val="WW8Num38z1"/>
    <w:rsid w:val="00816810"/>
    <w:rPr>
      <w:rFonts w:ascii="Courier New" w:hAnsi="Courier New" w:cs="Courier New"/>
    </w:rPr>
  </w:style>
  <w:style w:type="character" w:customStyle="1" w:styleId="WW8Num38z2">
    <w:name w:val="WW8Num38z2"/>
    <w:rsid w:val="00816810"/>
    <w:rPr>
      <w:rFonts w:ascii="Wingdings" w:hAnsi="Wingdings"/>
    </w:rPr>
  </w:style>
  <w:style w:type="character" w:customStyle="1" w:styleId="WW8Num38z3">
    <w:name w:val="WW8Num38z3"/>
    <w:rsid w:val="00816810"/>
    <w:rPr>
      <w:rFonts w:ascii="Symbol" w:hAnsi="Symbol"/>
    </w:rPr>
  </w:style>
  <w:style w:type="character" w:customStyle="1" w:styleId="WW8Num39z0">
    <w:name w:val="WW8Num39z0"/>
    <w:rsid w:val="00816810"/>
    <w:rPr>
      <w:rFonts w:ascii="Symbol" w:hAnsi="Symbol"/>
      <w:sz w:val="22"/>
      <w:szCs w:val="22"/>
    </w:rPr>
  </w:style>
  <w:style w:type="character" w:customStyle="1" w:styleId="WW8Num39z1">
    <w:name w:val="WW8Num39z1"/>
    <w:rsid w:val="00816810"/>
    <w:rPr>
      <w:rFonts w:ascii="Courier New" w:hAnsi="Courier New" w:cs="Courier New"/>
    </w:rPr>
  </w:style>
  <w:style w:type="character" w:customStyle="1" w:styleId="WW8Num39z2">
    <w:name w:val="WW8Num39z2"/>
    <w:rsid w:val="00816810"/>
    <w:rPr>
      <w:rFonts w:ascii="Wingdings" w:hAnsi="Wingdings"/>
    </w:rPr>
  </w:style>
  <w:style w:type="character" w:customStyle="1" w:styleId="WW8Num39z3">
    <w:name w:val="WW8Num39z3"/>
    <w:rsid w:val="00816810"/>
    <w:rPr>
      <w:rFonts w:ascii="Symbol" w:hAnsi="Symbol"/>
    </w:rPr>
  </w:style>
  <w:style w:type="character" w:customStyle="1" w:styleId="WW8Num40z0">
    <w:name w:val="WW8Num40z0"/>
    <w:rsid w:val="00816810"/>
    <w:rPr>
      <w:rFonts w:ascii="Symbol" w:hAnsi="Symbol"/>
      <w:sz w:val="22"/>
      <w:szCs w:val="22"/>
    </w:rPr>
  </w:style>
  <w:style w:type="character" w:customStyle="1" w:styleId="WW8Num43z0">
    <w:name w:val="WW8Num43z0"/>
    <w:rsid w:val="00816810"/>
    <w:rPr>
      <w:rFonts w:ascii="Courier New" w:hAnsi="Courier New" w:cs="Courier New"/>
      <w:sz w:val="22"/>
      <w:szCs w:val="22"/>
    </w:rPr>
  </w:style>
  <w:style w:type="character" w:customStyle="1" w:styleId="WW8Num43z1">
    <w:name w:val="WW8Num43z1"/>
    <w:rsid w:val="00816810"/>
    <w:rPr>
      <w:rFonts w:ascii="Courier New" w:hAnsi="Courier New" w:cs="Courier New"/>
    </w:rPr>
  </w:style>
  <w:style w:type="character" w:customStyle="1" w:styleId="WW8Num43z2">
    <w:name w:val="WW8Num43z2"/>
    <w:rsid w:val="00816810"/>
    <w:rPr>
      <w:rFonts w:ascii="Wingdings" w:hAnsi="Wingdings"/>
    </w:rPr>
  </w:style>
  <w:style w:type="character" w:customStyle="1" w:styleId="WW8Num43z3">
    <w:name w:val="WW8Num43z3"/>
    <w:rsid w:val="00816810"/>
    <w:rPr>
      <w:rFonts w:ascii="Symbol" w:hAnsi="Symbol"/>
    </w:rPr>
  </w:style>
  <w:style w:type="character" w:customStyle="1" w:styleId="WW8Num44z0">
    <w:name w:val="WW8Num44z0"/>
    <w:rsid w:val="00816810"/>
    <w:rPr>
      <w:rFonts w:ascii="Symbol" w:hAnsi="Symbol"/>
      <w:sz w:val="22"/>
      <w:szCs w:val="22"/>
    </w:rPr>
  </w:style>
  <w:style w:type="character" w:customStyle="1" w:styleId="WW8Num44z1">
    <w:name w:val="WW8Num44z1"/>
    <w:rsid w:val="00816810"/>
    <w:rPr>
      <w:rFonts w:ascii="Courier New" w:hAnsi="Courier New" w:cs="Courier New"/>
      <w:sz w:val="22"/>
      <w:szCs w:val="22"/>
    </w:rPr>
  </w:style>
  <w:style w:type="character" w:customStyle="1" w:styleId="WW8Num44z2">
    <w:name w:val="WW8Num44z2"/>
    <w:rsid w:val="00816810"/>
    <w:rPr>
      <w:rFonts w:ascii="Wingdings" w:hAnsi="Wingdings"/>
    </w:rPr>
  </w:style>
  <w:style w:type="character" w:customStyle="1" w:styleId="WW8Num44z3">
    <w:name w:val="WW8Num44z3"/>
    <w:rsid w:val="00816810"/>
    <w:rPr>
      <w:rFonts w:ascii="Symbol" w:hAnsi="Symbol"/>
    </w:rPr>
  </w:style>
  <w:style w:type="character" w:customStyle="1" w:styleId="WW8Num44z4">
    <w:name w:val="WW8Num44z4"/>
    <w:rsid w:val="00816810"/>
    <w:rPr>
      <w:rFonts w:ascii="Courier New" w:hAnsi="Courier New" w:cs="Courier New"/>
    </w:rPr>
  </w:style>
  <w:style w:type="character" w:customStyle="1" w:styleId="WW8Num45z0">
    <w:name w:val="WW8Num45z0"/>
    <w:rsid w:val="00816810"/>
    <w:rPr>
      <w:rFonts w:ascii="Symbol" w:hAnsi="Symbol"/>
      <w:sz w:val="22"/>
      <w:szCs w:val="22"/>
    </w:rPr>
  </w:style>
  <w:style w:type="character" w:customStyle="1" w:styleId="WW8Num45z1">
    <w:name w:val="WW8Num45z1"/>
    <w:rsid w:val="00816810"/>
    <w:rPr>
      <w:rFonts w:ascii="Courier New" w:hAnsi="Courier New" w:cs="Courier New"/>
    </w:rPr>
  </w:style>
  <w:style w:type="character" w:customStyle="1" w:styleId="WW8Num45z2">
    <w:name w:val="WW8Num45z2"/>
    <w:rsid w:val="00816810"/>
    <w:rPr>
      <w:rFonts w:ascii="Wingdings" w:hAnsi="Wingdings"/>
    </w:rPr>
  </w:style>
  <w:style w:type="character" w:customStyle="1" w:styleId="WW8Num45z3">
    <w:name w:val="WW8Num45z3"/>
    <w:rsid w:val="00816810"/>
    <w:rPr>
      <w:rFonts w:ascii="Symbol" w:hAnsi="Symbol"/>
    </w:rPr>
  </w:style>
  <w:style w:type="character" w:customStyle="1" w:styleId="WW8Num46z0">
    <w:name w:val="WW8Num46z0"/>
    <w:rsid w:val="00816810"/>
    <w:rPr>
      <w:rFonts w:ascii="Symbol" w:hAnsi="Symbol"/>
      <w:sz w:val="22"/>
      <w:szCs w:val="22"/>
    </w:rPr>
  </w:style>
  <w:style w:type="character" w:customStyle="1" w:styleId="WW8Num46z1">
    <w:name w:val="WW8Num46z1"/>
    <w:rsid w:val="00816810"/>
    <w:rPr>
      <w:rFonts w:ascii="Courier New" w:hAnsi="Courier New" w:cs="Courier New"/>
    </w:rPr>
  </w:style>
  <w:style w:type="character" w:customStyle="1" w:styleId="WW8Num46z2">
    <w:name w:val="WW8Num46z2"/>
    <w:rsid w:val="00816810"/>
    <w:rPr>
      <w:rFonts w:ascii="Wingdings" w:hAnsi="Wingdings"/>
    </w:rPr>
  </w:style>
  <w:style w:type="character" w:customStyle="1" w:styleId="WW8Num46z3">
    <w:name w:val="WW8Num46z3"/>
    <w:rsid w:val="00816810"/>
    <w:rPr>
      <w:rFonts w:ascii="Symbol" w:hAnsi="Symbol"/>
    </w:rPr>
  </w:style>
  <w:style w:type="character" w:customStyle="1" w:styleId="WW8Num47z0">
    <w:name w:val="WW8Num47z0"/>
    <w:rsid w:val="00816810"/>
    <w:rPr>
      <w:rFonts w:ascii="Symbol" w:hAnsi="Symbol"/>
      <w:sz w:val="22"/>
      <w:szCs w:val="22"/>
    </w:rPr>
  </w:style>
  <w:style w:type="character" w:customStyle="1" w:styleId="WW8Num47z1">
    <w:name w:val="WW8Num47z1"/>
    <w:rsid w:val="00816810"/>
    <w:rPr>
      <w:rFonts w:ascii="Courier New" w:hAnsi="Courier New" w:cs="Courier New"/>
    </w:rPr>
  </w:style>
  <w:style w:type="character" w:customStyle="1" w:styleId="WW8Num47z2">
    <w:name w:val="WW8Num47z2"/>
    <w:rsid w:val="00816810"/>
    <w:rPr>
      <w:rFonts w:ascii="Wingdings" w:hAnsi="Wingdings"/>
    </w:rPr>
  </w:style>
  <w:style w:type="character" w:customStyle="1" w:styleId="WW8Num47z3">
    <w:name w:val="WW8Num47z3"/>
    <w:rsid w:val="00816810"/>
    <w:rPr>
      <w:rFonts w:ascii="Symbol" w:hAnsi="Symbol"/>
    </w:rPr>
  </w:style>
  <w:style w:type="character" w:customStyle="1" w:styleId="WW8Num48z0">
    <w:name w:val="WW8Num48z0"/>
    <w:rsid w:val="00816810"/>
    <w:rPr>
      <w:rFonts w:ascii="Symbol" w:hAnsi="Symbol"/>
      <w:sz w:val="22"/>
      <w:szCs w:val="22"/>
    </w:rPr>
  </w:style>
  <w:style w:type="character" w:customStyle="1" w:styleId="WW8Num48z1">
    <w:name w:val="WW8Num48z1"/>
    <w:rsid w:val="00816810"/>
    <w:rPr>
      <w:rFonts w:ascii="Courier New" w:hAnsi="Courier New" w:cs="Courier New"/>
    </w:rPr>
  </w:style>
  <w:style w:type="character" w:customStyle="1" w:styleId="WW8Num48z2">
    <w:name w:val="WW8Num48z2"/>
    <w:rsid w:val="00816810"/>
    <w:rPr>
      <w:rFonts w:ascii="Wingdings" w:hAnsi="Wingdings"/>
    </w:rPr>
  </w:style>
  <w:style w:type="character" w:customStyle="1" w:styleId="WW8Num48z3">
    <w:name w:val="WW8Num48z3"/>
    <w:rsid w:val="00816810"/>
    <w:rPr>
      <w:rFonts w:ascii="Symbol" w:hAnsi="Symbol"/>
    </w:rPr>
  </w:style>
  <w:style w:type="character" w:customStyle="1" w:styleId="WW8Num49z0">
    <w:name w:val="WW8Num49z0"/>
    <w:rsid w:val="00816810"/>
    <w:rPr>
      <w:rFonts w:ascii="Courier New" w:hAnsi="Courier New" w:cs="Courier New"/>
      <w:sz w:val="22"/>
      <w:szCs w:val="22"/>
    </w:rPr>
  </w:style>
  <w:style w:type="character" w:customStyle="1" w:styleId="WW8Num49z1">
    <w:name w:val="WW8Num49z1"/>
    <w:rsid w:val="00816810"/>
    <w:rPr>
      <w:rFonts w:ascii="Courier New" w:hAnsi="Courier New" w:cs="Courier New"/>
    </w:rPr>
  </w:style>
  <w:style w:type="character" w:customStyle="1" w:styleId="WW8Num49z2">
    <w:name w:val="WW8Num49z2"/>
    <w:rsid w:val="00816810"/>
    <w:rPr>
      <w:rFonts w:ascii="Wingdings" w:hAnsi="Wingdings"/>
    </w:rPr>
  </w:style>
  <w:style w:type="character" w:customStyle="1" w:styleId="WW8Num49z3">
    <w:name w:val="WW8Num49z3"/>
    <w:rsid w:val="00816810"/>
    <w:rPr>
      <w:rFonts w:ascii="Symbol" w:hAnsi="Symbol"/>
    </w:rPr>
  </w:style>
  <w:style w:type="character" w:customStyle="1" w:styleId="WW8Num50z0">
    <w:name w:val="WW8Num50z0"/>
    <w:rsid w:val="00816810"/>
    <w:rPr>
      <w:rFonts w:ascii="Courier New" w:hAnsi="Courier New" w:cs="Courier New"/>
      <w:sz w:val="22"/>
      <w:szCs w:val="22"/>
    </w:rPr>
  </w:style>
  <w:style w:type="character" w:customStyle="1" w:styleId="WW8Num50z1">
    <w:name w:val="WW8Num50z1"/>
    <w:rsid w:val="00816810"/>
    <w:rPr>
      <w:rFonts w:ascii="Courier New" w:hAnsi="Courier New" w:cs="Courier New"/>
    </w:rPr>
  </w:style>
  <w:style w:type="character" w:customStyle="1" w:styleId="WW8Num50z2">
    <w:name w:val="WW8Num50z2"/>
    <w:rsid w:val="00816810"/>
    <w:rPr>
      <w:rFonts w:ascii="Wingdings" w:hAnsi="Wingdings"/>
    </w:rPr>
  </w:style>
  <w:style w:type="character" w:customStyle="1" w:styleId="WW8Num50z3">
    <w:name w:val="WW8Num50z3"/>
    <w:rsid w:val="00816810"/>
    <w:rPr>
      <w:rFonts w:ascii="Symbol" w:hAnsi="Symbol"/>
    </w:rPr>
  </w:style>
  <w:style w:type="character" w:customStyle="1" w:styleId="WW8Num51z0">
    <w:name w:val="WW8Num51z0"/>
    <w:rsid w:val="00816810"/>
    <w:rPr>
      <w:rFonts w:ascii="Symbol" w:hAnsi="Symbol"/>
      <w:sz w:val="22"/>
      <w:szCs w:val="22"/>
    </w:rPr>
  </w:style>
  <w:style w:type="character" w:customStyle="1" w:styleId="WW8Num51z1">
    <w:name w:val="WW8Num51z1"/>
    <w:rsid w:val="00816810"/>
    <w:rPr>
      <w:rFonts w:ascii="Courier New" w:hAnsi="Courier New" w:cs="Courier New"/>
    </w:rPr>
  </w:style>
  <w:style w:type="character" w:customStyle="1" w:styleId="WW8Num51z2">
    <w:name w:val="WW8Num51z2"/>
    <w:rsid w:val="00816810"/>
    <w:rPr>
      <w:rFonts w:ascii="Wingdings" w:hAnsi="Wingdings"/>
    </w:rPr>
  </w:style>
  <w:style w:type="character" w:customStyle="1" w:styleId="WW8Num51z3">
    <w:name w:val="WW8Num51z3"/>
    <w:rsid w:val="00816810"/>
    <w:rPr>
      <w:rFonts w:ascii="Symbol" w:hAnsi="Symbol"/>
    </w:rPr>
  </w:style>
  <w:style w:type="character" w:customStyle="1" w:styleId="WW8Num52z0">
    <w:name w:val="WW8Num52z0"/>
    <w:rsid w:val="00816810"/>
    <w:rPr>
      <w:rFonts w:ascii="Symbol" w:hAnsi="Symbol"/>
      <w:sz w:val="22"/>
      <w:szCs w:val="22"/>
    </w:rPr>
  </w:style>
  <w:style w:type="character" w:customStyle="1" w:styleId="WW8Num52z1">
    <w:name w:val="WW8Num52z1"/>
    <w:rsid w:val="00816810"/>
    <w:rPr>
      <w:rFonts w:ascii="Courier New" w:hAnsi="Courier New" w:cs="Courier New"/>
    </w:rPr>
  </w:style>
  <w:style w:type="character" w:customStyle="1" w:styleId="WW8Num52z2">
    <w:name w:val="WW8Num52z2"/>
    <w:rsid w:val="00816810"/>
    <w:rPr>
      <w:rFonts w:ascii="Wingdings" w:hAnsi="Wingdings"/>
    </w:rPr>
  </w:style>
  <w:style w:type="character" w:customStyle="1" w:styleId="WW8Num52z3">
    <w:name w:val="WW8Num52z3"/>
    <w:rsid w:val="00816810"/>
    <w:rPr>
      <w:rFonts w:ascii="Symbol" w:hAnsi="Symbol"/>
    </w:rPr>
  </w:style>
  <w:style w:type="character" w:customStyle="1" w:styleId="WW8Num53z0">
    <w:name w:val="WW8Num53z0"/>
    <w:rsid w:val="00816810"/>
    <w:rPr>
      <w:rFonts w:ascii="Symbol" w:hAnsi="Symbol"/>
      <w:sz w:val="22"/>
      <w:szCs w:val="22"/>
    </w:rPr>
  </w:style>
  <w:style w:type="character" w:customStyle="1" w:styleId="WW8Num53z1">
    <w:name w:val="WW8Num53z1"/>
    <w:rsid w:val="00816810"/>
    <w:rPr>
      <w:rFonts w:ascii="Courier New" w:hAnsi="Courier New" w:cs="Courier New"/>
    </w:rPr>
  </w:style>
  <w:style w:type="character" w:customStyle="1" w:styleId="WW8Num53z2">
    <w:name w:val="WW8Num53z2"/>
    <w:rsid w:val="00816810"/>
    <w:rPr>
      <w:rFonts w:ascii="Wingdings" w:hAnsi="Wingdings"/>
    </w:rPr>
  </w:style>
  <w:style w:type="character" w:customStyle="1" w:styleId="WW8Num53z3">
    <w:name w:val="WW8Num53z3"/>
    <w:rsid w:val="00816810"/>
    <w:rPr>
      <w:rFonts w:ascii="Symbol" w:hAnsi="Symbol"/>
    </w:rPr>
  </w:style>
  <w:style w:type="character" w:customStyle="1" w:styleId="WW8Num55z0">
    <w:name w:val="WW8Num55z0"/>
    <w:rsid w:val="00816810"/>
    <w:rPr>
      <w:rFonts w:ascii="Courier New" w:hAnsi="Courier New" w:cs="Courier New"/>
      <w:sz w:val="22"/>
      <w:szCs w:val="22"/>
    </w:rPr>
  </w:style>
  <w:style w:type="character" w:customStyle="1" w:styleId="WW8Num55z1">
    <w:name w:val="WW8Num55z1"/>
    <w:rsid w:val="00816810"/>
    <w:rPr>
      <w:rFonts w:ascii="Courier New" w:hAnsi="Courier New" w:cs="Courier New"/>
    </w:rPr>
  </w:style>
  <w:style w:type="character" w:customStyle="1" w:styleId="WW8Num55z2">
    <w:name w:val="WW8Num55z2"/>
    <w:rsid w:val="00816810"/>
    <w:rPr>
      <w:rFonts w:ascii="Wingdings" w:hAnsi="Wingdings"/>
    </w:rPr>
  </w:style>
  <w:style w:type="character" w:customStyle="1" w:styleId="WW8Num55z3">
    <w:name w:val="WW8Num55z3"/>
    <w:rsid w:val="00816810"/>
    <w:rPr>
      <w:rFonts w:ascii="Symbol" w:hAnsi="Symbol"/>
    </w:rPr>
  </w:style>
  <w:style w:type="character" w:customStyle="1" w:styleId="WW8Num56z0">
    <w:name w:val="WW8Num56z0"/>
    <w:rsid w:val="00816810"/>
    <w:rPr>
      <w:rFonts w:ascii="Courier New" w:hAnsi="Courier New" w:cs="Courier New"/>
      <w:sz w:val="22"/>
      <w:szCs w:val="22"/>
    </w:rPr>
  </w:style>
  <w:style w:type="character" w:customStyle="1" w:styleId="WW8Num56z1">
    <w:name w:val="WW8Num56z1"/>
    <w:rsid w:val="00816810"/>
    <w:rPr>
      <w:rFonts w:ascii="Courier New" w:hAnsi="Courier New" w:cs="Courier New"/>
    </w:rPr>
  </w:style>
  <w:style w:type="character" w:customStyle="1" w:styleId="WW8Num56z2">
    <w:name w:val="WW8Num56z2"/>
    <w:rsid w:val="00816810"/>
    <w:rPr>
      <w:rFonts w:ascii="Wingdings" w:hAnsi="Wingdings"/>
    </w:rPr>
  </w:style>
  <w:style w:type="character" w:customStyle="1" w:styleId="WW8Num56z3">
    <w:name w:val="WW8Num56z3"/>
    <w:rsid w:val="00816810"/>
    <w:rPr>
      <w:rFonts w:ascii="Symbol" w:hAnsi="Symbol"/>
    </w:rPr>
  </w:style>
  <w:style w:type="character" w:customStyle="1" w:styleId="WW8Num57z0">
    <w:name w:val="WW8Num57z0"/>
    <w:rsid w:val="00816810"/>
    <w:rPr>
      <w:rFonts w:ascii="Courier New" w:hAnsi="Courier New" w:cs="Courier New"/>
      <w:sz w:val="22"/>
      <w:szCs w:val="22"/>
    </w:rPr>
  </w:style>
  <w:style w:type="character" w:customStyle="1" w:styleId="WW8Num57z1">
    <w:name w:val="WW8Num57z1"/>
    <w:rsid w:val="00816810"/>
    <w:rPr>
      <w:rFonts w:ascii="Courier New" w:hAnsi="Courier New" w:cs="Courier New"/>
    </w:rPr>
  </w:style>
  <w:style w:type="character" w:customStyle="1" w:styleId="WW8Num57z2">
    <w:name w:val="WW8Num57z2"/>
    <w:rsid w:val="00816810"/>
    <w:rPr>
      <w:rFonts w:ascii="Wingdings" w:hAnsi="Wingdings"/>
    </w:rPr>
  </w:style>
  <w:style w:type="character" w:customStyle="1" w:styleId="WW8Num57z3">
    <w:name w:val="WW8Num57z3"/>
    <w:rsid w:val="00816810"/>
    <w:rPr>
      <w:rFonts w:ascii="Symbol" w:hAnsi="Symbol"/>
    </w:rPr>
  </w:style>
  <w:style w:type="character" w:customStyle="1" w:styleId="WW8Num58z0">
    <w:name w:val="WW8Num58z0"/>
    <w:rsid w:val="00816810"/>
    <w:rPr>
      <w:rFonts w:ascii="Symbol" w:hAnsi="Symbol"/>
      <w:sz w:val="22"/>
      <w:szCs w:val="22"/>
    </w:rPr>
  </w:style>
  <w:style w:type="character" w:customStyle="1" w:styleId="WW8Num58z1">
    <w:name w:val="WW8Num58z1"/>
    <w:rsid w:val="00816810"/>
    <w:rPr>
      <w:rFonts w:ascii="Courier New" w:hAnsi="Courier New" w:cs="Courier New"/>
    </w:rPr>
  </w:style>
  <w:style w:type="character" w:customStyle="1" w:styleId="WW8Num58z2">
    <w:name w:val="WW8Num58z2"/>
    <w:rsid w:val="00816810"/>
    <w:rPr>
      <w:rFonts w:ascii="Wingdings" w:hAnsi="Wingdings"/>
    </w:rPr>
  </w:style>
  <w:style w:type="character" w:customStyle="1" w:styleId="WW8Num58z3">
    <w:name w:val="WW8Num58z3"/>
    <w:rsid w:val="00816810"/>
    <w:rPr>
      <w:rFonts w:ascii="Symbol" w:hAnsi="Symbol"/>
    </w:rPr>
  </w:style>
  <w:style w:type="character" w:customStyle="1" w:styleId="WW8Num59z0">
    <w:name w:val="WW8Num59z0"/>
    <w:rsid w:val="00816810"/>
    <w:rPr>
      <w:rFonts w:ascii="Symbol" w:hAnsi="Symbol"/>
      <w:sz w:val="22"/>
      <w:szCs w:val="22"/>
    </w:rPr>
  </w:style>
  <w:style w:type="character" w:customStyle="1" w:styleId="WW8Num59z1">
    <w:name w:val="WW8Num59z1"/>
    <w:rsid w:val="00816810"/>
    <w:rPr>
      <w:rFonts w:ascii="Courier New" w:hAnsi="Courier New" w:cs="Courier New"/>
    </w:rPr>
  </w:style>
  <w:style w:type="character" w:customStyle="1" w:styleId="WW8Num59z2">
    <w:name w:val="WW8Num59z2"/>
    <w:rsid w:val="00816810"/>
    <w:rPr>
      <w:rFonts w:ascii="Wingdings" w:hAnsi="Wingdings"/>
    </w:rPr>
  </w:style>
  <w:style w:type="character" w:customStyle="1" w:styleId="WW8Num59z3">
    <w:name w:val="WW8Num59z3"/>
    <w:rsid w:val="00816810"/>
    <w:rPr>
      <w:rFonts w:ascii="Symbol" w:hAnsi="Symbol"/>
    </w:rPr>
  </w:style>
  <w:style w:type="character" w:customStyle="1" w:styleId="Normal">
    <w:name w:val="Normal Знак"/>
    <w:rsid w:val="00816810"/>
    <w:rPr>
      <w:sz w:val="22"/>
      <w:lang w:val="ru-RU" w:eastAsia="ar-SA" w:bidi="ar-SA"/>
    </w:rPr>
  </w:style>
  <w:style w:type="character" w:customStyle="1" w:styleId="1f6">
    <w:name w:val="Знак примечания1"/>
    <w:rsid w:val="00816810"/>
    <w:rPr>
      <w:sz w:val="16"/>
      <w:szCs w:val="16"/>
    </w:rPr>
  </w:style>
  <w:style w:type="paragraph" w:customStyle="1" w:styleId="1f7">
    <w:name w:val="Название объекта1"/>
    <w:next w:val="a"/>
    <w:rsid w:val="00816810"/>
    <w:pPr>
      <w:suppressAutoHyphens/>
      <w:spacing w:before="240" w:after="60"/>
    </w:pPr>
    <w:rPr>
      <w:sz w:val="26"/>
      <w:szCs w:val="24"/>
      <w:lang w:eastAsia="ar-SA"/>
    </w:rPr>
  </w:style>
  <w:style w:type="paragraph" w:customStyle="1" w:styleId="1f8">
    <w:name w:val="Обычный1"/>
    <w:rsid w:val="00816810"/>
    <w:pPr>
      <w:suppressAutoHyphens/>
      <w:snapToGrid w:val="0"/>
    </w:pPr>
    <w:rPr>
      <w:sz w:val="22"/>
      <w:szCs w:val="24"/>
      <w:lang w:eastAsia="ar-SA"/>
    </w:rPr>
  </w:style>
  <w:style w:type="paragraph" w:customStyle="1" w:styleId="Normal10-022">
    <w:name w:val="Стиль Normal + 10 пт полужирный По центру Слева:  -02 см Справ...2"/>
    <w:basedOn w:val="1f8"/>
    <w:rsid w:val="00816810"/>
    <w:pPr>
      <w:ind w:left="-113" w:right="-113"/>
      <w:jc w:val="center"/>
    </w:pPr>
    <w:rPr>
      <w:b/>
      <w:bCs/>
      <w:sz w:val="20"/>
    </w:rPr>
  </w:style>
  <w:style w:type="paragraph" w:customStyle="1" w:styleId="Heading">
    <w:name w:val="Heading"/>
    <w:rsid w:val="00816810"/>
    <w:pPr>
      <w:suppressAutoHyphens/>
      <w:autoSpaceDE w:val="0"/>
    </w:pPr>
    <w:rPr>
      <w:rFonts w:ascii="Arial" w:hAnsi="Arial" w:cs="Arial"/>
      <w:b/>
      <w:bCs/>
      <w:sz w:val="22"/>
      <w:szCs w:val="22"/>
      <w:lang w:eastAsia="ar-SA"/>
    </w:rPr>
  </w:style>
  <w:style w:type="paragraph" w:customStyle="1" w:styleId="1f9">
    <w:name w:val="Текст примечания1"/>
    <w:basedOn w:val="a"/>
    <w:rsid w:val="00816810"/>
    <w:rPr>
      <w:sz w:val="20"/>
      <w:szCs w:val="20"/>
      <w:lang w:eastAsia="ar-SA"/>
    </w:rPr>
  </w:style>
  <w:style w:type="paragraph" w:styleId="affffa">
    <w:name w:val="annotation text"/>
    <w:aliases w:val=" Знак2"/>
    <w:basedOn w:val="a"/>
    <w:link w:val="affffb"/>
    <w:rsid w:val="00816810"/>
    <w:pPr>
      <w:spacing w:after="200" w:line="276" w:lineRule="auto"/>
    </w:pPr>
    <w:rPr>
      <w:sz w:val="20"/>
      <w:szCs w:val="20"/>
    </w:rPr>
  </w:style>
  <w:style w:type="paragraph" w:styleId="affffc">
    <w:name w:val="annotation subject"/>
    <w:aliases w:val=" Знак1"/>
    <w:basedOn w:val="1f9"/>
    <w:next w:val="1f9"/>
    <w:link w:val="affffd"/>
    <w:rsid w:val="00816810"/>
    <w:rPr>
      <w:b/>
      <w:bCs/>
    </w:rPr>
  </w:style>
  <w:style w:type="table" w:customStyle="1" w:styleId="1fa">
    <w:name w:val="Сетка таблицы1"/>
    <w:basedOn w:val="a2"/>
    <w:next w:val="a4"/>
    <w:rsid w:val="008168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e">
    <w:name w:val="Основной текст_"/>
    <w:basedOn w:val="a"/>
    <w:rsid w:val="00816810"/>
    <w:pPr>
      <w:shd w:val="clear" w:color="auto" w:fill="FFFFFF"/>
      <w:spacing w:after="180" w:line="245" w:lineRule="exact"/>
      <w:jc w:val="both"/>
    </w:pPr>
    <w:rPr>
      <w:rFonts w:ascii="Arial Unicode MS" w:eastAsia="Arial Unicode MS" w:hAnsi="Arial Unicode MS"/>
      <w:sz w:val="20"/>
      <w:szCs w:val="20"/>
    </w:rPr>
  </w:style>
  <w:style w:type="character" w:customStyle="1" w:styleId="8pt">
    <w:name w:val="Основной текст + 8 pt"/>
    <w:rsid w:val="0081681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2">
    <w:name w:val="Основной текст (6)_ Знак Знак Знак"/>
    <w:link w:val="63"/>
    <w:rsid w:val="00816810"/>
    <w:rPr>
      <w:sz w:val="19"/>
      <w:szCs w:val="19"/>
      <w:lang w:bidi="ar-SA"/>
    </w:rPr>
  </w:style>
  <w:style w:type="character" w:customStyle="1" w:styleId="610pt">
    <w:name w:val="Основной текст (6) + 10 pt"/>
    <w:rsid w:val="00816810"/>
    <w:rPr>
      <w:sz w:val="20"/>
      <w:szCs w:val="20"/>
      <w:shd w:val="clear" w:color="auto" w:fill="FFFFFF"/>
    </w:rPr>
  </w:style>
  <w:style w:type="character" w:customStyle="1" w:styleId="64">
    <w:name w:val="Основной текст (6) + Малые прописные"/>
    <w:rsid w:val="00816810"/>
    <w:rPr>
      <w:smallCaps/>
      <w:sz w:val="19"/>
      <w:szCs w:val="19"/>
      <w:shd w:val="clear" w:color="auto" w:fill="FFFFFF"/>
    </w:rPr>
  </w:style>
  <w:style w:type="paragraph" w:customStyle="1" w:styleId="3a">
    <w:name w:val="Основной текст3"/>
    <w:basedOn w:val="a"/>
    <w:rsid w:val="00816810"/>
    <w:pPr>
      <w:shd w:val="clear" w:color="auto" w:fill="FFFFFF"/>
      <w:spacing w:after="180" w:line="245" w:lineRule="exact"/>
      <w:jc w:val="both"/>
    </w:pPr>
    <w:rPr>
      <w:rFonts w:ascii="Arial Unicode MS" w:eastAsia="Arial Unicode MS" w:hAnsi="Arial Unicode MS" w:cs="Arial Unicode MS"/>
      <w:color w:val="000000"/>
      <w:sz w:val="20"/>
      <w:szCs w:val="20"/>
    </w:rPr>
  </w:style>
  <w:style w:type="paragraph" w:customStyle="1" w:styleId="63">
    <w:name w:val="Основной текст (6)_ Знак Знак"/>
    <w:basedOn w:val="a"/>
    <w:link w:val="62"/>
    <w:rsid w:val="00816810"/>
    <w:pPr>
      <w:shd w:val="clear" w:color="auto" w:fill="FFFFFF"/>
      <w:spacing w:after="60" w:line="202" w:lineRule="exact"/>
      <w:jc w:val="both"/>
    </w:pPr>
    <w:rPr>
      <w:sz w:val="19"/>
      <w:szCs w:val="19"/>
    </w:rPr>
  </w:style>
  <w:style w:type="character" w:customStyle="1" w:styleId="95pt">
    <w:name w:val="Основной текст + 9;5 pt"/>
    <w:rsid w:val="0081681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75pt">
    <w:name w:val="Основной текст + 7;5 pt"/>
    <w:rsid w:val="00816810"/>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2d">
    <w:name w:val="Основной текст (2)_ Знак Знак Знак"/>
    <w:link w:val="2e"/>
    <w:rsid w:val="00816810"/>
    <w:rPr>
      <w:rFonts w:ascii="Arial Unicode MS" w:eastAsia="Arial Unicode MS" w:hAnsi="Arial Unicode MS"/>
      <w:lang w:bidi="ar-SA"/>
    </w:rPr>
  </w:style>
  <w:style w:type="character" w:customStyle="1" w:styleId="85pt">
    <w:name w:val="Основной текст + 8;5 pt"/>
    <w:rsid w:val="00816810"/>
    <w:rPr>
      <w:rFonts w:ascii="Arial Unicode MS" w:eastAsia="Arial Unicode MS" w:hAnsi="Arial Unicode MS" w:cs="Arial Unicode MS"/>
      <w:b w:val="0"/>
      <w:bCs w:val="0"/>
      <w:i w:val="0"/>
      <w:iCs w:val="0"/>
      <w:smallCaps w:val="0"/>
      <w:strike w:val="0"/>
      <w:spacing w:val="0"/>
      <w:sz w:val="17"/>
      <w:szCs w:val="17"/>
      <w:shd w:val="clear" w:color="auto" w:fill="FFFFFF"/>
    </w:rPr>
  </w:style>
  <w:style w:type="paragraph" w:customStyle="1" w:styleId="2e">
    <w:name w:val="Основной текст (2)_ Знак Знак"/>
    <w:basedOn w:val="a"/>
    <w:link w:val="2d"/>
    <w:rsid w:val="00816810"/>
    <w:pPr>
      <w:shd w:val="clear" w:color="auto" w:fill="FFFFFF"/>
      <w:spacing w:before="180" w:line="230" w:lineRule="exact"/>
      <w:ind w:firstLine="560"/>
      <w:jc w:val="both"/>
    </w:pPr>
    <w:rPr>
      <w:rFonts w:ascii="Arial Unicode MS" w:eastAsia="Arial Unicode MS" w:hAnsi="Arial Unicode MS"/>
      <w:sz w:val="20"/>
      <w:szCs w:val="20"/>
    </w:rPr>
  </w:style>
  <w:style w:type="paragraph" w:customStyle="1" w:styleId="afffff">
    <w:name w:val="Таблица"/>
    <w:basedOn w:val="a"/>
    <w:next w:val="a"/>
    <w:qFormat/>
    <w:rsid w:val="00816810"/>
    <w:pPr>
      <w:widowControl w:val="0"/>
    </w:pPr>
    <w:rPr>
      <w:rFonts w:eastAsia="Calibri"/>
      <w:szCs w:val="22"/>
      <w:lang w:eastAsia="en-US"/>
    </w:rPr>
  </w:style>
  <w:style w:type="paragraph" w:customStyle="1" w:styleId="uni">
    <w:name w:val="uni"/>
    <w:basedOn w:val="a"/>
    <w:rsid w:val="00816810"/>
    <w:pPr>
      <w:spacing w:before="100" w:beforeAutospacing="1" w:after="100" w:afterAutospacing="1"/>
    </w:pPr>
  </w:style>
  <w:style w:type="paragraph" w:customStyle="1" w:styleId="unip">
    <w:name w:val="unip"/>
    <w:basedOn w:val="a"/>
    <w:rsid w:val="00816810"/>
    <w:pPr>
      <w:spacing w:before="100" w:beforeAutospacing="1" w:after="100" w:afterAutospacing="1"/>
    </w:pPr>
  </w:style>
  <w:style w:type="paragraph" w:customStyle="1" w:styleId="2f">
    <w:name w:val="Основной текст2"/>
    <w:basedOn w:val="a"/>
    <w:rsid w:val="00816810"/>
    <w:pPr>
      <w:shd w:val="clear" w:color="auto" w:fill="FFFFFF"/>
      <w:spacing w:after="180" w:line="245" w:lineRule="exact"/>
      <w:jc w:val="both"/>
    </w:pPr>
    <w:rPr>
      <w:rFonts w:ascii="Arial Unicode MS" w:eastAsia="Arial Unicode MS" w:hAnsi="Arial Unicode MS"/>
      <w:sz w:val="20"/>
      <w:szCs w:val="20"/>
    </w:rPr>
  </w:style>
  <w:style w:type="paragraph" w:customStyle="1" w:styleId="65">
    <w:name w:val="Основной текст (6)"/>
    <w:basedOn w:val="a"/>
    <w:rsid w:val="00816810"/>
    <w:pPr>
      <w:shd w:val="clear" w:color="auto" w:fill="FFFFFF"/>
      <w:spacing w:after="60" w:line="202" w:lineRule="exact"/>
      <w:jc w:val="both"/>
    </w:pPr>
    <w:rPr>
      <w:rFonts w:eastAsia="Calibri"/>
      <w:sz w:val="19"/>
      <w:szCs w:val="19"/>
    </w:rPr>
  </w:style>
  <w:style w:type="paragraph" w:customStyle="1" w:styleId="2f0">
    <w:name w:val="Основной текст (2)"/>
    <w:basedOn w:val="a"/>
    <w:rsid w:val="00816810"/>
    <w:pPr>
      <w:shd w:val="clear" w:color="auto" w:fill="FFFFFF"/>
      <w:spacing w:before="180" w:line="230" w:lineRule="exact"/>
      <w:ind w:firstLine="560"/>
      <w:jc w:val="both"/>
    </w:pPr>
    <w:rPr>
      <w:rFonts w:ascii="Arial Unicode MS" w:eastAsia="Arial Unicode MS" w:hAnsi="Arial Unicode MS"/>
      <w:sz w:val="20"/>
      <w:szCs w:val="20"/>
    </w:rPr>
  </w:style>
  <w:style w:type="character" w:customStyle="1" w:styleId="3b">
    <w:name w:val="Знак3"/>
    <w:rsid w:val="007C16C5"/>
    <w:rPr>
      <w:lang w:val="ru-RU" w:eastAsia="ar-SA" w:bidi="ar-SA"/>
    </w:rPr>
  </w:style>
  <w:style w:type="character" w:customStyle="1" w:styleId="180">
    <w:name w:val="Знак Знак18"/>
    <w:rsid w:val="007C16C5"/>
    <w:rPr>
      <w:sz w:val="24"/>
      <w:szCs w:val="24"/>
    </w:rPr>
  </w:style>
  <w:style w:type="character" w:customStyle="1" w:styleId="ConsPlusNormal10">
    <w:name w:val="ConsPlusNormal Знак Знак Знак1"/>
    <w:rsid w:val="00C441F9"/>
    <w:rPr>
      <w:rFonts w:ascii="Arial" w:hAnsi="Arial" w:cs="Arial"/>
      <w:sz w:val="24"/>
      <w:szCs w:val="24"/>
      <w:lang w:val="ru-RU" w:eastAsia="ru-RU" w:bidi="ar-SA"/>
    </w:rPr>
  </w:style>
  <w:style w:type="paragraph" w:customStyle="1" w:styleId="1fb">
    <w:name w:val="Знак Знак Знак Знак Знак 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1fc">
    <w:name w:val="Знак Знак Знак Знак Знак Знак Знак Знак Знак Знак Знак1"/>
    <w:basedOn w:val="a"/>
    <w:rsid w:val="00C441F9"/>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f0">
    <w:name w:val="Основной текст_ Знак"/>
    <w:basedOn w:val="a"/>
    <w:rsid w:val="00C441F9"/>
    <w:pPr>
      <w:shd w:val="clear" w:color="auto" w:fill="FFFFFF"/>
      <w:spacing w:before="240" w:after="240" w:line="326" w:lineRule="exact"/>
      <w:jc w:val="both"/>
    </w:pPr>
    <w:rPr>
      <w:b/>
      <w:i/>
      <w:sz w:val="26"/>
      <w:szCs w:val="26"/>
    </w:rPr>
  </w:style>
  <w:style w:type="paragraph" w:customStyle="1" w:styleId="1fd">
    <w:name w:val="Знак Знак Знак Знак Знак Знак Знак1"/>
    <w:basedOn w:val="a"/>
    <w:rsid w:val="00C441F9"/>
    <w:pPr>
      <w:spacing w:after="160" w:line="240" w:lineRule="exact"/>
    </w:pPr>
    <w:rPr>
      <w:b/>
      <w:i/>
      <w:sz w:val="28"/>
      <w:szCs w:val="20"/>
      <w:lang w:val="en-GB" w:eastAsia="en-US"/>
    </w:rPr>
  </w:style>
  <w:style w:type="paragraph" w:customStyle="1" w:styleId="1fe">
    <w:name w:val="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66">
    <w:name w:val="Основной текст (6)_"/>
    <w:basedOn w:val="a"/>
    <w:rsid w:val="00C441F9"/>
    <w:pPr>
      <w:shd w:val="clear" w:color="auto" w:fill="FFFFFF"/>
      <w:spacing w:after="60" w:line="202" w:lineRule="exact"/>
      <w:jc w:val="both"/>
    </w:pPr>
    <w:rPr>
      <w:sz w:val="19"/>
      <w:szCs w:val="19"/>
    </w:rPr>
  </w:style>
  <w:style w:type="paragraph" w:customStyle="1" w:styleId="2f1">
    <w:name w:val="Основной текст (2)_"/>
    <w:basedOn w:val="a"/>
    <w:rsid w:val="00C441F9"/>
    <w:pPr>
      <w:shd w:val="clear" w:color="auto" w:fill="FFFFFF"/>
      <w:spacing w:before="180" w:line="230" w:lineRule="exact"/>
      <w:ind w:firstLine="560"/>
      <w:jc w:val="both"/>
    </w:pPr>
    <w:rPr>
      <w:rFonts w:ascii="Arial Unicode MS" w:eastAsia="Arial Unicode MS" w:hAnsi="Arial Unicode MS"/>
    </w:rPr>
  </w:style>
  <w:style w:type="character" w:customStyle="1" w:styleId="93">
    <w:name w:val="Основной текст + 9"/>
    <w:aliases w:val="5 pt"/>
    <w:rsid w:val="00C441F9"/>
    <w:rPr>
      <w:rFonts w:ascii="Arial Unicode MS" w:eastAsia="Arial Unicode MS" w:hAnsi="Arial Unicode MS" w:cs="Arial Unicode MS" w:hint="default"/>
      <w:b w:val="0"/>
      <w:bCs w:val="0"/>
      <w:i w:val="0"/>
      <w:iCs w:val="0"/>
      <w:smallCaps w:val="0"/>
      <w:strike w:val="0"/>
      <w:dstrike w:val="0"/>
      <w:spacing w:val="0"/>
      <w:sz w:val="17"/>
      <w:szCs w:val="17"/>
      <w:u w:val="none"/>
      <w:effect w:val="none"/>
      <w:shd w:val="clear" w:color="auto" w:fill="FFFFFF"/>
    </w:rPr>
  </w:style>
  <w:style w:type="character" w:customStyle="1" w:styleId="2f2">
    <w:name w:val="Знак2"/>
    <w:rsid w:val="00C441F9"/>
    <w:rPr>
      <w:lang w:val="ru-RU" w:eastAsia="ar-SA" w:bidi="ar-SA"/>
    </w:rPr>
  </w:style>
  <w:style w:type="character" w:customStyle="1" w:styleId="14">
    <w:name w:val="Стиль1 Знак Знак"/>
    <w:link w:val="1"/>
    <w:rsid w:val="003826C5"/>
    <w:rPr>
      <w:sz w:val="24"/>
      <w:szCs w:val="18"/>
    </w:rPr>
  </w:style>
  <w:style w:type="paragraph" w:customStyle="1" w:styleId="ConsPlusNormal3">
    <w:name w:val="ConsPlusNormal Знак"/>
    <w:link w:val="ConsPlusNormal4"/>
    <w:rsid w:val="000238C5"/>
    <w:pPr>
      <w:autoSpaceDE w:val="0"/>
      <w:autoSpaceDN w:val="0"/>
      <w:adjustRightInd w:val="0"/>
    </w:pPr>
    <w:rPr>
      <w:rFonts w:ascii="Arial" w:hAnsi="Arial" w:cs="Arial"/>
      <w:sz w:val="24"/>
      <w:szCs w:val="24"/>
    </w:rPr>
  </w:style>
  <w:style w:type="paragraph" w:customStyle="1" w:styleId="afffff1">
    <w:name w:val="Абзац списка Знак Знак Знак"/>
    <w:basedOn w:val="a"/>
    <w:link w:val="afffff2"/>
    <w:qFormat/>
    <w:rsid w:val="003E0D99"/>
    <w:pPr>
      <w:spacing w:after="200" w:line="276" w:lineRule="auto"/>
      <w:ind w:left="720"/>
      <w:contextualSpacing/>
    </w:pPr>
    <w:rPr>
      <w:rFonts w:ascii="Calibri" w:eastAsia="Calibri" w:hAnsi="Calibri"/>
      <w:sz w:val="22"/>
      <w:szCs w:val="22"/>
      <w:lang w:eastAsia="en-US"/>
    </w:rPr>
  </w:style>
  <w:style w:type="character" w:customStyle="1" w:styleId="afffff2">
    <w:name w:val="Абзац списка Знак Знак Знак Знак"/>
    <w:link w:val="afffff1"/>
    <w:locked/>
    <w:rsid w:val="003E0D99"/>
    <w:rPr>
      <w:rFonts w:ascii="Calibri" w:eastAsia="Calibri" w:hAnsi="Calibri"/>
      <w:sz w:val="22"/>
      <w:szCs w:val="22"/>
      <w:lang w:eastAsia="en-US"/>
    </w:rPr>
  </w:style>
  <w:style w:type="character" w:customStyle="1" w:styleId="apple-style-span">
    <w:name w:val="apple-style-span"/>
    <w:rsid w:val="003E0D99"/>
  </w:style>
  <w:style w:type="character" w:customStyle="1" w:styleId="90">
    <w:name w:val="Заголовок 9 Знак"/>
    <w:aliases w:val=" Знак8 Знак"/>
    <w:link w:val="9"/>
    <w:rsid w:val="001C417C"/>
    <w:rPr>
      <w:b/>
      <w:bCs/>
      <w:sz w:val="28"/>
      <w:szCs w:val="28"/>
    </w:rPr>
  </w:style>
  <w:style w:type="character" w:customStyle="1" w:styleId="22">
    <w:name w:val="Основной текст 2 Знак"/>
    <w:aliases w:val=" Знак7 Знак"/>
    <w:link w:val="21"/>
    <w:rsid w:val="001C417C"/>
  </w:style>
  <w:style w:type="character" w:customStyle="1" w:styleId="aff">
    <w:name w:val="Текст сноски Знак"/>
    <w:aliases w:val=" Знак6 Знак"/>
    <w:link w:val="afe"/>
    <w:rsid w:val="001C417C"/>
  </w:style>
  <w:style w:type="character" w:customStyle="1" w:styleId="afff1">
    <w:name w:val="Подзаголовок Знак"/>
    <w:aliases w:val=" Знак5 Знак"/>
    <w:link w:val="afff0"/>
    <w:rsid w:val="001C417C"/>
    <w:rPr>
      <w:sz w:val="28"/>
      <w:lang w:eastAsia="ar-SA"/>
    </w:rPr>
  </w:style>
  <w:style w:type="character" w:customStyle="1" w:styleId="afff6">
    <w:name w:val="Текст концевой сноски Знак"/>
    <w:aliases w:val=" Знак4 Знак"/>
    <w:link w:val="afff5"/>
    <w:rsid w:val="001C417C"/>
  </w:style>
  <w:style w:type="character" w:customStyle="1" w:styleId="affff0">
    <w:name w:val="Схема документа Знак"/>
    <w:aliases w:val=" Знак3 Знак"/>
    <w:link w:val="affff"/>
    <w:rsid w:val="001C417C"/>
    <w:rPr>
      <w:rFonts w:ascii="Tahoma" w:hAnsi="Tahoma" w:cs="Tahoma"/>
      <w:shd w:val="clear" w:color="auto" w:fill="000080"/>
    </w:rPr>
  </w:style>
  <w:style w:type="character" w:customStyle="1" w:styleId="affffb">
    <w:name w:val="Текст примечания Знак"/>
    <w:aliases w:val=" Знак2 Знак"/>
    <w:link w:val="affffa"/>
    <w:rsid w:val="001C417C"/>
  </w:style>
  <w:style w:type="character" w:customStyle="1" w:styleId="affffd">
    <w:name w:val="Тема примечания Знак"/>
    <w:aliases w:val=" Знак1 Знак"/>
    <w:link w:val="affffc"/>
    <w:rsid w:val="001C417C"/>
    <w:rPr>
      <w:b/>
      <w:bCs/>
      <w:lang w:eastAsia="ar-SA"/>
    </w:rPr>
  </w:style>
  <w:style w:type="character" w:customStyle="1" w:styleId="410">
    <w:name w:val="Знак Знак Знак41"/>
    <w:aliases w:val=" Знак Знак Знак2"/>
    <w:rsid w:val="003B2A6F"/>
    <w:rPr>
      <w:b/>
      <w:sz w:val="28"/>
      <w:szCs w:val="24"/>
      <w:lang w:val="en-GB" w:eastAsia="en-US" w:bidi="ar-SA"/>
    </w:rPr>
  </w:style>
  <w:style w:type="paragraph" w:customStyle="1" w:styleId="afffff3">
    <w:name w:val="Основной текст_ Знак Знак"/>
    <w:basedOn w:val="a"/>
    <w:rsid w:val="003B2A6F"/>
    <w:pPr>
      <w:shd w:val="clear" w:color="auto" w:fill="FFFFFF"/>
      <w:spacing w:before="240" w:after="240" w:line="326" w:lineRule="exact"/>
      <w:jc w:val="both"/>
    </w:pPr>
    <w:rPr>
      <w:b/>
      <w:i/>
      <w:sz w:val="26"/>
      <w:szCs w:val="26"/>
      <w:shd w:val="clear" w:color="auto" w:fill="FFFFFF"/>
    </w:rPr>
  </w:style>
  <w:style w:type="character" w:customStyle="1" w:styleId="212">
    <w:name w:val="Знак Знак21"/>
    <w:aliases w:val="Таблица № Знак Знак1,Таблица № Знак Знак2"/>
    <w:rsid w:val="003B2A6F"/>
    <w:rPr>
      <w:b/>
      <w:bCs/>
      <w:i/>
      <w:sz w:val="28"/>
      <w:szCs w:val="24"/>
      <w:lang w:val="ru-RU" w:eastAsia="ru-RU" w:bidi="ar-SA"/>
    </w:rPr>
  </w:style>
  <w:style w:type="paragraph" w:customStyle="1" w:styleId="67">
    <w:name w:val="Основной текст (6)_ Знак"/>
    <w:basedOn w:val="a"/>
    <w:rsid w:val="003B2A6F"/>
    <w:pPr>
      <w:shd w:val="clear" w:color="auto" w:fill="FFFFFF"/>
      <w:spacing w:after="60" w:line="202" w:lineRule="exact"/>
      <w:jc w:val="both"/>
    </w:pPr>
    <w:rPr>
      <w:sz w:val="19"/>
      <w:szCs w:val="19"/>
    </w:rPr>
  </w:style>
  <w:style w:type="paragraph" w:customStyle="1" w:styleId="2f3">
    <w:name w:val="Основной текст (2)_ Знак"/>
    <w:basedOn w:val="a"/>
    <w:rsid w:val="003B2A6F"/>
    <w:pPr>
      <w:shd w:val="clear" w:color="auto" w:fill="FFFFFF"/>
      <w:spacing w:before="180" w:line="230" w:lineRule="exact"/>
      <w:ind w:firstLine="560"/>
      <w:jc w:val="both"/>
    </w:pPr>
    <w:rPr>
      <w:rFonts w:ascii="Arial Unicode MS" w:eastAsia="Arial Unicode MS" w:hAnsi="Arial Unicode MS"/>
    </w:rPr>
  </w:style>
  <w:style w:type="paragraph" w:customStyle="1" w:styleId="dktexjustify">
    <w:name w:val="dktexjustify"/>
    <w:basedOn w:val="a"/>
    <w:rsid w:val="00147136"/>
    <w:pPr>
      <w:spacing w:before="100" w:beforeAutospacing="1" w:after="100" w:afterAutospacing="1"/>
    </w:pPr>
  </w:style>
  <w:style w:type="character" w:customStyle="1" w:styleId="ConsPlusNormal4">
    <w:name w:val="ConsPlusNormal Знак Знак"/>
    <w:link w:val="ConsPlusNormal3"/>
    <w:locked/>
    <w:rsid w:val="00126DF9"/>
    <w:rPr>
      <w:rFonts w:ascii="Arial" w:hAnsi="Arial" w:cs="Arial"/>
      <w:sz w:val="24"/>
      <w:szCs w:val="24"/>
      <w:lang w:val="ru-RU" w:eastAsia="ru-RU" w:bidi="ar-SA"/>
    </w:rPr>
  </w:style>
  <w:style w:type="paragraph" w:customStyle="1" w:styleId="1ff">
    <w:name w:val="Стиль1"/>
    <w:basedOn w:val="a"/>
    <w:qFormat/>
    <w:rsid w:val="00704AF3"/>
    <w:pPr>
      <w:tabs>
        <w:tab w:val="num" w:pos="927"/>
      </w:tabs>
      <w:autoSpaceDE w:val="0"/>
      <w:autoSpaceDN w:val="0"/>
      <w:adjustRightInd w:val="0"/>
      <w:spacing w:before="120"/>
      <w:ind w:firstLine="567"/>
      <w:jc w:val="both"/>
      <w:outlineLvl w:val="5"/>
    </w:pPr>
    <w:rPr>
      <w:szCs w:val="18"/>
    </w:rPr>
  </w:style>
  <w:style w:type="character" w:customStyle="1" w:styleId="FontStyle29">
    <w:name w:val="Font Style29"/>
    <w:rsid w:val="00CA2A90"/>
    <w:rPr>
      <w:rFonts w:ascii="Times New Roman" w:hAnsi="Times New Roman" w:cs="Times New Roman" w:hint="default"/>
      <w:sz w:val="22"/>
      <w:szCs w:val="22"/>
    </w:rPr>
  </w:style>
  <w:style w:type="paragraph" w:customStyle="1" w:styleId="1ff0">
    <w:name w:val="Без интервала1"/>
    <w:rsid w:val="00DA06E1"/>
    <w:rPr>
      <w:rFonts w:ascii="Calibri" w:hAnsi="Calibri"/>
      <w:sz w:val="22"/>
      <w:szCs w:val="22"/>
      <w:lang w:eastAsia="en-US"/>
    </w:rPr>
  </w:style>
  <w:style w:type="character" w:customStyle="1" w:styleId="1ff1">
    <w:name w:val="Заголовок №1_"/>
    <w:link w:val="1ff2"/>
    <w:rsid w:val="00AA3A30"/>
    <w:rPr>
      <w:sz w:val="26"/>
      <w:szCs w:val="26"/>
      <w:shd w:val="clear" w:color="auto" w:fill="FFFFFF"/>
    </w:rPr>
  </w:style>
  <w:style w:type="paragraph" w:customStyle="1" w:styleId="1ff2">
    <w:name w:val="Заголовок №1"/>
    <w:basedOn w:val="a"/>
    <w:link w:val="1ff1"/>
    <w:rsid w:val="00AA3A30"/>
    <w:pPr>
      <w:shd w:val="clear" w:color="auto" w:fill="FFFFFF"/>
      <w:spacing w:line="317" w:lineRule="exact"/>
      <w:jc w:val="both"/>
      <w:outlineLvl w:val="0"/>
    </w:pPr>
    <w:rPr>
      <w:sz w:val="26"/>
      <w:szCs w:val="26"/>
    </w:rPr>
  </w:style>
  <w:style w:type="character" w:styleId="afffff4">
    <w:name w:val="annotation reference"/>
    <w:uiPriority w:val="99"/>
    <w:semiHidden/>
    <w:unhideWhenUsed/>
    <w:rsid w:val="00483798"/>
    <w:rPr>
      <w:b/>
      <w:i/>
      <w:sz w:val="16"/>
      <w:szCs w:val="16"/>
      <w:lang w:val="en-GB" w:eastAsia="en-US" w:bidi="ar-SA"/>
    </w:rPr>
  </w:style>
  <w:style w:type="paragraph" w:customStyle="1" w:styleId="1ff3">
    <w:name w:val="Основной текст с отступом1"/>
    <w:basedOn w:val="a"/>
    <w:rsid w:val="005643DB"/>
    <w:pPr>
      <w:ind w:firstLine="4500"/>
    </w:pPr>
    <w:rPr>
      <w:sz w:val="28"/>
      <w:szCs w:val="20"/>
    </w:rPr>
  </w:style>
  <w:style w:type="numbering" w:customStyle="1" w:styleId="3c">
    <w:name w:val="Нет списка3"/>
    <w:next w:val="a3"/>
    <w:semiHidden/>
    <w:rsid w:val="002E28FB"/>
  </w:style>
  <w:style w:type="character" w:customStyle="1" w:styleId="S0">
    <w:name w:val="S_Обычный Знак"/>
    <w:link w:val="S"/>
    <w:locked/>
    <w:rsid w:val="002E28FB"/>
    <w:rPr>
      <w:sz w:val="24"/>
      <w:szCs w:val="24"/>
    </w:rPr>
  </w:style>
  <w:style w:type="numbering" w:customStyle="1" w:styleId="45">
    <w:name w:val="Нет списка4"/>
    <w:next w:val="a3"/>
    <w:semiHidden/>
    <w:rsid w:val="000A5654"/>
  </w:style>
  <w:style w:type="table" w:customStyle="1" w:styleId="2f4">
    <w:name w:val="Сетка таблицы2"/>
    <w:basedOn w:val="a2"/>
    <w:next w:val="a4"/>
    <w:rsid w:val="000A565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d">
    <w:name w:val="Основной шрифт абзаца3"/>
    <w:rsid w:val="000A5654"/>
  </w:style>
  <w:style w:type="character" w:customStyle="1" w:styleId="2f5">
    <w:name w:val="Основной шрифт абзаца2"/>
    <w:rsid w:val="000A5654"/>
  </w:style>
  <w:style w:type="paragraph" w:customStyle="1" w:styleId="3e">
    <w:name w:val="Название3"/>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3f">
    <w:name w:val="Указатель3"/>
    <w:basedOn w:val="a"/>
    <w:rsid w:val="000A5654"/>
    <w:pPr>
      <w:widowControl w:val="0"/>
      <w:suppressLineNumbers/>
      <w:suppressAutoHyphens/>
      <w:jc w:val="center"/>
    </w:pPr>
    <w:rPr>
      <w:rFonts w:ascii="Arial" w:hAnsi="Arial" w:cs="Tahoma"/>
      <w:sz w:val="20"/>
      <w:szCs w:val="20"/>
      <w:lang w:eastAsia="ar-SA"/>
    </w:rPr>
  </w:style>
  <w:style w:type="paragraph" w:customStyle="1" w:styleId="2f6">
    <w:name w:val="Название2"/>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2f7">
    <w:name w:val="Указатель2"/>
    <w:basedOn w:val="a"/>
    <w:rsid w:val="000A5654"/>
    <w:pPr>
      <w:widowControl w:val="0"/>
      <w:suppressLineNumbers/>
      <w:suppressAutoHyphens/>
      <w:jc w:val="center"/>
    </w:pPr>
    <w:rPr>
      <w:rFonts w:ascii="Arial" w:hAnsi="Arial" w:cs="Tahoma"/>
      <w:sz w:val="20"/>
      <w:szCs w:val="20"/>
      <w:lang w:eastAsia="ar-SA"/>
    </w:rPr>
  </w:style>
  <w:style w:type="paragraph" w:customStyle="1" w:styleId="ConsPlusTitlePage">
    <w:name w:val="ConsPlusTitlePage"/>
    <w:rsid w:val="000A5654"/>
    <w:pPr>
      <w:widowControl w:val="0"/>
      <w:autoSpaceDE w:val="0"/>
      <w:autoSpaceDN w:val="0"/>
      <w:spacing w:after="200" w:line="276" w:lineRule="auto"/>
      <w:jc w:val="center"/>
    </w:pPr>
    <w:rPr>
      <w:rFonts w:ascii="Tahoma" w:hAnsi="Tahoma" w:cs="Tahoma"/>
      <w:sz w:val="22"/>
      <w:szCs w:val="22"/>
      <w:lang w:val="en-US" w:eastAsia="en-US"/>
    </w:rPr>
  </w:style>
  <w:style w:type="paragraph" w:customStyle="1" w:styleId="1ff4">
    <w:name w:val="нум список 1"/>
    <w:rsid w:val="000A5654"/>
    <w:pPr>
      <w:suppressAutoHyphens/>
      <w:spacing w:before="120" w:after="120" w:line="360" w:lineRule="atLeast"/>
      <w:jc w:val="both"/>
    </w:pPr>
    <w:rPr>
      <w:rFonts w:eastAsia="SimSun" w:cs="Mangal"/>
      <w:color w:val="000000"/>
      <w:kern w:val="1"/>
      <w:sz w:val="24"/>
      <w:szCs w:val="22"/>
      <w:lang w:val="en-US" w:eastAsia="zh-CN" w:bidi="hi-IN"/>
    </w:rPr>
  </w:style>
  <w:style w:type="paragraph" w:customStyle="1" w:styleId="2f8">
    <w:name w:val="Без интервала2"/>
    <w:basedOn w:val="a"/>
    <w:rsid w:val="000A5654"/>
    <w:pPr>
      <w:jc w:val="center"/>
    </w:pPr>
    <w:rPr>
      <w:rFonts w:ascii="Calibri" w:hAnsi="Calibri"/>
      <w:szCs w:val="32"/>
      <w:lang w:val="en-US" w:eastAsia="en-US"/>
    </w:rPr>
  </w:style>
  <w:style w:type="paragraph" w:customStyle="1" w:styleId="213">
    <w:name w:val="Цитата 21"/>
    <w:basedOn w:val="a"/>
    <w:next w:val="a"/>
    <w:link w:val="QuoteChar"/>
    <w:rsid w:val="000A5654"/>
    <w:pPr>
      <w:jc w:val="center"/>
    </w:pPr>
    <w:rPr>
      <w:rFonts w:ascii="Calibri" w:hAnsi="Calibri"/>
      <w:i/>
      <w:lang w:val="en-US" w:eastAsia="en-US"/>
    </w:rPr>
  </w:style>
  <w:style w:type="character" w:customStyle="1" w:styleId="QuoteChar">
    <w:name w:val="Quote Char"/>
    <w:link w:val="213"/>
    <w:locked/>
    <w:rsid w:val="000A5654"/>
    <w:rPr>
      <w:rFonts w:ascii="Calibri" w:hAnsi="Calibri"/>
      <w:i/>
      <w:sz w:val="24"/>
      <w:szCs w:val="24"/>
      <w:lang w:val="en-US" w:eastAsia="en-US"/>
    </w:rPr>
  </w:style>
  <w:style w:type="paragraph" w:customStyle="1" w:styleId="1ff5">
    <w:name w:val="Выделенная цитата1"/>
    <w:basedOn w:val="a"/>
    <w:next w:val="a"/>
    <w:link w:val="IntenseQuoteChar"/>
    <w:rsid w:val="000A5654"/>
    <w:pPr>
      <w:ind w:left="720" w:right="720"/>
      <w:jc w:val="center"/>
    </w:pPr>
    <w:rPr>
      <w:rFonts w:ascii="Calibri" w:hAnsi="Calibri"/>
      <w:b/>
      <w:i/>
      <w:szCs w:val="22"/>
      <w:lang w:val="en-US" w:eastAsia="en-US"/>
    </w:rPr>
  </w:style>
  <w:style w:type="character" w:customStyle="1" w:styleId="IntenseQuoteChar">
    <w:name w:val="Intense Quote Char"/>
    <w:link w:val="1ff5"/>
    <w:locked/>
    <w:rsid w:val="000A5654"/>
    <w:rPr>
      <w:rFonts w:ascii="Calibri" w:hAnsi="Calibri"/>
      <w:b/>
      <w:i/>
      <w:sz w:val="24"/>
      <w:szCs w:val="22"/>
      <w:lang w:val="en-US" w:eastAsia="en-US"/>
    </w:rPr>
  </w:style>
  <w:style w:type="character" w:customStyle="1" w:styleId="2f9">
    <w:name w:val="Слабое выделение2"/>
    <w:rsid w:val="000A5654"/>
    <w:rPr>
      <w:i/>
      <w:color w:val="5A5A5A"/>
    </w:rPr>
  </w:style>
  <w:style w:type="character" w:customStyle="1" w:styleId="1ff6">
    <w:name w:val="Сильное выделение1"/>
    <w:rsid w:val="000A5654"/>
    <w:rPr>
      <w:rFonts w:cs="Times New Roman"/>
      <w:b/>
      <w:i/>
      <w:sz w:val="24"/>
      <w:szCs w:val="24"/>
      <w:u w:val="single"/>
    </w:rPr>
  </w:style>
  <w:style w:type="character" w:customStyle="1" w:styleId="1ff7">
    <w:name w:val="Слабая ссылка1"/>
    <w:rsid w:val="000A5654"/>
    <w:rPr>
      <w:rFonts w:cs="Times New Roman"/>
      <w:sz w:val="24"/>
      <w:szCs w:val="24"/>
      <w:u w:val="single"/>
    </w:rPr>
  </w:style>
  <w:style w:type="character" w:customStyle="1" w:styleId="1ff8">
    <w:name w:val="Сильная ссылка1"/>
    <w:rsid w:val="000A5654"/>
    <w:rPr>
      <w:rFonts w:cs="Times New Roman"/>
      <w:b/>
      <w:sz w:val="24"/>
      <w:u w:val="single"/>
    </w:rPr>
  </w:style>
  <w:style w:type="character" w:customStyle="1" w:styleId="1ff9">
    <w:name w:val="Название книги1"/>
    <w:rsid w:val="000A5654"/>
    <w:rPr>
      <w:rFonts w:ascii="Cambria" w:hAnsi="Cambria" w:cs="Times New Roman"/>
      <w:b/>
      <w:i/>
      <w:sz w:val="24"/>
      <w:szCs w:val="24"/>
    </w:rPr>
  </w:style>
  <w:style w:type="character" w:customStyle="1" w:styleId="Heading1Char">
    <w:name w:val="Heading 1 Char"/>
    <w:locked/>
    <w:rsid w:val="000A5654"/>
    <w:rPr>
      <w:rFonts w:ascii="Cambria" w:hAnsi="Cambria" w:cs="Tahoma"/>
      <w:b/>
      <w:bCs/>
      <w:kern w:val="32"/>
      <w:sz w:val="32"/>
      <w:szCs w:val="32"/>
    </w:rPr>
  </w:style>
  <w:style w:type="character" w:customStyle="1" w:styleId="Heading3Char">
    <w:name w:val="Heading 3 Char"/>
    <w:locked/>
    <w:rsid w:val="000A5654"/>
    <w:rPr>
      <w:rFonts w:ascii="Cambria" w:hAnsi="Cambria" w:cs="Arial"/>
      <w:b/>
      <w:bCs/>
      <w:sz w:val="26"/>
      <w:szCs w:val="26"/>
    </w:rPr>
  </w:style>
  <w:style w:type="character" w:customStyle="1" w:styleId="BodyTextChar">
    <w:name w:val="Body Text Char"/>
    <w:locked/>
    <w:rsid w:val="000A5654"/>
    <w:rPr>
      <w:rFonts w:ascii="Times New Roman" w:hAnsi="Times New Roman"/>
      <w:kern w:val="1"/>
      <w:sz w:val="24"/>
    </w:rPr>
  </w:style>
  <w:style w:type="character" w:customStyle="1" w:styleId="Heading4Char">
    <w:name w:val="Heading 4 Char"/>
    <w:locked/>
    <w:rsid w:val="000A5654"/>
    <w:rPr>
      <w:rFonts w:cs="Times New Roman"/>
      <w:b/>
      <w:bCs/>
      <w:sz w:val="28"/>
      <w:szCs w:val="28"/>
    </w:rPr>
  </w:style>
  <w:style w:type="character" w:customStyle="1" w:styleId="SubtitleChar">
    <w:name w:val="Subtitle Char"/>
    <w:locked/>
    <w:rsid w:val="000A5654"/>
    <w:rPr>
      <w:rFonts w:ascii="Cambria" w:hAnsi="Cambria" w:cs="Times New Roman"/>
      <w:sz w:val="24"/>
      <w:szCs w:val="24"/>
    </w:rPr>
  </w:style>
  <w:style w:type="character" w:customStyle="1" w:styleId="HeaderChar">
    <w:name w:val="Header Char"/>
    <w:locked/>
    <w:rsid w:val="000A5654"/>
    <w:rPr>
      <w:rFonts w:cs="Times New Roman"/>
      <w:sz w:val="24"/>
      <w:szCs w:val="24"/>
    </w:rPr>
  </w:style>
  <w:style w:type="paragraph" w:customStyle="1" w:styleId="afffff5">
    <w:name w:val="Обычный (паспорт)"/>
    <w:basedOn w:val="a"/>
    <w:rsid w:val="00CE1779"/>
    <w:pPr>
      <w:spacing w:before="120"/>
      <w:jc w:val="both"/>
    </w:pPr>
    <w:rPr>
      <w:rFonts w:eastAsia="Calibri"/>
      <w:sz w:val="28"/>
      <w:szCs w:val="28"/>
    </w:rPr>
  </w:style>
  <w:style w:type="paragraph" w:customStyle="1" w:styleId="afffff6">
    <w:name w:val="Жирный (паспорт)"/>
    <w:basedOn w:val="a"/>
    <w:rsid w:val="00CE1779"/>
    <w:pPr>
      <w:spacing w:before="120"/>
      <w:jc w:val="both"/>
    </w:pPr>
    <w:rPr>
      <w:rFonts w:eastAsia="Calibri"/>
      <w:b/>
      <w:sz w:val="28"/>
      <w:szCs w:val="28"/>
    </w:rPr>
  </w:style>
  <w:style w:type="character" w:customStyle="1" w:styleId="af2">
    <w:name w:val="Абзац списка Знак"/>
    <w:link w:val="af1"/>
    <w:locked/>
    <w:rsid w:val="00CE1779"/>
  </w:style>
  <w:style w:type="character" w:customStyle="1" w:styleId="910">
    <w:name w:val="Знак Знак91"/>
    <w:locked/>
    <w:rsid w:val="00CE1779"/>
    <w:rPr>
      <w:rFonts w:cs="Times New Roman"/>
    </w:rPr>
  </w:style>
  <w:style w:type="character" w:customStyle="1" w:styleId="810">
    <w:name w:val="Знак Знак81"/>
    <w:locked/>
    <w:rsid w:val="00CE1779"/>
    <w:rPr>
      <w:rFonts w:cs="Times New Roman"/>
    </w:rPr>
  </w:style>
  <w:style w:type="paragraph" w:styleId="afffff7">
    <w:name w:val="caption"/>
    <w:basedOn w:val="a"/>
    <w:next w:val="a"/>
    <w:qFormat/>
    <w:rsid w:val="00CE1779"/>
    <w:pPr>
      <w:jc w:val="center"/>
    </w:pPr>
    <w:rPr>
      <w:b/>
      <w:sz w:val="40"/>
      <w:szCs w:val="20"/>
    </w:rPr>
  </w:style>
  <w:style w:type="character" w:customStyle="1" w:styleId="710">
    <w:name w:val="Знак Знак71"/>
    <w:locked/>
    <w:rsid w:val="00CE1779"/>
    <w:rPr>
      <w:rFonts w:ascii="Tahoma" w:hAnsi="Tahoma" w:cs="Tahoma"/>
      <w:sz w:val="16"/>
      <w:szCs w:val="16"/>
    </w:rPr>
  </w:style>
  <w:style w:type="paragraph" w:customStyle="1" w:styleId="1-1">
    <w:name w:val="Заголовок 1- нумерованный Знак Знак Знак1 Знак Знак Знак Знак Знак Знак Знак Знак Знак Знак"/>
    <w:basedOn w:val="a"/>
    <w:rsid w:val="00CE1779"/>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afffff8">
    <w:name w:val="Заголовок своего сообщения"/>
    <w:rsid w:val="00CE1779"/>
    <w:rPr>
      <w:rFonts w:cs="Times New Roman"/>
      <w:b/>
      <w:bCs/>
      <w:color w:val="000080"/>
    </w:rPr>
  </w:style>
  <w:style w:type="paragraph" w:customStyle="1" w:styleId="xl63">
    <w:name w:val="xl6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70">
    <w:name w:val="xl70"/>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2">
    <w:name w:val="xl82"/>
    <w:basedOn w:val="a"/>
    <w:rsid w:val="00CE1779"/>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color w:val="002060"/>
      <w:sz w:val="20"/>
      <w:szCs w:val="20"/>
    </w:rPr>
  </w:style>
  <w:style w:type="paragraph" w:customStyle="1" w:styleId="xl83">
    <w:name w:val="xl83"/>
    <w:basedOn w:val="a"/>
    <w:rsid w:val="00CE1779"/>
    <w:pPr>
      <w:pBdr>
        <w:bottom w:val="single" w:sz="8" w:space="0" w:color="auto"/>
        <w:right w:val="single" w:sz="8" w:space="0" w:color="auto"/>
      </w:pBdr>
      <w:shd w:val="clear" w:color="000000" w:fill="95B3D7"/>
      <w:spacing w:before="100" w:beforeAutospacing="1" w:after="100" w:afterAutospacing="1"/>
      <w:jc w:val="center"/>
      <w:textAlignment w:val="center"/>
    </w:pPr>
    <w:rPr>
      <w:color w:val="002060"/>
      <w:sz w:val="20"/>
      <w:szCs w:val="20"/>
    </w:rPr>
  </w:style>
  <w:style w:type="paragraph" w:customStyle="1" w:styleId="xl84">
    <w:name w:val="xl84"/>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5">
    <w:name w:val="xl85"/>
    <w:basedOn w:val="a"/>
    <w:rsid w:val="00CE1779"/>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a"/>
    <w:rsid w:val="00CE1779"/>
    <w:pPr>
      <w:pBdr>
        <w:bottom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87">
    <w:name w:val="xl87"/>
    <w:basedOn w:val="a"/>
    <w:rsid w:val="00CE1779"/>
    <w:pPr>
      <w:pBdr>
        <w:bottom w:val="single" w:sz="8" w:space="0" w:color="auto"/>
        <w:righ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88">
    <w:name w:val="xl88"/>
    <w:basedOn w:val="a"/>
    <w:rsid w:val="00CE1779"/>
    <w:pPr>
      <w:pBdr>
        <w:bottom w:val="single" w:sz="8" w:space="0" w:color="auto"/>
        <w:right w:val="single" w:sz="8" w:space="0" w:color="auto"/>
      </w:pBdr>
      <w:shd w:val="clear" w:color="000000" w:fill="92D050"/>
      <w:spacing w:before="100" w:beforeAutospacing="1" w:after="100" w:afterAutospacing="1"/>
      <w:jc w:val="center"/>
      <w:textAlignment w:val="center"/>
    </w:pPr>
    <w:rPr>
      <w:color w:val="002060"/>
      <w:sz w:val="20"/>
      <w:szCs w:val="20"/>
    </w:rPr>
  </w:style>
  <w:style w:type="paragraph" w:customStyle="1" w:styleId="xl89">
    <w:name w:val="xl89"/>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90">
    <w:name w:val="xl90"/>
    <w:basedOn w:val="a"/>
    <w:rsid w:val="00CE1779"/>
    <w:pPr>
      <w:pBdr>
        <w:bottom w:val="single" w:sz="8" w:space="0" w:color="auto"/>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91">
    <w:name w:val="xl9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92">
    <w:name w:val="xl92"/>
    <w:basedOn w:val="a"/>
    <w:rsid w:val="00CE1779"/>
    <w:pPr>
      <w:spacing w:before="100" w:beforeAutospacing="1" w:after="100" w:afterAutospacing="1"/>
      <w:jc w:val="center"/>
      <w:textAlignment w:val="center"/>
    </w:pPr>
    <w:rPr>
      <w:color w:val="002060"/>
      <w:sz w:val="20"/>
      <w:szCs w:val="20"/>
    </w:rPr>
  </w:style>
  <w:style w:type="paragraph" w:customStyle="1" w:styleId="xl93">
    <w:name w:val="xl93"/>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4">
    <w:name w:val="xl94"/>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textAlignment w:val="center"/>
    </w:pPr>
    <w:rPr>
      <w:sz w:val="20"/>
      <w:szCs w:val="20"/>
    </w:rPr>
  </w:style>
  <w:style w:type="paragraph" w:customStyle="1" w:styleId="xl95">
    <w:name w:val="xl95"/>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jc w:val="center"/>
      <w:textAlignment w:val="center"/>
    </w:pPr>
    <w:rPr>
      <w:sz w:val="20"/>
      <w:szCs w:val="20"/>
    </w:rPr>
  </w:style>
  <w:style w:type="paragraph" w:customStyle="1" w:styleId="xl96">
    <w:name w:val="xl96"/>
    <w:basedOn w:val="a"/>
    <w:rsid w:val="00CE1779"/>
    <w:pPr>
      <w:pBdr>
        <w:bottom w:val="single" w:sz="8" w:space="0" w:color="auto"/>
        <w:right w:val="single" w:sz="8" w:space="0" w:color="auto"/>
      </w:pBdr>
      <w:shd w:val="clear" w:color="000000" w:fill="CCCCFF"/>
      <w:spacing w:before="100" w:beforeAutospacing="1" w:after="100" w:afterAutospacing="1"/>
      <w:textAlignment w:val="center"/>
    </w:pPr>
    <w:rPr>
      <w:color w:val="002060"/>
      <w:sz w:val="20"/>
      <w:szCs w:val="20"/>
    </w:rPr>
  </w:style>
  <w:style w:type="paragraph" w:customStyle="1" w:styleId="xl97">
    <w:name w:val="xl97"/>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98">
    <w:name w:val="xl98"/>
    <w:basedOn w:val="a"/>
    <w:rsid w:val="00CE1779"/>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9">
    <w:name w:val="xl99"/>
    <w:basedOn w:val="a"/>
    <w:rsid w:val="00CE1779"/>
    <w:pPr>
      <w:pBdr>
        <w:top w:val="single" w:sz="8" w:space="0" w:color="auto"/>
        <w:bottom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100">
    <w:name w:val="xl100"/>
    <w:basedOn w:val="a"/>
    <w:rsid w:val="00CE1779"/>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2">
    <w:name w:val="xl102"/>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03">
    <w:name w:val="xl103"/>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6">
    <w:name w:val="xl106"/>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07">
    <w:name w:val="xl107"/>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8">
    <w:name w:val="xl108"/>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9">
    <w:name w:val="xl109"/>
    <w:basedOn w:val="a"/>
    <w:rsid w:val="00CE1779"/>
    <w:pPr>
      <w:pBdr>
        <w:bottom w:val="single" w:sz="8" w:space="0" w:color="auto"/>
        <w:right w:val="single" w:sz="8" w:space="0" w:color="auto"/>
      </w:pBdr>
      <w:shd w:val="clear" w:color="000000" w:fill="8DB4E3"/>
      <w:spacing w:before="100" w:beforeAutospacing="1" w:after="100" w:afterAutospacing="1"/>
      <w:jc w:val="center"/>
      <w:textAlignment w:val="center"/>
    </w:pPr>
    <w:rPr>
      <w:color w:val="002060"/>
      <w:sz w:val="20"/>
      <w:szCs w:val="20"/>
    </w:rPr>
  </w:style>
  <w:style w:type="paragraph" w:customStyle="1" w:styleId="xl110">
    <w:name w:val="xl110"/>
    <w:basedOn w:val="a"/>
    <w:rsid w:val="00CE1779"/>
    <w:pPr>
      <w:pBdr>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111">
    <w:name w:val="xl111"/>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112">
    <w:name w:val="xl112"/>
    <w:basedOn w:val="a"/>
    <w:rsid w:val="00CE1779"/>
    <w:pPr>
      <w:spacing w:before="100" w:beforeAutospacing="1" w:after="100" w:afterAutospacing="1"/>
      <w:jc w:val="center"/>
      <w:textAlignment w:val="center"/>
    </w:pPr>
    <w:rPr>
      <w:color w:val="002060"/>
      <w:sz w:val="20"/>
      <w:szCs w:val="20"/>
    </w:rPr>
  </w:style>
  <w:style w:type="paragraph" w:customStyle="1" w:styleId="xl113">
    <w:name w:val="xl113"/>
    <w:basedOn w:val="a"/>
    <w:rsid w:val="00CE1779"/>
    <w:pPr>
      <w:pBdr>
        <w:bottom w:val="single" w:sz="8" w:space="0" w:color="auto"/>
      </w:pBdr>
      <w:shd w:val="clear" w:color="000000" w:fill="CCFFFF"/>
      <w:spacing w:before="100" w:beforeAutospacing="1" w:after="100" w:afterAutospacing="1"/>
      <w:jc w:val="center"/>
      <w:textAlignment w:val="center"/>
    </w:pPr>
    <w:rPr>
      <w:color w:val="002060"/>
      <w:sz w:val="20"/>
      <w:szCs w:val="20"/>
    </w:rPr>
  </w:style>
  <w:style w:type="paragraph" w:customStyle="1" w:styleId="xl114">
    <w:name w:val="xl114"/>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15">
    <w:name w:val="xl115"/>
    <w:basedOn w:val="a"/>
    <w:rsid w:val="00CE1779"/>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6">
    <w:name w:val="xl116"/>
    <w:basedOn w:val="a"/>
    <w:rsid w:val="00CE177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7">
    <w:name w:val="xl117"/>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8">
    <w:name w:val="xl118"/>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9">
    <w:name w:val="xl119"/>
    <w:basedOn w:val="a"/>
    <w:rsid w:val="00CE1779"/>
    <w:pPr>
      <w:pBdr>
        <w:bottom w:val="single" w:sz="8" w:space="0" w:color="auto"/>
        <w:right w:val="single" w:sz="8" w:space="0" w:color="auto"/>
      </w:pBdr>
      <w:shd w:val="clear" w:color="000000" w:fill="FF99CC"/>
      <w:spacing w:before="100" w:beforeAutospacing="1" w:after="100" w:afterAutospacing="1"/>
      <w:jc w:val="center"/>
      <w:textAlignment w:val="center"/>
    </w:pPr>
    <w:rPr>
      <w:color w:val="002060"/>
      <w:sz w:val="20"/>
      <w:szCs w:val="20"/>
    </w:rPr>
  </w:style>
  <w:style w:type="paragraph" w:customStyle="1" w:styleId="xl120">
    <w:name w:val="xl120"/>
    <w:basedOn w:val="a"/>
    <w:rsid w:val="00CE1779"/>
    <w:pPr>
      <w:pBdr>
        <w:bottom w:val="single" w:sz="8" w:space="0" w:color="auto"/>
        <w:right w:val="single" w:sz="8" w:space="0" w:color="auto"/>
      </w:pBdr>
      <w:shd w:val="clear" w:color="000000" w:fill="FFC000"/>
      <w:spacing w:before="100" w:beforeAutospacing="1" w:after="100" w:afterAutospacing="1"/>
      <w:jc w:val="center"/>
      <w:textAlignment w:val="center"/>
    </w:pPr>
    <w:rPr>
      <w:b/>
      <w:bCs/>
      <w:color w:val="002060"/>
      <w:sz w:val="20"/>
      <w:szCs w:val="20"/>
    </w:rPr>
  </w:style>
  <w:style w:type="paragraph" w:customStyle="1" w:styleId="xl121">
    <w:name w:val="xl12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2">
    <w:name w:val="xl122"/>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3">
    <w:name w:val="xl123"/>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124">
    <w:name w:val="xl124"/>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5">
    <w:name w:val="xl125"/>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jc w:val="center"/>
      <w:textAlignment w:val="center"/>
    </w:pPr>
    <w:rPr>
      <w:sz w:val="20"/>
      <w:szCs w:val="20"/>
    </w:rPr>
  </w:style>
  <w:style w:type="paragraph" w:customStyle="1" w:styleId="xl126">
    <w:name w:val="xl126"/>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7">
    <w:name w:val="xl127"/>
    <w:basedOn w:val="a"/>
    <w:rsid w:val="00CE1779"/>
    <w:pPr>
      <w:pBdr>
        <w:top w:val="single" w:sz="8" w:space="0" w:color="auto"/>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8">
    <w:name w:val="xl128"/>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9">
    <w:name w:val="xl129"/>
    <w:basedOn w:val="a"/>
    <w:rsid w:val="00CE1779"/>
    <w:pPr>
      <w:pBdr>
        <w:bottom w:val="single" w:sz="8" w:space="0" w:color="auto"/>
        <w:right w:val="single" w:sz="8" w:space="0" w:color="auto"/>
      </w:pBdr>
      <w:shd w:val="clear" w:color="000000" w:fill="FFFF00"/>
      <w:spacing w:before="100" w:beforeAutospacing="1" w:after="100" w:afterAutospacing="1"/>
      <w:textAlignment w:val="center"/>
    </w:pPr>
    <w:rPr>
      <w:color w:val="002060"/>
      <w:sz w:val="20"/>
      <w:szCs w:val="20"/>
    </w:rPr>
  </w:style>
  <w:style w:type="paragraph" w:customStyle="1" w:styleId="xl130">
    <w:name w:val="xl130"/>
    <w:basedOn w:val="a"/>
    <w:rsid w:val="00CE1779"/>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sz w:val="20"/>
      <w:szCs w:val="20"/>
    </w:rPr>
  </w:style>
  <w:style w:type="paragraph" w:customStyle="1" w:styleId="xl131">
    <w:name w:val="xl131"/>
    <w:basedOn w:val="a"/>
    <w:rsid w:val="00CE1779"/>
    <w:pPr>
      <w:pBdr>
        <w:top w:val="single" w:sz="8" w:space="0" w:color="auto"/>
        <w:left w:val="single" w:sz="8" w:space="0" w:color="auto"/>
        <w:right w:val="single" w:sz="8" w:space="0" w:color="auto"/>
      </w:pBdr>
      <w:spacing w:before="100" w:beforeAutospacing="1" w:after="100" w:afterAutospacing="1"/>
      <w:textAlignment w:val="top"/>
    </w:pPr>
    <w:rPr>
      <w:sz w:val="20"/>
      <w:szCs w:val="20"/>
    </w:rPr>
  </w:style>
  <w:style w:type="paragraph" w:customStyle="1" w:styleId="xl132">
    <w:name w:val="xl132"/>
    <w:basedOn w:val="a"/>
    <w:rsid w:val="00CE1779"/>
    <w:pPr>
      <w:pBdr>
        <w:left w:val="single" w:sz="8" w:space="0" w:color="auto"/>
        <w:bottom w:val="single" w:sz="8" w:space="0" w:color="auto"/>
        <w:right w:val="single" w:sz="8" w:space="0" w:color="auto"/>
      </w:pBdr>
      <w:spacing w:before="100" w:beforeAutospacing="1" w:after="100" w:afterAutospacing="1"/>
      <w:textAlignment w:val="top"/>
    </w:pPr>
    <w:rPr>
      <w:sz w:val="20"/>
      <w:szCs w:val="20"/>
    </w:rPr>
  </w:style>
  <w:style w:type="paragraph" w:customStyle="1" w:styleId="xl133">
    <w:name w:val="xl133"/>
    <w:basedOn w:val="a"/>
    <w:rsid w:val="00CE1779"/>
    <w:pPr>
      <w:pBdr>
        <w:top w:val="single" w:sz="8" w:space="0" w:color="auto"/>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4">
    <w:name w:val="xl134"/>
    <w:basedOn w:val="a"/>
    <w:rsid w:val="00CE1779"/>
    <w:pPr>
      <w:pBdr>
        <w:top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5">
    <w:name w:val="xl135"/>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36">
    <w:name w:val="xl136"/>
    <w:basedOn w:val="a"/>
    <w:rsid w:val="00CE177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137">
    <w:name w:val="xl137"/>
    <w:basedOn w:val="a"/>
    <w:rsid w:val="00CE1779"/>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8">
    <w:name w:val="xl138"/>
    <w:basedOn w:val="a"/>
    <w:rsid w:val="00CE1779"/>
    <w:pPr>
      <w:pBdr>
        <w:top w:val="single" w:sz="8" w:space="0" w:color="auto"/>
        <w:left w:val="single" w:sz="8" w:space="0" w:color="auto"/>
      </w:pBdr>
      <w:spacing w:before="100" w:beforeAutospacing="1" w:after="100" w:afterAutospacing="1"/>
      <w:textAlignment w:val="center"/>
    </w:pPr>
    <w:rPr>
      <w:color w:val="002060"/>
      <w:sz w:val="20"/>
      <w:szCs w:val="20"/>
    </w:rPr>
  </w:style>
  <w:style w:type="paragraph" w:customStyle="1" w:styleId="xl139">
    <w:name w:val="xl139"/>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40">
    <w:name w:val="xl140"/>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41">
    <w:name w:val="xl141"/>
    <w:basedOn w:val="a"/>
    <w:rsid w:val="00CE1779"/>
    <w:pPr>
      <w:pBdr>
        <w:left w:val="single" w:sz="8" w:space="0" w:color="auto"/>
      </w:pBdr>
      <w:spacing w:before="100" w:beforeAutospacing="1" w:after="100" w:afterAutospacing="1"/>
      <w:textAlignment w:val="center"/>
    </w:pPr>
    <w:rPr>
      <w:color w:val="002060"/>
      <w:sz w:val="20"/>
      <w:szCs w:val="20"/>
    </w:rPr>
  </w:style>
  <w:style w:type="paragraph" w:customStyle="1" w:styleId="xl142">
    <w:name w:val="xl142"/>
    <w:basedOn w:val="a"/>
    <w:rsid w:val="00CE1779"/>
    <w:pPr>
      <w:spacing w:before="100" w:beforeAutospacing="1" w:after="100" w:afterAutospacing="1"/>
      <w:textAlignment w:val="center"/>
    </w:pPr>
    <w:rPr>
      <w:color w:val="002060"/>
      <w:sz w:val="20"/>
      <w:szCs w:val="20"/>
    </w:rPr>
  </w:style>
  <w:style w:type="paragraph" w:customStyle="1" w:styleId="xl143">
    <w:name w:val="xl143"/>
    <w:basedOn w:val="a"/>
    <w:rsid w:val="00CE1779"/>
    <w:pPr>
      <w:pBdr>
        <w:right w:val="single" w:sz="8" w:space="0" w:color="auto"/>
      </w:pBdr>
      <w:spacing w:before="100" w:beforeAutospacing="1" w:after="100" w:afterAutospacing="1"/>
      <w:textAlignment w:val="center"/>
    </w:pPr>
    <w:rPr>
      <w:color w:val="002060"/>
      <w:sz w:val="20"/>
      <w:szCs w:val="20"/>
    </w:rPr>
  </w:style>
  <w:style w:type="paragraph" w:customStyle="1" w:styleId="xl144">
    <w:name w:val="xl144"/>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45">
    <w:name w:val="xl145"/>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46">
    <w:name w:val="xl146"/>
    <w:basedOn w:val="a"/>
    <w:rsid w:val="00CE1779"/>
    <w:pPr>
      <w:pBdr>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47">
    <w:name w:val="xl147"/>
    <w:basedOn w:val="a"/>
    <w:rsid w:val="00CE1779"/>
    <w:pPr>
      <w:pBdr>
        <w:bottom w:val="single" w:sz="8" w:space="0" w:color="auto"/>
      </w:pBdr>
      <w:spacing w:before="100" w:beforeAutospacing="1" w:after="100" w:afterAutospacing="1"/>
      <w:textAlignment w:val="center"/>
    </w:pPr>
    <w:rPr>
      <w:b/>
      <w:bCs/>
      <w:color w:val="002060"/>
      <w:sz w:val="20"/>
      <w:szCs w:val="20"/>
    </w:rPr>
  </w:style>
  <w:style w:type="paragraph" w:customStyle="1" w:styleId="xl148">
    <w:name w:val="xl148"/>
    <w:basedOn w:val="a"/>
    <w:rsid w:val="00CE1779"/>
    <w:pPr>
      <w:pBdr>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49">
    <w:name w:val="xl149"/>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0">
    <w:name w:val="xl150"/>
    <w:basedOn w:val="a"/>
    <w:rsid w:val="00CE1779"/>
    <w:pPr>
      <w:pBdr>
        <w:top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1">
    <w:name w:val="xl151"/>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52">
    <w:name w:val="xl152"/>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3">
    <w:name w:val="xl153"/>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4">
    <w:name w:val="xl15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5">
    <w:name w:val="xl155"/>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6">
    <w:name w:val="xl156"/>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7">
    <w:name w:val="xl157"/>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8">
    <w:name w:val="xl158"/>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59">
    <w:name w:val="xl159"/>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0">
    <w:name w:val="xl160"/>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1">
    <w:name w:val="xl161"/>
    <w:basedOn w:val="a"/>
    <w:rsid w:val="00CE1779"/>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2">
    <w:name w:val="xl162"/>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3">
    <w:name w:val="xl163"/>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4">
    <w:name w:val="xl164"/>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65">
    <w:name w:val="xl165"/>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6">
    <w:name w:val="xl166"/>
    <w:basedOn w:val="a"/>
    <w:rsid w:val="00CE1779"/>
    <w:pPr>
      <w:pBdr>
        <w:top w:val="single" w:sz="8" w:space="0" w:color="auto"/>
        <w:left w:val="single" w:sz="8" w:space="0" w:color="auto"/>
      </w:pBdr>
      <w:spacing w:before="100" w:beforeAutospacing="1" w:after="100" w:afterAutospacing="1"/>
      <w:jc w:val="center"/>
      <w:textAlignment w:val="center"/>
    </w:pPr>
    <w:rPr>
      <w:color w:val="002060"/>
      <w:sz w:val="20"/>
      <w:szCs w:val="20"/>
    </w:rPr>
  </w:style>
  <w:style w:type="paragraph" w:customStyle="1" w:styleId="xl167">
    <w:name w:val="xl167"/>
    <w:basedOn w:val="a"/>
    <w:rsid w:val="00CE1779"/>
    <w:pPr>
      <w:pBdr>
        <w:top w:val="single" w:sz="8" w:space="0" w:color="auto"/>
      </w:pBdr>
      <w:spacing w:before="100" w:beforeAutospacing="1" w:after="100" w:afterAutospacing="1"/>
      <w:jc w:val="center"/>
      <w:textAlignment w:val="center"/>
    </w:pPr>
    <w:rPr>
      <w:color w:val="002060"/>
      <w:sz w:val="20"/>
      <w:szCs w:val="20"/>
    </w:rPr>
  </w:style>
  <w:style w:type="paragraph" w:customStyle="1" w:styleId="xl168">
    <w:name w:val="xl168"/>
    <w:basedOn w:val="a"/>
    <w:rsid w:val="00CE1779"/>
    <w:pPr>
      <w:pBdr>
        <w:top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69">
    <w:name w:val="xl169"/>
    <w:basedOn w:val="a"/>
    <w:rsid w:val="00CE1779"/>
    <w:pPr>
      <w:pBdr>
        <w:left w:val="single" w:sz="8" w:space="0" w:color="auto"/>
      </w:pBdr>
      <w:spacing w:before="100" w:beforeAutospacing="1" w:after="100" w:afterAutospacing="1"/>
      <w:jc w:val="center"/>
      <w:textAlignment w:val="center"/>
    </w:pPr>
    <w:rPr>
      <w:color w:val="002060"/>
      <w:sz w:val="20"/>
      <w:szCs w:val="20"/>
    </w:rPr>
  </w:style>
  <w:style w:type="paragraph" w:customStyle="1" w:styleId="xl170">
    <w:name w:val="xl170"/>
    <w:basedOn w:val="a"/>
    <w:rsid w:val="00CE1779"/>
    <w:pPr>
      <w:pBdr>
        <w:right w:val="single" w:sz="8" w:space="0" w:color="auto"/>
      </w:pBdr>
      <w:spacing w:before="100" w:beforeAutospacing="1" w:after="100" w:afterAutospacing="1"/>
      <w:jc w:val="center"/>
      <w:textAlignment w:val="center"/>
    </w:pPr>
    <w:rPr>
      <w:color w:val="002060"/>
      <w:sz w:val="20"/>
      <w:szCs w:val="20"/>
    </w:rPr>
  </w:style>
  <w:style w:type="paragraph" w:customStyle="1" w:styleId="xl171">
    <w:name w:val="xl171"/>
    <w:basedOn w:val="a"/>
    <w:rsid w:val="00CE1779"/>
    <w:pPr>
      <w:pBdr>
        <w:left w:val="single" w:sz="8" w:space="0" w:color="auto"/>
        <w:bottom w:val="single" w:sz="8" w:space="0" w:color="auto"/>
      </w:pBdr>
      <w:spacing w:before="100" w:beforeAutospacing="1" w:after="100" w:afterAutospacing="1"/>
      <w:jc w:val="center"/>
      <w:textAlignment w:val="center"/>
    </w:pPr>
    <w:rPr>
      <w:color w:val="002060"/>
      <w:sz w:val="20"/>
      <w:szCs w:val="20"/>
    </w:rPr>
  </w:style>
  <w:style w:type="paragraph" w:customStyle="1" w:styleId="xl172">
    <w:name w:val="xl172"/>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73">
    <w:name w:val="xl17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4">
    <w:name w:val="xl174"/>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75">
    <w:name w:val="xl175"/>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76">
    <w:name w:val="xl17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7">
    <w:name w:val="xl17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8">
    <w:name w:val="xl178"/>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9">
    <w:name w:val="xl179"/>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80">
    <w:name w:val="xl180"/>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81">
    <w:name w:val="xl181"/>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82">
    <w:name w:val="xl182"/>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3">
    <w:name w:val="xl183"/>
    <w:basedOn w:val="a"/>
    <w:rsid w:val="00CE1779"/>
    <w:pPr>
      <w:pBdr>
        <w:top w:val="single" w:sz="8" w:space="0" w:color="auto"/>
        <w:lef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184">
    <w:name w:val="xl184"/>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85">
    <w:name w:val="xl185"/>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6">
    <w:name w:val="xl18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7">
    <w:name w:val="xl18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8">
    <w:name w:val="xl188"/>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9">
    <w:name w:val="xl189"/>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90">
    <w:name w:val="xl190"/>
    <w:basedOn w:val="a"/>
    <w:rsid w:val="00CE1779"/>
    <w:pPr>
      <w:pBdr>
        <w:top w:val="single" w:sz="8" w:space="0" w:color="auto"/>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1">
    <w:name w:val="xl191"/>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2">
    <w:name w:val="xl192"/>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3">
    <w:name w:val="xl193"/>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4">
    <w:name w:val="xl194"/>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195">
    <w:name w:val="xl195"/>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6">
    <w:name w:val="xl196"/>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7">
    <w:name w:val="xl197"/>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8">
    <w:name w:val="xl198"/>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9">
    <w:name w:val="xl199"/>
    <w:basedOn w:val="a"/>
    <w:rsid w:val="00CE1779"/>
    <w:pPr>
      <w:pBdr>
        <w:top w:val="single" w:sz="8" w:space="0" w:color="auto"/>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0">
    <w:name w:val="xl200"/>
    <w:basedOn w:val="a"/>
    <w:rsid w:val="00CE1779"/>
    <w:pPr>
      <w:pBdr>
        <w:top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1">
    <w:name w:val="xl201"/>
    <w:basedOn w:val="a"/>
    <w:rsid w:val="00CE1779"/>
    <w:pPr>
      <w:pBdr>
        <w:top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2">
    <w:name w:val="xl202"/>
    <w:basedOn w:val="a"/>
    <w:rsid w:val="00CE1779"/>
    <w:pPr>
      <w:pBdr>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3">
    <w:name w:val="xl203"/>
    <w:basedOn w:val="a"/>
    <w:rsid w:val="00CE1779"/>
    <w:pPr>
      <w:shd w:val="clear" w:color="000000" w:fill="D7E4BC"/>
      <w:spacing w:before="100" w:beforeAutospacing="1" w:after="100" w:afterAutospacing="1"/>
      <w:jc w:val="center"/>
      <w:textAlignment w:val="center"/>
    </w:pPr>
    <w:rPr>
      <w:color w:val="002060"/>
      <w:sz w:val="20"/>
      <w:szCs w:val="20"/>
    </w:rPr>
  </w:style>
  <w:style w:type="paragraph" w:customStyle="1" w:styleId="xl204">
    <w:name w:val="xl204"/>
    <w:basedOn w:val="a"/>
    <w:rsid w:val="00CE1779"/>
    <w:pPr>
      <w:pBdr>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5">
    <w:name w:val="xl205"/>
    <w:basedOn w:val="a"/>
    <w:rsid w:val="00CE1779"/>
    <w:pPr>
      <w:pBdr>
        <w:left w:val="single" w:sz="8" w:space="0" w:color="auto"/>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6">
    <w:name w:val="xl206"/>
    <w:basedOn w:val="a"/>
    <w:rsid w:val="00CE1779"/>
    <w:pPr>
      <w:pBdr>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7">
    <w:name w:val="xl207"/>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8">
    <w:name w:val="xl208"/>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9">
    <w:name w:val="xl209"/>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0">
    <w:name w:val="xl210"/>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211">
    <w:name w:val="xl211"/>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2">
    <w:name w:val="xl212"/>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3">
    <w:name w:val="xl213"/>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4">
    <w:name w:val="xl214"/>
    <w:basedOn w:val="a"/>
    <w:rsid w:val="00CE1779"/>
    <w:pPr>
      <w:pBdr>
        <w:top w:val="single" w:sz="8" w:space="0" w:color="auto"/>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5">
    <w:name w:val="xl215"/>
    <w:basedOn w:val="a"/>
    <w:rsid w:val="00CE1779"/>
    <w:pPr>
      <w:pBdr>
        <w:top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6">
    <w:name w:val="xl216"/>
    <w:basedOn w:val="a"/>
    <w:rsid w:val="00CE1779"/>
    <w:pPr>
      <w:pBdr>
        <w:top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7">
    <w:name w:val="xl217"/>
    <w:basedOn w:val="a"/>
    <w:rsid w:val="00CE1779"/>
    <w:pPr>
      <w:pBdr>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8">
    <w:name w:val="xl218"/>
    <w:basedOn w:val="a"/>
    <w:rsid w:val="00CE1779"/>
    <w:pPr>
      <w:shd w:val="clear" w:color="000000" w:fill="FF99CC"/>
      <w:spacing w:before="100" w:beforeAutospacing="1" w:after="100" w:afterAutospacing="1"/>
      <w:textAlignment w:val="center"/>
    </w:pPr>
    <w:rPr>
      <w:color w:val="002060"/>
      <w:sz w:val="20"/>
      <w:szCs w:val="20"/>
    </w:rPr>
  </w:style>
  <w:style w:type="paragraph" w:customStyle="1" w:styleId="xl219">
    <w:name w:val="xl219"/>
    <w:basedOn w:val="a"/>
    <w:rsid w:val="00CE1779"/>
    <w:pPr>
      <w:pBdr>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0">
    <w:name w:val="xl220"/>
    <w:basedOn w:val="a"/>
    <w:rsid w:val="00CE1779"/>
    <w:pPr>
      <w:pBdr>
        <w:left w:val="single" w:sz="8" w:space="0" w:color="auto"/>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1">
    <w:name w:val="xl221"/>
    <w:basedOn w:val="a"/>
    <w:rsid w:val="00CE1779"/>
    <w:pPr>
      <w:pBdr>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2">
    <w:name w:val="xl222"/>
    <w:basedOn w:val="a"/>
    <w:rsid w:val="00CE1779"/>
    <w:pPr>
      <w:pBdr>
        <w:bottom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3">
    <w:name w:val="xl223"/>
    <w:basedOn w:val="a"/>
    <w:rsid w:val="00CE1779"/>
    <w:pPr>
      <w:pBdr>
        <w:top w:val="single" w:sz="8" w:space="0" w:color="auto"/>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4">
    <w:name w:val="xl224"/>
    <w:basedOn w:val="a"/>
    <w:rsid w:val="00CE1779"/>
    <w:pPr>
      <w:pBdr>
        <w:top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5">
    <w:name w:val="xl225"/>
    <w:basedOn w:val="a"/>
    <w:rsid w:val="00CE1779"/>
    <w:pPr>
      <w:pBdr>
        <w:top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6">
    <w:name w:val="xl226"/>
    <w:basedOn w:val="a"/>
    <w:rsid w:val="00CE1779"/>
    <w:pPr>
      <w:pBdr>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7">
    <w:name w:val="xl227"/>
    <w:basedOn w:val="a"/>
    <w:rsid w:val="00CE1779"/>
    <w:pPr>
      <w:shd w:val="clear" w:color="000000" w:fill="99FF66"/>
      <w:spacing w:before="100" w:beforeAutospacing="1" w:after="100" w:afterAutospacing="1"/>
      <w:jc w:val="center"/>
      <w:textAlignment w:val="center"/>
    </w:pPr>
    <w:rPr>
      <w:color w:val="002060"/>
      <w:sz w:val="20"/>
      <w:szCs w:val="20"/>
    </w:rPr>
  </w:style>
  <w:style w:type="paragraph" w:customStyle="1" w:styleId="xl228">
    <w:name w:val="xl228"/>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9">
    <w:name w:val="xl229"/>
    <w:basedOn w:val="a"/>
    <w:rsid w:val="00CE1779"/>
    <w:pPr>
      <w:pBdr>
        <w:left w:val="single" w:sz="8" w:space="0" w:color="auto"/>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0">
    <w:name w:val="xl230"/>
    <w:basedOn w:val="a"/>
    <w:rsid w:val="00CE1779"/>
    <w:pPr>
      <w:pBdr>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1">
    <w:name w:val="xl23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afffff9">
    <w:name w:val="Информация об изменениях документа"/>
    <w:basedOn w:val="af5"/>
    <w:next w:val="a"/>
    <w:rsid w:val="00CE1779"/>
    <w:pPr>
      <w:ind w:left="0"/>
    </w:pPr>
    <w:rPr>
      <w:rFonts w:cs="Arial"/>
      <w:color w:val="353842"/>
      <w:sz w:val="24"/>
      <w:szCs w:val="24"/>
      <w:shd w:val="clear" w:color="auto" w:fill="F0F0F0"/>
    </w:rPr>
  </w:style>
  <w:style w:type="paragraph" w:customStyle="1" w:styleId="2fa">
    <w:name w:val="Абзац списка2"/>
    <w:basedOn w:val="a"/>
    <w:rsid w:val="00CE1779"/>
    <w:pPr>
      <w:ind w:left="720"/>
      <w:contextualSpacing/>
    </w:pPr>
    <w:rPr>
      <w:sz w:val="20"/>
      <w:szCs w:val="20"/>
    </w:rPr>
  </w:style>
  <w:style w:type="paragraph" w:customStyle="1" w:styleId="table">
    <w:name w:val="table"/>
    <w:basedOn w:val="a"/>
    <w:rsid w:val="00CE1779"/>
    <w:pPr>
      <w:spacing w:before="100" w:beforeAutospacing="1" w:after="100" w:afterAutospacing="1"/>
    </w:pPr>
  </w:style>
  <w:style w:type="paragraph" w:customStyle="1" w:styleId="11Char">
    <w:name w:val="Знак1 Знак Знак Знак Знак Знак Знак Знак Знак1 Char"/>
    <w:basedOn w:val="a"/>
    <w:rsid w:val="00CE1779"/>
    <w:pPr>
      <w:spacing w:after="160" w:line="240" w:lineRule="exact"/>
    </w:pPr>
    <w:rPr>
      <w:rFonts w:ascii="Verdana" w:eastAsia="Calibri" w:hAnsi="Verdana"/>
      <w:sz w:val="20"/>
      <w:szCs w:val="20"/>
      <w:lang w:val="en-US" w:eastAsia="en-US"/>
    </w:rPr>
  </w:style>
  <w:style w:type="paragraph" w:customStyle="1" w:styleId="MainTXT">
    <w:name w:val="MainTXT"/>
    <w:basedOn w:val="a"/>
    <w:rsid w:val="00CE1779"/>
    <w:pPr>
      <w:suppressAutoHyphens/>
      <w:spacing w:line="360" w:lineRule="auto"/>
      <w:ind w:left="142" w:firstLine="709"/>
      <w:jc w:val="both"/>
    </w:pPr>
    <w:rPr>
      <w:rFonts w:ascii="Arial" w:eastAsia="Calibri" w:hAnsi="Arial"/>
      <w:szCs w:val="20"/>
      <w:lang w:eastAsia="ar-SA"/>
    </w:rPr>
  </w:style>
  <w:style w:type="paragraph" w:customStyle="1" w:styleId="ListParagraph1">
    <w:name w:val="List Paragraph1"/>
    <w:basedOn w:val="a"/>
    <w:rsid w:val="00CE1779"/>
    <w:pPr>
      <w:ind w:left="720" w:firstLine="567"/>
      <w:jc w:val="both"/>
    </w:pPr>
    <w:rPr>
      <w:rFonts w:ascii="Calibri" w:eastAsia="Calibri" w:hAnsi="Calibri" w:cs="Calibri"/>
      <w:lang w:eastAsia="en-US"/>
    </w:rPr>
  </w:style>
  <w:style w:type="paragraph" w:customStyle="1" w:styleId="310">
    <w:name w:val="Основной текст с отступом 31"/>
    <w:basedOn w:val="a"/>
    <w:rsid w:val="00CE1779"/>
    <w:pPr>
      <w:suppressAutoHyphens/>
      <w:spacing w:after="120"/>
      <w:ind w:left="283"/>
    </w:pPr>
    <w:rPr>
      <w:rFonts w:eastAsia="Calibri"/>
      <w:sz w:val="16"/>
      <w:szCs w:val="16"/>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1779"/>
    <w:pPr>
      <w:spacing w:before="100" w:beforeAutospacing="1" w:after="100" w:afterAutospacing="1"/>
    </w:pPr>
    <w:rPr>
      <w:rFonts w:ascii="Tahoma" w:eastAsia="Calibri" w:hAnsi="Tahoma"/>
      <w:sz w:val="20"/>
      <w:szCs w:val="20"/>
      <w:lang w:val="en-US" w:eastAsia="en-US"/>
    </w:rPr>
  </w:style>
  <w:style w:type="paragraph" w:customStyle="1" w:styleId="610">
    <w:name w:val="Основной текст (6)1"/>
    <w:basedOn w:val="a"/>
    <w:rsid w:val="00CE1779"/>
    <w:pPr>
      <w:shd w:val="clear" w:color="auto" w:fill="FFFFFF"/>
      <w:spacing w:before="60" w:after="600" w:line="240" w:lineRule="atLeast"/>
      <w:jc w:val="center"/>
    </w:pPr>
    <w:rPr>
      <w:rFonts w:ascii="Calibri" w:eastAsia="Calibri" w:hAnsi="Calibri"/>
      <w:i/>
      <w:iCs/>
      <w:sz w:val="18"/>
      <w:szCs w:val="18"/>
    </w:rPr>
  </w:style>
  <w:style w:type="character" w:customStyle="1" w:styleId="newsanounce1">
    <w:name w:val="news_anounce1"/>
    <w:rsid w:val="00CE1779"/>
    <w:rPr>
      <w:color w:val="000000"/>
    </w:rPr>
  </w:style>
  <w:style w:type="paragraph" w:styleId="HTML">
    <w:name w:val="HTML Preformatted"/>
    <w:basedOn w:val="a"/>
    <w:link w:val="HTML0"/>
    <w:rsid w:val="00CE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i/>
      <w:sz w:val="28"/>
    </w:rPr>
  </w:style>
  <w:style w:type="character" w:customStyle="1" w:styleId="HTML0">
    <w:name w:val="Стандартный HTML Знак"/>
    <w:link w:val="HTML"/>
    <w:rsid w:val="00CE1779"/>
    <w:rPr>
      <w:rFonts w:ascii="Courier New" w:hAnsi="Courier New"/>
      <w:b/>
      <w:i/>
      <w:sz w:val="28"/>
      <w:szCs w:val="24"/>
      <w:lang w:bidi="ar-SA"/>
    </w:rPr>
  </w:style>
  <w:style w:type="paragraph" w:customStyle="1" w:styleId="afffffa">
    <w:name w:val="Знак Знак Знак Знак Знак Знак Знак Знак Знак Знак Знак Знак Знак Знак Знак Знак Знак Знак Знак"/>
    <w:basedOn w:val="a"/>
    <w:rsid w:val="00CE1779"/>
    <w:pPr>
      <w:spacing w:before="100" w:beforeAutospacing="1" w:after="100" w:afterAutospacing="1"/>
    </w:pPr>
    <w:rPr>
      <w:rFonts w:ascii="Tahoma" w:hAnsi="Tahoma" w:cs="Tahoma"/>
      <w:sz w:val="20"/>
      <w:szCs w:val="20"/>
      <w:lang w:val="en-US" w:eastAsia="en-US"/>
    </w:rPr>
  </w:style>
  <w:style w:type="character" w:customStyle="1" w:styleId="131">
    <w:name w:val="Знак Знак131"/>
    <w:locked/>
    <w:rsid w:val="00CE1779"/>
    <w:rPr>
      <w:sz w:val="24"/>
      <w:lang w:bidi="ar-SA"/>
    </w:rPr>
  </w:style>
  <w:style w:type="paragraph" w:customStyle="1" w:styleId="HEADERTEXT">
    <w:name w:val=".HEADERTEXT"/>
    <w:uiPriority w:val="99"/>
    <w:rsid w:val="00367F50"/>
    <w:pPr>
      <w:widowControl w:val="0"/>
      <w:autoSpaceDE w:val="0"/>
      <w:autoSpaceDN w:val="0"/>
      <w:adjustRightInd w:val="0"/>
    </w:pPr>
    <w:rPr>
      <w:rFonts w:ascii="Arial" w:hAnsi="Arial" w:cs="Arial"/>
      <w:color w:val="2B4279"/>
    </w:rPr>
  </w:style>
  <w:style w:type="paragraph" w:customStyle="1" w:styleId="FORMATTEXT">
    <w:name w:val=".FORMATTEXT"/>
    <w:uiPriority w:val="99"/>
    <w:rsid w:val="00C3696D"/>
    <w:pPr>
      <w:widowControl w:val="0"/>
      <w:autoSpaceDE w:val="0"/>
      <w:autoSpaceDN w:val="0"/>
      <w:adjustRightInd w:val="0"/>
    </w:pPr>
    <w:rPr>
      <w:rFonts w:ascii="Arial" w:hAnsi="Arial" w:cs="Arial"/>
    </w:rPr>
  </w:style>
  <w:style w:type="paragraph" w:customStyle="1" w:styleId="3f0">
    <w:name w:val="Абзац списка3"/>
    <w:basedOn w:val="a"/>
    <w:rsid w:val="00491C20"/>
    <w:pPr>
      <w:spacing w:after="200" w:line="276" w:lineRule="auto"/>
      <w:ind w:left="720"/>
    </w:pPr>
    <w:rPr>
      <w:rFonts w:ascii="Calibri" w:hAnsi="Calibri"/>
      <w:sz w:val="22"/>
      <w:szCs w:val="22"/>
      <w:lang w:eastAsia="en-US"/>
    </w:rPr>
  </w:style>
  <w:style w:type="paragraph" w:customStyle="1" w:styleId="46">
    <w:name w:val="Абзац списка4"/>
    <w:basedOn w:val="a"/>
    <w:rsid w:val="0031613D"/>
    <w:pPr>
      <w:spacing w:after="200" w:line="276" w:lineRule="auto"/>
      <w:ind w:left="720"/>
    </w:pPr>
    <w:rPr>
      <w:rFonts w:ascii="Calibri" w:hAnsi="Calibri"/>
      <w:sz w:val="22"/>
      <w:szCs w:val="22"/>
      <w:lang w:eastAsia="en-US"/>
    </w:rPr>
  </w:style>
  <w:style w:type="paragraph" w:customStyle="1" w:styleId="formattext0">
    <w:name w:val="formattext"/>
    <w:basedOn w:val="a"/>
    <w:rsid w:val="00F73079"/>
    <w:pPr>
      <w:spacing w:before="100" w:beforeAutospacing="1" w:after="100" w:afterAutospacing="1"/>
    </w:pPr>
  </w:style>
  <w:style w:type="paragraph" w:customStyle="1" w:styleId="52">
    <w:name w:val="Абзац списка5"/>
    <w:basedOn w:val="a"/>
    <w:rsid w:val="008C50F3"/>
    <w:pPr>
      <w:spacing w:after="200" w:line="276" w:lineRule="auto"/>
      <w:ind w:left="720"/>
    </w:pPr>
    <w:rPr>
      <w:rFonts w:ascii="Calibri" w:hAnsi="Calibri"/>
      <w:sz w:val="22"/>
      <w:szCs w:val="22"/>
      <w:lang w:eastAsia="en-US"/>
    </w:rPr>
  </w:style>
  <w:style w:type="paragraph" w:customStyle="1" w:styleId="68">
    <w:name w:val="Абзац списка6"/>
    <w:basedOn w:val="a"/>
    <w:rsid w:val="0066603A"/>
    <w:pPr>
      <w:spacing w:after="200" w:line="276" w:lineRule="auto"/>
      <w:ind w:left="720"/>
    </w:pPr>
    <w:rPr>
      <w:rFonts w:ascii="Calibri" w:hAnsi="Calibri"/>
      <w:sz w:val="22"/>
      <w:szCs w:val="22"/>
      <w:lang w:eastAsia="en-US"/>
    </w:rPr>
  </w:style>
  <w:style w:type="paragraph" w:customStyle="1" w:styleId="2fb">
    <w:name w:val="Обычный2"/>
    <w:rsid w:val="00F7248F"/>
    <w:pPr>
      <w:widowControl w:val="0"/>
      <w:spacing w:line="300" w:lineRule="auto"/>
      <w:ind w:firstLine="560"/>
    </w:pPr>
    <w:rPr>
      <w:sz w:val="24"/>
    </w:rPr>
  </w:style>
  <w:style w:type="paragraph" w:customStyle="1" w:styleId="72">
    <w:name w:val="Абзац списка7"/>
    <w:basedOn w:val="a"/>
    <w:rsid w:val="00F7248F"/>
    <w:pPr>
      <w:suppressAutoHyphens/>
      <w:spacing w:line="360" w:lineRule="auto"/>
      <w:ind w:left="708" w:firstLine="680"/>
      <w:jc w:val="both"/>
    </w:pPr>
    <w:rPr>
      <w:rFonts w:eastAsia="Calibri"/>
      <w:kern w:val="1"/>
      <w:szCs w:val="22"/>
      <w:lang w:eastAsia="ar-SA"/>
    </w:rPr>
  </w:style>
  <w:style w:type="character" w:customStyle="1" w:styleId="47">
    <w:name w:val="Основной текст (4)_"/>
    <w:link w:val="48"/>
    <w:rsid w:val="00F7248F"/>
    <w:rPr>
      <w:spacing w:val="-1"/>
      <w:sz w:val="18"/>
      <w:szCs w:val="18"/>
      <w:shd w:val="clear" w:color="auto" w:fill="FFFFFF"/>
    </w:rPr>
  </w:style>
  <w:style w:type="paragraph" w:customStyle="1" w:styleId="48">
    <w:name w:val="Основной текст (4)"/>
    <w:basedOn w:val="a"/>
    <w:link w:val="47"/>
    <w:rsid w:val="00F7248F"/>
    <w:pPr>
      <w:widowControl w:val="0"/>
      <w:shd w:val="clear" w:color="auto" w:fill="FFFFFF"/>
      <w:spacing w:before="120" w:line="226" w:lineRule="exact"/>
      <w:jc w:val="both"/>
    </w:pPr>
    <w:rPr>
      <w:spacing w:val="-1"/>
      <w:sz w:val="18"/>
      <w:szCs w:val="18"/>
    </w:rPr>
  </w:style>
  <w:style w:type="paragraph" w:customStyle="1" w:styleId="empty">
    <w:name w:val="empty"/>
    <w:basedOn w:val="a"/>
    <w:rsid w:val="00F7248F"/>
    <w:pPr>
      <w:spacing w:before="100" w:beforeAutospacing="1" w:after="100" w:afterAutospacing="1"/>
    </w:pPr>
  </w:style>
  <w:style w:type="character" w:customStyle="1" w:styleId="9pt3">
    <w:name w:val="Основной текст + 9 pt3"/>
    <w:aliases w:val="Интервал 0 pt4"/>
    <w:rsid w:val="00F7248F"/>
    <w:rPr>
      <w:rFonts w:ascii="Times New Roman" w:hAnsi="Times New Roman" w:cs="Times New Roman"/>
      <w:color w:val="000000"/>
      <w:spacing w:val="3"/>
      <w:w w:val="100"/>
      <w:position w:val="0"/>
      <w:sz w:val="18"/>
      <w:szCs w:val="18"/>
      <w:u w:val="none"/>
      <w:shd w:val="clear" w:color="auto" w:fill="FFFFFF"/>
      <w:lang w:val="ru-RU"/>
    </w:rPr>
  </w:style>
  <w:style w:type="character" w:customStyle="1" w:styleId="1ffa">
    <w:name w:val="Знак Знак1"/>
    <w:rsid w:val="00E12DE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99">
      <w:bodyDiv w:val="1"/>
      <w:marLeft w:val="0"/>
      <w:marRight w:val="0"/>
      <w:marTop w:val="0"/>
      <w:marBottom w:val="0"/>
      <w:divBdr>
        <w:top w:val="none" w:sz="0" w:space="0" w:color="auto"/>
        <w:left w:val="none" w:sz="0" w:space="0" w:color="auto"/>
        <w:bottom w:val="none" w:sz="0" w:space="0" w:color="auto"/>
        <w:right w:val="none" w:sz="0" w:space="0" w:color="auto"/>
      </w:divBdr>
    </w:div>
    <w:div w:id="4677394">
      <w:bodyDiv w:val="1"/>
      <w:marLeft w:val="0"/>
      <w:marRight w:val="0"/>
      <w:marTop w:val="0"/>
      <w:marBottom w:val="0"/>
      <w:divBdr>
        <w:top w:val="none" w:sz="0" w:space="0" w:color="auto"/>
        <w:left w:val="none" w:sz="0" w:space="0" w:color="auto"/>
        <w:bottom w:val="none" w:sz="0" w:space="0" w:color="auto"/>
        <w:right w:val="none" w:sz="0" w:space="0" w:color="auto"/>
      </w:divBdr>
    </w:div>
    <w:div w:id="16010907">
      <w:bodyDiv w:val="1"/>
      <w:marLeft w:val="0"/>
      <w:marRight w:val="0"/>
      <w:marTop w:val="0"/>
      <w:marBottom w:val="0"/>
      <w:divBdr>
        <w:top w:val="none" w:sz="0" w:space="0" w:color="auto"/>
        <w:left w:val="none" w:sz="0" w:space="0" w:color="auto"/>
        <w:bottom w:val="none" w:sz="0" w:space="0" w:color="auto"/>
        <w:right w:val="none" w:sz="0" w:space="0" w:color="auto"/>
      </w:divBdr>
    </w:div>
    <w:div w:id="53312052">
      <w:bodyDiv w:val="1"/>
      <w:marLeft w:val="0"/>
      <w:marRight w:val="0"/>
      <w:marTop w:val="0"/>
      <w:marBottom w:val="0"/>
      <w:divBdr>
        <w:top w:val="none" w:sz="0" w:space="0" w:color="auto"/>
        <w:left w:val="none" w:sz="0" w:space="0" w:color="auto"/>
        <w:bottom w:val="none" w:sz="0" w:space="0" w:color="auto"/>
        <w:right w:val="none" w:sz="0" w:space="0" w:color="auto"/>
      </w:divBdr>
    </w:div>
    <w:div w:id="54862233">
      <w:bodyDiv w:val="1"/>
      <w:marLeft w:val="0"/>
      <w:marRight w:val="0"/>
      <w:marTop w:val="0"/>
      <w:marBottom w:val="0"/>
      <w:divBdr>
        <w:top w:val="none" w:sz="0" w:space="0" w:color="auto"/>
        <w:left w:val="none" w:sz="0" w:space="0" w:color="auto"/>
        <w:bottom w:val="none" w:sz="0" w:space="0" w:color="auto"/>
        <w:right w:val="none" w:sz="0" w:space="0" w:color="auto"/>
      </w:divBdr>
    </w:div>
    <w:div w:id="63334554">
      <w:bodyDiv w:val="1"/>
      <w:marLeft w:val="0"/>
      <w:marRight w:val="0"/>
      <w:marTop w:val="0"/>
      <w:marBottom w:val="0"/>
      <w:divBdr>
        <w:top w:val="none" w:sz="0" w:space="0" w:color="auto"/>
        <w:left w:val="none" w:sz="0" w:space="0" w:color="auto"/>
        <w:bottom w:val="none" w:sz="0" w:space="0" w:color="auto"/>
        <w:right w:val="none" w:sz="0" w:space="0" w:color="auto"/>
      </w:divBdr>
    </w:div>
    <w:div w:id="73405694">
      <w:bodyDiv w:val="1"/>
      <w:marLeft w:val="0"/>
      <w:marRight w:val="0"/>
      <w:marTop w:val="0"/>
      <w:marBottom w:val="0"/>
      <w:divBdr>
        <w:top w:val="none" w:sz="0" w:space="0" w:color="auto"/>
        <w:left w:val="none" w:sz="0" w:space="0" w:color="auto"/>
        <w:bottom w:val="none" w:sz="0" w:space="0" w:color="auto"/>
        <w:right w:val="none" w:sz="0" w:space="0" w:color="auto"/>
      </w:divBdr>
    </w:div>
    <w:div w:id="90325353">
      <w:bodyDiv w:val="1"/>
      <w:marLeft w:val="0"/>
      <w:marRight w:val="0"/>
      <w:marTop w:val="0"/>
      <w:marBottom w:val="0"/>
      <w:divBdr>
        <w:top w:val="none" w:sz="0" w:space="0" w:color="auto"/>
        <w:left w:val="none" w:sz="0" w:space="0" w:color="auto"/>
        <w:bottom w:val="none" w:sz="0" w:space="0" w:color="auto"/>
        <w:right w:val="none" w:sz="0" w:space="0" w:color="auto"/>
      </w:divBdr>
    </w:div>
    <w:div w:id="101267125">
      <w:bodyDiv w:val="1"/>
      <w:marLeft w:val="0"/>
      <w:marRight w:val="0"/>
      <w:marTop w:val="0"/>
      <w:marBottom w:val="0"/>
      <w:divBdr>
        <w:top w:val="none" w:sz="0" w:space="0" w:color="auto"/>
        <w:left w:val="none" w:sz="0" w:space="0" w:color="auto"/>
        <w:bottom w:val="none" w:sz="0" w:space="0" w:color="auto"/>
        <w:right w:val="none" w:sz="0" w:space="0" w:color="auto"/>
      </w:divBdr>
    </w:div>
    <w:div w:id="122424435">
      <w:bodyDiv w:val="1"/>
      <w:marLeft w:val="0"/>
      <w:marRight w:val="0"/>
      <w:marTop w:val="0"/>
      <w:marBottom w:val="0"/>
      <w:divBdr>
        <w:top w:val="none" w:sz="0" w:space="0" w:color="auto"/>
        <w:left w:val="none" w:sz="0" w:space="0" w:color="auto"/>
        <w:bottom w:val="none" w:sz="0" w:space="0" w:color="auto"/>
        <w:right w:val="none" w:sz="0" w:space="0" w:color="auto"/>
      </w:divBdr>
    </w:div>
    <w:div w:id="158543410">
      <w:bodyDiv w:val="1"/>
      <w:marLeft w:val="0"/>
      <w:marRight w:val="0"/>
      <w:marTop w:val="0"/>
      <w:marBottom w:val="0"/>
      <w:divBdr>
        <w:top w:val="none" w:sz="0" w:space="0" w:color="auto"/>
        <w:left w:val="none" w:sz="0" w:space="0" w:color="auto"/>
        <w:bottom w:val="none" w:sz="0" w:space="0" w:color="auto"/>
        <w:right w:val="none" w:sz="0" w:space="0" w:color="auto"/>
      </w:divBdr>
    </w:div>
    <w:div w:id="176584223">
      <w:bodyDiv w:val="1"/>
      <w:marLeft w:val="0"/>
      <w:marRight w:val="0"/>
      <w:marTop w:val="0"/>
      <w:marBottom w:val="0"/>
      <w:divBdr>
        <w:top w:val="none" w:sz="0" w:space="0" w:color="auto"/>
        <w:left w:val="none" w:sz="0" w:space="0" w:color="auto"/>
        <w:bottom w:val="none" w:sz="0" w:space="0" w:color="auto"/>
        <w:right w:val="none" w:sz="0" w:space="0" w:color="auto"/>
      </w:divBdr>
    </w:div>
    <w:div w:id="230503666">
      <w:bodyDiv w:val="1"/>
      <w:marLeft w:val="0"/>
      <w:marRight w:val="0"/>
      <w:marTop w:val="0"/>
      <w:marBottom w:val="0"/>
      <w:divBdr>
        <w:top w:val="none" w:sz="0" w:space="0" w:color="auto"/>
        <w:left w:val="none" w:sz="0" w:space="0" w:color="auto"/>
        <w:bottom w:val="none" w:sz="0" w:space="0" w:color="auto"/>
        <w:right w:val="none" w:sz="0" w:space="0" w:color="auto"/>
      </w:divBdr>
    </w:div>
    <w:div w:id="236861763">
      <w:bodyDiv w:val="1"/>
      <w:marLeft w:val="0"/>
      <w:marRight w:val="0"/>
      <w:marTop w:val="0"/>
      <w:marBottom w:val="0"/>
      <w:divBdr>
        <w:top w:val="none" w:sz="0" w:space="0" w:color="auto"/>
        <w:left w:val="none" w:sz="0" w:space="0" w:color="auto"/>
        <w:bottom w:val="none" w:sz="0" w:space="0" w:color="auto"/>
        <w:right w:val="none" w:sz="0" w:space="0" w:color="auto"/>
      </w:divBdr>
    </w:div>
    <w:div w:id="236983779">
      <w:bodyDiv w:val="1"/>
      <w:marLeft w:val="0"/>
      <w:marRight w:val="0"/>
      <w:marTop w:val="0"/>
      <w:marBottom w:val="0"/>
      <w:divBdr>
        <w:top w:val="none" w:sz="0" w:space="0" w:color="auto"/>
        <w:left w:val="none" w:sz="0" w:space="0" w:color="auto"/>
        <w:bottom w:val="none" w:sz="0" w:space="0" w:color="auto"/>
        <w:right w:val="none" w:sz="0" w:space="0" w:color="auto"/>
      </w:divBdr>
    </w:div>
    <w:div w:id="237248469">
      <w:bodyDiv w:val="1"/>
      <w:marLeft w:val="0"/>
      <w:marRight w:val="0"/>
      <w:marTop w:val="0"/>
      <w:marBottom w:val="0"/>
      <w:divBdr>
        <w:top w:val="none" w:sz="0" w:space="0" w:color="auto"/>
        <w:left w:val="none" w:sz="0" w:space="0" w:color="auto"/>
        <w:bottom w:val="none" w:sz="0" w:space="0" w:color="auto"/>
        <w:right w:val="none" w:sz="0" w:space="0" w:color="auto"/>
      </w:divBdr>
    </w:div>
    <w:div w:id="238947806">
      <w:bodyDiv w:val="1"/>
      <w:marLeft w:val="0"/>
      <w:marRight w:val="0"/>
      <w:marTop w:val="0"/>
      <w:marBottom w:val="0"/>
      <w:divBdr>
        <w:top w:val="none" w:sz="0" w:space="0" w:color="auto"/>
        <w:left w:val="none" w:sz="0" w:space="0" w:color="auto"/>
        <w:bottom w:val="none" w:sz="0" w:space="0" w:color="auto"/>
        <w:right w:val="none" w:sz="0" w:space="0" w:color="auto"/>
      </w:divBdr>
    </w:div>
    <w:div w:id="249779184">
      <w:bodyDiv w:val="1"/>
      <w:marLeft w:val="0"/>
      <w:marRight w:val="0"/>
      <w:marTop w:val="0"/>
      <w:marBottom w:val="0"/>
      <w:divBdr>
        <w:top w:val="none" w:sz="0" w:space="0" w:color="auto"/>
        <w:left w:val="none" w:sz="0" w:space="0" w:color="auto"/>
        <w:bottom w:val="none" w:sz="0" w:space="0" w:color="auto"/>
        <w:right w:val="none" w:sz="0" w:space="0" w:color="auto"/>
      </w:divBdr>
    </w:div>
    <w:div w:id="256525589">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785085">
      <w:bodyDiv w:val="1"/>
      <w:marLeft w:val="0"/>
      <w:marRight w:val="0"/>
      <w:marTop w:val="0"/>
      <w:marBottom w:val="0"/>
      <w:divBdr>
        <w:top w:val="none" w:sz="0" w:space="0" w:color="auto"/>
        <w:left w:val="none" w:sz="0" w:space="0" w:color="auto"/>
        <w:bottom w:val="none" w:sz="0" w:space="0" w:color="auto"/>
        <w:right w:val="none" w:sz="0" w:space="0" w:color="auto"/>
      </w:divBdr>
    </w:div>
    <w:div w:id="274600547">
      <w:bodyDiv w:val="1"/>
      <w:marLeft w:val="0"/>
      <w:marRight w:val="0"/>
      <w:marTop w:val="0"/>
      <w:marBottom w:val="0"/>
      <w:divBdr>
        <w:top w:val="none" w:sz="0" w:space="0" w:color="auto"/>
        <w:left w:val="none" w:sz="0" w:space="0" w:color="auto"/>
        <w:bottom w:val="none" w:sz="0" w:space="0" w:color="auto"/>
        <w:right w:val="none" w:sz="0" w:space="0" w:color="auto"/>
      </w:divBdr>
    </w:div>
    <w:div w:id="315378275">
      <w:bodyDiv w:val="1"/>
      <w:marLeft w:val="0"/>
      <w:marRight w:val="0"/>
      <w:marTop w:val="0"/>
      <w:marBottom w:val="0"/>
      <w:divBdr>
        <w:top w:val="none" w:sz="0" w:space="0" w:color="auto"/>
        <w:left w:val="none" w:sz="0" w:space="0" w:color="auto"/>
        <w:bottom w:val="none" w:sz="0" w:space="0" w:color="auto"/>
        <w:right w:val="none" w:sz="0" w:space="0" w:color="auto"/>
      </w:divBdr>
    </w:div>
    <w:div w:id="323708014">
      <w:bodyDiv w:val="1"/>
      <w:marLeft w:val="0"/>
      <w:marRight w:val="0"/>
      <w:marTop w:val="0"/>
      <w:marBottom w:val="0"/>
      <w:divBdr>
        <w:top w:val="none" w:sz="0" w:space="0" w:color="auto"/>
        <w:left w:val="none" w:sz="0" w:space="0" w:color="auto"/>
        <w:bottom w:val="none" w:sz="0" w:space="0" w:color="auto"/>
        <w:right w:val="none" w:sz="0" w:space="0" w:color="auto"/>
      </w:divBdr>
    </w:div>
    <w:div w:id="335301894">
      <w:bodyDiv w:val="1"/>
      <w:marLeft w:val="0"/>
      <w:marRight w:val="0"/>
      <w:marTop w:val="0"/>
      <w:marBottom w:val="0"/>
      <w:divBdr>
        <w:top w:val="none" w:sz="0" w:space="0" w:color="auto"/>
        <w:left w:val="none" w:sz="0" w:space="0" w:color="auto"/>
        <w:bottom w:val="none" w:sz="0" w:space="0" w:color="auto"/>
        <w:right w:val="none" w:sz="0" w:space="0" w:color="auto"/>
      </w:divBdr>
    </w:div>
    <w:div w:id="337931385">
      <w:bodyDiv w:val="1"/>
      <w:marLeft w:val="0"/>
      <w:marRight w:val="0"/>
      <w:marTop w:val="0"/>
      <w:marBottom w:val="0"/>
      <w:divBdr>
        <w:top w:val="none" w:sz="0" w:space="0" w:color="auto"/>
        <w:left w:val="none" w:sz="0" w:space="0" w:color="auto"/>
        <w:bottom w:val="none" w:sz="0" w:space="0" w:color="auto"/>
        <w:right w:val="none" w:sz="0" w:space="0" w:color="auto"/>
      </w:divBdr>
    </w:div>
    <w:div w:id="389620271">
      <w:bodyDiv w:val="1"/>
      <w:marLeft w:val="0"/>
      <w:marRight w:val="0"/>
      <w:marTop w:val="0"/>
      <w:marBottom w:val="0"/>
      <w:divBdr>
        <w:top w:val="none" w:sz="0" w:space="0" w:color="auto"/>
        <w:left w:val="none" w:sz="0" w:space="0" w:color="auto"/>
        <w:bottom w:val="none" w:sz="0" w:space="0" w:color="auto"/>
        <w:right w:val="none" w:sz="0" w:space="0" w:color="auto"/>
      </w:divBdr>
    </w:div>
    <w:div w:id="396588685">
      <w:bodyDiv w:val="1"/>
      <w:marLeft w:val="0"/>
      <w:marRight w:val="0"/>
      <w:marTop w:val="0"/>
      <w:marBottom w:val="0"/>
      <w:divBdr>
        <w:top w:val="none" w:sz="0" w:space="0" w:color="auto"/>
        <w:left w:val="none" w:sz="0" w:space="0" w:color="auto"/>
        <w:bottom w:val="none" w:sz="0" w:space="0" w:color="auto"/>
        <w:right w:val="none" w:sz="0" w:space="0" w:color="auto"/>
      </w:divBdr>
    </w:div>
    <w:div w:id="445125022">
      <w:bodyDiv w:val="1"/>
      <w:marLeft w:val="0"/>
      <w:marRight w:val="0"/>
      <w:marTop w:val="0"/>
      <w:marBottom w:val="0"/>
      <w:divBdr>
        <w:top w:val="none" w:sz="0" w:space="0" w:color="auto"/>
        <w:left w:val="none" w:sz="0" w:space="0" w:color="auto"/>
        <w:bottom w:val="none" w:sz="0" w:space="0" w:color="auto"/>
        <w:right w:val="none" w:sz="0" w:space="0" w:color="auto"/>
      </w:divBdr>
    </w:div>
    <w:div w:id="446463304">
      <w:bodyDiv w:val="1"/>
      <w:marLeft w:val="0"/>
      <w:marRight w:val="0"/>
      <w:marTop w:val="0"/>
      <w:marBottom w:val="0"/>
      <w:divBdr>
        <w:top w:val="none" w:sz="0" w:space="0" w:color="auto"/>
        <w:left w:val="none" w:sz="0" w:space="0" w:color="auto"/>
        <w:bottom w:val="none" w:sz="0" w:space="0" w:color="auto"/>
        <w:right w:val="none" w:sz="0" w:space="0" w:color="auto"/>
      </w:divBdr>
    </w:div>
    <w:div w:id="468744779">
      <w:bodyDiv w:val="1"/>
      <w:marLeft w:val="0"/>
      <w:marRight w:val="0"/>
      <w:marTop w:val="0"/>
      <w:marBottom w:val="0"/>
      <w:divBdr>
        <w:top w:val="none" w:sz="0" w:space="0" w:color="auto"/>
        <w:left w:val="none" w:sz="0" w:space="0" w:color="auto"/>
        <w:bottom w:val="none" w:sz="0" w:space="0" w:color="auto"/>
        <w:right w:val="none" w:sz="0" w:space="0" w:color="auto"/>
      </w:divBdr>
    </w:div>
    <w:div w:id="476260872">
      <w:bodyDiv w:val="1"/>
      <w:marLeft w:val="0"/>
      <w:marRight w:val="0"/>
      <w:marTop w:val="0"/>
      <w:marBottom w:val="0"/>
      <w:divBdr>
        <w:top w:val="none" w:sz="0" w:space="0" w:color="auto"/>
        <w:left w:val="none" w:sz="0" w:space="0" w:color="auto"/>
        <w:bottom w:val="none" w:sz="0" w:space="0" w:color="auto"/>
        <w:right w:val="none" w:sz="0" w:space="0" w:color="auto"/>
      </w:divBdr>
    </w:div>
    <w:div w:id="477454285">
      <w:bodyDiv w:val="1"/>
      <w:marLeft w:val="0"/>
      <w:marRight w:val="0"/>
      <w:marTop w:val="0"/>
      <w:marBottom w:val="0"/>
      <w:divBdr>
        <w:top w:val="none" w:sz="0" w:space="0" w:color="auto"/>
        <w:left w:val="none" w:sz="0" w:space="0" w:color="auto"/>
        <w:bottom w:val="none" w:sz="0" w:space="0" w:color="auto"/>
        <w:right w:val="none" w:sz="0" w:space="0" w:color="auto"/>
      </w:divBdr>
    </w:div>
    <w:div w:id="492912978">
      <w:bodyDiv w:val="1"/>
      <w:marLeft w:val="0"/>
      <w:marRight w:val="0"/>
      <w:marTop w:val="0"/>
      <w:marBottom w:val="0"/>
      <w:divBdr>
        <w:top w:val="none" w:sz="0" w:space="0" w:color="auto"/>
        <w:left w:val="none" w:sz="0" w:space="0" w:color="auto"/>
        <w:bottom w:val="none" w:sz="0" w:space="0" w:color="auto"/>
        <w:right w:val="none" w:sz="0" w:space="0" w:color="auto"/>
      </w:divBdr>
    </w:div>
    <w:div w:id="493690422">
      <w:bodyDiv w:val="1"/>
      <w:marLeft w:val="0"/>
      <w:marRight w:val="0"/>
      <w:marTop w:val="0"/>
      <w:marBottom w:val="0"/>
      <w:divBdr>
        <w:top w:val="none" w:sz="0" w:space="0" w:color="auto"/>
        <w:left w:val="none" w:sz="0" w:space="0" w:color="auto"/>
        <w:bottom w:val="none" w:sz="0" w:space="0" w:color="auto"/>
        <w:right w:val="none" w:sz="0" w:space="0" w:color="auto"/>
      </w:divBdr>
    </w:div>
    <w:div w:id="495221063">
      <w:bodyDiv w:val="1"/>
      <w:marLeft w:val="0"/>
      <w:marRight w:val="0"/>
      <w:marTop w:val="0"/>
      <w:marBottom w:val="0"/>
      <w:divBdr>
        <w:top w:val="none" w:sz="0" w:space="0" w:color="auto"/>
        <w:left w:val="none" w:sz="0" w:space="0" w:color="auto"/>
        <w:bottom w:val="none" w:sz="0" w:space="0" w:color="auto"/>
        <w:right w:val="none" w:sz="0" w:space="0" w:color="auto"/>
      </w:divBdr>
    </w:div>
    <w:div w:id="501893344">
      <w:bodyDiv w:val="1"/>
      <w:marLeft w:val="0"/>
      <w:marRight w:val="0"/>
      <w:marTop w:val="0"/>
      <w:marBottom w:val="0"/>
      <w:divBdr>
        <w:top w:val="none" w:sz="0" w:space="0" w:color="auto"/>
        <w:left w:val="none" w:sz="0" w:space="0" w:color="auto"/>
        <w:bottom w:val="none" w:sz="0" w:space="0" w:color="auto"/>
        <w:right w:val="none" w:sz="0" w:space="0" w:color="auto"/>
      </w:divBdr>
    </w:div>
    <w:div w:id="504630764">
      <w:bodyDiv w:val="1"/>
      <w:marLeft w:val="0"/>
      <w:marRight w:val="0"/>
      <w:marTop w:val="0"/>
      <w:marBottom w:val="0"/>
      <w:divBdr>
        <w:top w:val="none" w:sz="0" w:space="0" w:color="auto"/>
        <w:left w:val="none" w:sz="0" w:space="0" w:color="auto"/>
        <w:bottom w:val="none" w:sz="0" w:space="0" w:color="auto"/>
        <w:right w:val="none" w:sz="0" w:space="0" w:color="auto"/>
      </w:divBdr>
    </w:div>
    <w:div w:id="509949452">
      <w:bodyDiv w:val="1"/>
      <w:marLeft w:val="0"/>
      <w:marRight w:val="0"/>
      <w:marTop w:val="0"/>
      <w:marBottom w:val="0"/>
      <w:divBdr>
        <w:top w:val="none" w:sz="0" w:space="0" w:color="auto"/>
        <w:left w:val="none" w:sz="0" w:space="0" w:color="auto"/>
        <w:bottom w:val="none" w:sz="0" w:space="0" w:color="auto"/>
        <w:right w:val="none" w:sz="0" w:space="0" w:color="auto"/>
      </w:divBdr>
    </w:div>
    <w:div w:id="517432169">
      <w:bodyDiv w:val="1"/>
      <w:marLeft w:val="0"/>
      <w:marRight w:val="0"/>
      <w:marTop w:val="0"/>
      <w:marBottom w:val="0"/>
      <w:divBdr>
        <w:top w:val="none" w:sz="0" w:space="0" w:color="auto"/>
        <w:left w:val="none" w:sz="0" w:space="0" w:color="auto"/>
        <w:bottom w:val="none" w:sz="0" w:space="0" w:color="auto"/>
        <w:right w:val="none" w:sz="0" w:space="0" w:color="auto"/>
      </w:divBdr>
    </w:div>
    <w:div w:id="528104659">
      <w:bodyDiv w:val="1"/>
      <w:marLeft w:val="0"/>
      <w:marRight w:val="0"/>
      <w:marTop w:val="0"/>
      <w:marBottom w:val="0"/>
      <w:divBdr>
        <w:top w:val="none" w:sz="0" w:space="0" w:color="auto"/>
        <w:left w:val="none" w:sz="0" w:space="0" w:color="auto"/>
        <w:bottom w:val="none" w:sz="0" w:space="0" w:color="auto"/>
        <w:right w:val="none" w:sz="0" w:space="0" w:color="auto"/>
      </w:divBdr>
    </w:div>
    <w:div w:id="533809892">
      <w:bodyDiv w:val="1"/>
      <w:marLeft w:val="0"/>
      <w:marRight w:val="0"/>
      <w:marTop w:val="0"/>
      <w:marBottom w:val="0"/>
      <w:divBdr>
        <w:top w:val="none" w:sz="0" w:space="0" w:color="auto"/>
        <w:left w:val="none" w:sz="0" w:space="0" w:color="auto"/>
        <w:bottom w:val="none" w:sz="0" w:space="0" w:color="auto"/>
        <w:right w:val="none" w:sz="0" w:space="0" w:color="auto"/>
      </w:divBdr>
    </w:div>
    <w:div w:id="535581804">
      <w:bodyDiv w:val="1"/>
      <w:marLeft w:val="0"/>
      <w:marRight w:val="0"/>
      <w:marTop w:val="0"/>
      <w:marBottom w:val="0"/>
      <w:divBdr>
        <w:top w:val="none" w:sz="0" w:space="0" w:color="auto"/>
        <w:left w:val="none" w:sz="0" w:space="0" w:color="auto"/>
        <w:bottom w:val="none" w:sz="0" w:space="0" w:color="auto"/>
        <w:right w:val="none" w:sz="0" w:space="0" w:color="auto"/>
      </w:divBdr>
    </w:div>
    <w:div w:id="581716465">
      <w:bodyDiv w:val="1"/>
      <w:marLeft w:val="0"/>
      <w:marRight w:val="0"/>
      <w:marTop w:val="0"/>
      <w:marBottom w:val="0"/>
      <w:divBdr>
        <w:top w:val="none" w:sz="0" w:space="0" w:color="auto"/>
        <w:left w:val="none" w:sz="0" w:space="0" w:color="auto"/>
        <w:bottom w:val="none" w:sz="0" w:space="0" w:color="auto"/>
        <w:right w:val="none" w:sz="0" w:space="0" w:color="auto"/>
      </w:divBdr>
    </w:div>
    <w:div w:id="583877276">
      <w:bodyDiv w:val="1"/>
      <w:marLeft w:val="0"/>
      <w:marRight w:val="0"/>
      <w:marTop w:val="0"/>
      <w:marBottom w:val="0"/>
      <w:divBdr>
        <w:top w:val="none" w:sz="0" w:space="0" w:color="auto"/>
        <w:left w:val="none" w:sz="0" w:space="0" w:color="auto"/>
        <w:bottom w:val="none" w:sz="0" w:space="0" w:color="auto"/>
        <w:right w:val="none" w:sz="0" w:space="0" w:color="auto"/>
      </w:divBdr>
    </w:div>
    <w:div w:id="588124476">
      <w:bodyDiv w:val="1"/>
      <w:marLeft w:val="0"/>
      <w:marRight w:val="0"/>
      <w:marTop w:val="0"/>
      <w:marBottom w:val="0"/>
      <w:divBdr>
        <w:top w:val="none" w:sz="0" w:space="0" w:color="auto"/>
        <w:left w:val="none" w:sz="0" w:space="0" w:color="auto"/>
        <w:bottom w:val="none" w:sz="0" w:space="0" w:color="auto"/>
        <w:right w:val="none" w:sz="0" w:space="0" w:color="auto"/>
      </w:divBdr>
    </w:div>
    <w:div w:id="589584864">
      <w:bodyDiv w:val="1"/>
      <w:marLeft w:val="0"/>
      <w:marRight w:val="0"/>
      <w:marTop w:val="0"/>
      <w:marBottom w:val="0"/>
      <w:divBdr>
        <w:top w:val="none" w:sz="0" w:space="0" w:color="auto"/>
        <w:left w:val="none" w:sz="0" w:space="0" w:color="auto"/>
        <w:bottom w:val="none" w:sz="0" w:space="0" w:color="auto"/>
        <w:right w:val="none" w:sz="0" w:space="0" w:color="auto"/>
      </w:divBdr>
    </w:div>
    <w:div w:id="621880245">
      <w:bodyDiv w:val="1"/>
      <w:marLeft w:val="0"/>
      <w:marRight w:val="0"/>
      <w:marTop w:val="0"/>
      <w:marBottom w:val="0"/>
      <w:divBdr>
        <w:top w:val="none" w:sz="0" w:space="0" w:color="auto"/>
        <w:left w:val="none" w:sz="0" w:space="0" w:color="auto"/>
        <w:bottom w:val="none" w:sz="0" w:space="0" w:color="auto"/>
        <w:right w:val="none" w:sz="0" w:space="0" w:color="auto"/>
      </w:divBdr>
    </w:div>
    <w:div w:id="626357396">
      <w:bodyDiv w:val="1"/>
      <w:marLeft w:val="0"/>
      <w:marRight w:val="0"/>
      <w:marTop w:val="0"/>
      <w:marBottom w:val="0"/>
      <w:divBdr>
        <w:top w:val="none" w:sz="0" w:space="0" w:color="auto"/>
        <w:left w:val="none" w:sz="0" w:space="0" w:color="auto"/>
        <w:bottom w:val="none" w:sz="0" w:space="0" w:color="auto"/>
        <w:right w:val="none" w:sz="0" w:space="0" w:color="auto"/>
      </w:divBdr>
    </w:div>
    <w:div w:id="632250358">
      <w:bodyDiv w:val="1"/>
      <w:marLeft w:val="0"/>
      <w:marRight w:val="0"/>
      <w:marTop w:val="0"/>
      <w:marBottom w:val="0"/>
      <w:divBdr>
        <w:top w:val="none" w:sz="0" w:space="0" w:color="auto"/>
        <w:left w:val="none" w:sz="0" w:space="0" w:color="auto"/>
        <w:bottom w:val="none" w:sz="0" w:space="0" w:color="auto"/>
        <w:right w:val="none" w:sz="0" w:space="0" w:color="auto"/>
      </w:divBdr>
    </w:div>
    <w:div w:id="656767812">
      <w:bodyDiv w:val="1"/>
      <w:marLeft w:val="0"/>
      <w:marRight w:val="0"/>
      <w:marTop w:val="0"/>
      <w:marBottom w:val="0"/>
      <w:divBdr>
        <w:top w:val="none" w:sz="0" w:space="0" w:color="auto"/>
        <w:left w:val="none" w:sz="0" w:space="0" w:color="auto"/>
        <w:bottom w:val="none" w:sz="0" w:space="0" w:color="auto"/>
        <w:right w:val="none" w:sz="0" w:space="0" w:color="auto"/>
      </w:divBdr>
    </w:div>
    <w:div w:id="676344483">
      <w:bodyDiv w:val="1"/>
      <w:marLeft w:val="0"/>
      <w:marRight w:val="0"/>
      <w:marTop w:val="0"/>
      <w:marBottom w:val="0"/>
      <w:divBdr>
        <w:top w:val="none" w:sz="0" w:space="0" w:color="auto"/>
        <w:left w:val="none" w:sz="0" w:space="0" w:color="auto"/>
        <w:bottom w:val="none" w:sz="0" w:space="0" w:color="auto"/>
        <w:right w:val="none" w:sz="0" w:space="0" w:color="auto"/>
      </w:divBdr>
    </w:div>
    <w:div w:id="686100487">
      <w:bodyDiv w:val="1"/>
      <w:marLeft w:val="0"/>
      <w:marRight w:val="0"/>
      <w:marTop w:val="0"/>
      <w:marBottom w:val="0"/>
      <w:divBdr>
        <w:top w:val="none" w:sz="0" w:space="0" w:color="auto"/>
        <w:left w:val="none" w:sz="0" w:space="0" w:color="auto"/>
        <w:bottom w:val="none" w:sz="0" w:space="0" w:color="auto"/>
        <w:right w:val="none" w:sz="0" w:space="0" w:color="auto"/>
      </w:divBdr>
    </w:div>
    <w:div w:id="716390003">
      <w:bodyDiv w:val="1"/>
      <w:marLeft w:val="0"/>
      <w:marRight w:val="0"/>
      <w:marTop w:val="0"/>
      <w:marBottom w:val="0"/>
      <w:divBdr>
        <w:top w:val="none" w:sz="0" w:space="0" w:color="auto"/>
        <w:left w:val="none" w:sz="0" w:space="0" w:color="auto"/>
        <w:bottom w:val="none" w:sz="0" w:space="0" w:color="auto"/>
        <w:right w:val="none" w:sz="0" w:space="0" w:color="auto"/>
      </w:divBdr>
    </w:div>
    <w:div w:id="731276375">
      <w:bodyDiv w:val="1"/>
      <w:marLeft w:val="0"/>
      <w:marRight w:val="0"/>
      <w:marTop w:val="0"/>
      <w:marBottom w:val="0"/>
      <w:divBdr>
        <w:top w:val="none" w:sz="0" w:space="0" w:color="auto"/>
        <w:left w:val="none" w:sz="0" w:space="0" w:color="auto"/>
        <w:bottom w:val="none" w:sz="0" w:space="0" w:color="auto"/>
        <w:right w:val="none" w:sz="0" w:space="0" w:color="auto"/>
      </w:divBdr>
    </w:div>
    <w:div w:id="753745582">
      <w:bodyDiv w:val="1"/>
      <w:marLeft w:val="0"/>
      <w:marRight w:val="0"/>
      <w:marTop w:val="0"/>
      <w:marBottom w:val="0"/>
      <w:divBdr>
        <w:top w:val="none" w:sz="0" w:space="0" w:color="auto"/>
        <w:left w:val="none" w:sz="0" w:space="0" w:color="auto"/>
        <w:bottom w:val="none" w:sz="0" w:space="0" w:color="auto"/>
        <w:right w:val="none" w:sz="0" w:space="0" w:color="auto"/>
      </w:divBdr>
    </w:div>
    <w:div w:id="784734394">
      <w:bodyDiv w:val="1"/>
      <w:marLeft w:val="0"/>
      <w:marRight w:val="0"/>
      <w:marTop w:val="0"/>
      <w:marBottom w:val="0"/>
      <w:divBdr>
        <w:top w:val="none" w:sz="0" w:space="0" w:color="auto"/>
        <w:left w:val="none" w:sz="0" w:space="0" w:color="auto"/>
        <w:bottom w:val="none" w:sz="0" w:space="0" w:color="auto"/>
        <w:right w:val="none" w:sz="0" w:space="0" w:color="auto"/>
      </w:divBdr>
    </w:div>
    <w:div w:id="797382191">
      <w:bodyDiv w:val="1"/>
      <w:marLeft w:val="0"/>
      <w:marRight w:val="0"/>
      <w:marTop w:val="0"/>
      <w:marBottom w:val="0"/>
      <w:divBdr>
        <w:top w:val="none" w:sz="0" w:space="0" w:color="auto"/>
        <w:left w:val="none" w:sz="0" w:space="0" w:color="auto"/>
        <w:bottom w:val="none" w:sz="0" w:space="0" w:color="auto"/>
        <w:right w:val="none" w:sz="0" w:space="0" w:color="auto"/>
      </w:divBdr>
    </w:div>
    <w:div w:id="801071068">
      <w:bodyDiv w:val="1"/>
      <w:marLeft w:val="0"/>
      <w:marRight w:val="0"/>
      <w:marTop w:val="0"/>
      <w:marBottom w:val="0"/>
      <w:divBdr>
        <w:top w:val="none" w:sz="0" w:space="0" w:color="auto"/>
        <w:left w:val="none" w:sz="0" w:space="0" w:color="auto"/>
        <w:bottom w:val="none" w:sz="0" w:space="0" w:color="auto"/>
        <w:right w:val="none" w:sz="0" w:space="0" w:color="auto"/>
      </w:divBdr>
    </w:div>
    <w:div w:id="802700493">
      <w:bodyDiv w:val="1"/>
      <w:marLeft w:val="0"/>
      <w:marRight w:val="0"/>
      <w:marTop w:val="0"/>
      <w:marBottom w:val="0"/>
      <w:divBdr>
        <w:top w:val="none" w:sz="0" w:space="0" w:color="auto"/>
        <w:left w:val="none" w:sz="0" w:space="0" w:color="auto"/>
        <w:bottom w:val="none" w:sz="0" w:space="0" w:color="auto"/>
        <w:right w:val="none" w:sz="0" w:space="0" w:color="auto"/>
      </w:divBdr>
    </w:div>
    <w:div w:id="811212983">
      <w:bodyDiv w:val="1"/>
      <w:marLeft w:val="0"/>
      <w:marRight w:val="0"/>
      <w:marTop w:val="0"/>
      <w:marBottom w:val="0"/>
      <w:divBdr>
        <w:top w:val="none" w:sz="0" w:space="0" w:color="auto"/>
        <w:left w:val="none" w:sz="0" w:space="0" w:color="auto"/>
        <w:bottom w:val="none" w:sz="0" w:space="0" w:color="auto"/>
        <w:right w:val="none" w:sz="0" w:space="0" w:color="auto"/>
      </w:divBdr>
    </w:div>
    <w:div w:id="814372710">
      <w:bodyDiv w:val="1"/>
      <w:marLeft w:val="0"/>
      <w:marRight w:val="0"/>
      <w:marTop w:val="0"/>
      <w:marBottom w:val="0"/>
      <w:divBdr>
        <w:top w:val="none" w:sz="0" w:space="0" w:color="auto"/>
        <w:left w:val="none" w:sz="0" w:space="0" w:color="auto"/>
        <w:bottom w:val="none" w:sz="0" w:space="0" w:color="auto"/>
        <w:right w:val="none" w:sz="0" w:space="0" w:color="auto"/>
      </w:divBdr>
    </w:div>
    <w:div w:id="827286837">
      <w:bodyDiv w:val="1"/>
      <w:marLeft w:val="0"/>
      <w:marRight w:val="0"/>
      <w:marTop w:val="0"/>
      <w:marBottom w:val="0"/>
      <w:divBdr>
        <w:top w:val="none" w:sz="0" w:space="0" w:color="auto"/>
        <w:left w:val="none" w:sz="0" w:space="0" w:color="auto"/>
        <w:bottom w:val="none" w:sz="0" w:space="0" w:color="auto"/>
        <w:right w:val="none" w:sz="0" w:space="0" w:color="auto"/>
      </w:divBdr>
    </w:div>
    <w:div w:id="847019938">
      <w:bodyDiv w:val="1"/>
      <w:marLeft w:val="0"/>
      <w:marRight w:val="0"/>
      <w:marTop w:val="0"/>
      <w:marBottom w:val="0"/>
      <w:divBdr>
        <w:top w:val="none" w:sz="0" w:space="0" w:color="auto"/>
        <w:left w:val="none" w:sz="0" w:space="0" w:color="auto"/>
        <w:bottom w:val="none" w:sz="0" w:space="0" w:color="auto"/>
        <w:right w:val="none" w:sz="0" w:space="0" w:color="auto"/>
      </w:divBdr>
    </w:div>
    <w:div w:id="874266884">
      <w:bodyDiv w:val="1"/>
      <w:marLeft w:val="0"/>
      <w:marRight w:val="0"/>
      <w:marTop w:val="0"/>
      <w:marBottom w:val="0"/>
      <w:divBdr>
        <w:top w:val="none" w:sz="0" w:space="0" w:color="auto"/>
        <w:left w:val="none" w:sz="0" w:space="0" w:color="auto"/>
        <w:bottom w:val="none" w:sz="0" w:space="0" w:color="auto"/>
        <w:right w:val="none" w:sz="0" w:space="0" w:color="auto"/>
      </w:divBdr>
    </w:div>
    <w:div w:id="877082126">
      <w:bodyDiv w:val="1"/>
      <w:marLeft w:val="0"/>
      <w:marRight w:val="0"/>
      <w:marTop w:val="0"/>
      <w:marBottom w:val="0"/>
      <w:divBdr>
        <w:top w:val="none" w:sz="0" w:space="0" w:color="auto"/>
        <w:left w:val="none" w:sz="0" w:space="0" w:color="auto"/>
        <w:bottom w:val="none" w:sz="0" w:space="0" w:color="auto"/>
        <w:right w:val="none" w:sz="0" w:space="0" w:color="auto"/>
      </w:divBdr>
    </w:div>
    <w:div w:id="878399303">
      <w:bodyDiv w:val="1"/>
      <w:marLeft w:val="0"/>
      <w:marRight w:val="0"/>
      <w:marTop w:val="0"/>
      <w:marBottom w:val="0"/>
      <w:divBdr>
        <w:top w:val="none" w:sz="0" w:space="0" w:color="auto"/>
        <w:left w:val="none" w:sz="0" w:space="0" w:color="auto"/>
        <w:bottom w:val="none" w:sz="0" w:space="0" w:color="auto"/>
        <w:right w:val="none" w:sz="0" w:space="0" w:color="auto"/>
      </w:divBdr>
    </w:div>
    <w:div w:id="882909740">
      <w:bodyDiv w:val="1"/>
      <w:marLeft w:val="0"/>
      <w:marRight w:val="0"/>
      <w:marTop w:val="0"/>
      <w:marBottom w:val="0"/>
      <w:divBdr>
        <w:top w:val="none" w:sz="0" w:space="0" w:color="auto"/>
        <w:left w:val="none" w:sz="0" w:space="0" w:color="auto"/>
        <w:bottom w:val="none" w:sz="0" w:space="0" w:color="auto"/>
        <w:right w:val="none" w:sz="0" w:space="0" w:color="auto"/>
      </w:divBdr>
    </w:div>
    <w:div w:id="891772406">
      <w:bodyDiv w:val="1"/>
      <w:marLeft w:val="0"/>
      <w:marRight w:val="0"/>
      <w:marTop w:val="0"/>
      <w:marBottom w:val="0"/>
      <w:divBdr>
        <w:top w:val="none" w:sz="0" w:space="0" w:color="auto"/>
        <w:left w:val="none" w:sz="0" w:space="0" w:color="auto"/>
        <w:bottom w:val="none" w:sz="0" w:space="0" w:color="auto"/>
        <w:right w:val="none" w:sz="0" w:space="0" w:color="auto"/>
      </w:divBdr>
    </w:div>
    <w:div w:id="900601361">
      <w:bodyDiv w:val="1"/>
      <w:marLeft w:val="0"/>
      <w:marRight w:val="0"/>
      <w:marTop w:val="0"/>
      <w:marBottom w:val="0"/>
      <w:divBdr>
        <w:top w:val="none" w:sz="0" w:space="0" w:color="auto"/>
        <w:left w:val="none" w:sz="0" w:space="0" w:color="auto"/>
        <w:bottom w:val="none" w:sz="0" w:space="0" w:color="auto"/>
        <w:right w:val="none" w:sz="0" w:space="0" w:color="auto"/>
      </w:divBdr>
    </w:div>
    <w:div w:id="912930083">
      <w:bodyDiv w:val="1"/>
      <w:marLeft w:val="0"/>
      <w:marRight w:val="0"/>
      <w:marTop w:val="0"/>
      <w:marBottom w:val="0"/>
      <w:divBdr>
        <w:top w:val="none" w:sz="0" w:space="0" w:color="auto"/>
        <w:left w:val="none" w:sz="0" w:space="0" w:color="auto"/>
        <w:bottom w:val="none" w:sz="0" w:space="0" w:color="auto"/>
        <w:right w:val="none" w:sz="0" w:space="0" w:color="auto"/>
      </w:divBdr>
    </w:div>
    <w:div w:id="919172477">
      <w:bodyDiv w:val="1"/>
      <w:marLeft w:val="0"/>
      <w:marRight w:val="0"/>
      <w:marTop w:val="0"/>
      <w:marBottom w:val="0"/>
      <w:divBdr>
        <w:top w:val="none" w:sz="0" w:space="0" w:color="auto"/>
        <w:left w:val="none" w:sz="0" w:space="0" w:color="auto"/>
        <w:bottom w:val="none" w:sz="0" w:space="0" w:color="auto"/>
        <w:right w:val="none" w:sz="0" w:space="0" w:color="auto"/>
      </w:divBdr>
    </w:div>
    <w:div w:id="929310431">
      <w:bodyDiv w:val="1"/>
      <w:marLeft w:val="0"/>
      <w:marRight w:val="0"/>
      <w:marTop w:val="0"/>
      <w:marBottom w:val="0"/>
      <w:divBdr>
        <w:top w:val="none" w:sz="0" w:space="0" w:color="auto"/>
        <w:left w:val="none" w:sz="0" w:space="0" w:color="auto"/>
        <w:bottom w:val="none" w:sz="0" w:space="0" w:color="auto"/>
        <w:right w:val="none" w:sz="0" w:space="0" w:color="auto"/>
      </w:divBdr>
    </w:div>
    <w:div w:id="963275137">
      <w:bodyDiv w:val="1"/>
      <w:marLeft w:val="0"/>
      <w:marRight w:val="0"/>
      <w:marTop w:val="0"/>
      <w:marBottom w:val="0"/>
      <w:divBdr>
        <w:top w:val="none" w:sz="0" w:space="0" w:color="auto"/>
        <w:left w:val="none" w:sz="0" w:space="0" w:color="auto"/>
        <w:bottom w:val="none" w:sz="0" w:space="0" w:color="auto"/>
        <w:right w:val="none" w:sz="0" w:space="0" w:color="auto"/>
      </w:divBdr>
    </w:div>
    <w:div w:id="973676503">
      <w:bodyDiv w:val="1"/>
      <w:marLeft w:val="0"/>
      <w:marRight w:val="0"/>
      <w:marTop w:val="0"/>
      <w:marBottom w:val="0"/>
      <w:divBdr>
        <w:top w:val="none" w:sz="0" w:space="0" w:color="auto"/>
        <w:left w:val="none" w:sz="0" w:space="0" w:color="auto"/>
        <w:bottom w:val="none" w:sz="0" w:space="0" w:color="auto"/>
        <w:right w:val="none" w:sz="0" w:space="0" w:color="auto"/>
      </w:divBdr>
    </w:div>
    <w:div w:id="979529963">
      <w:bodyDiv w:val="1"/>
      <w:marLeft w:val="0"/>
      <w:marRight w:val="0"/>
      <w:marTop w:val="0"/>
      <w:marBottom w:val="0"/>
      <w:divBdr>
        <w:top w:val="none" w:sz="0" w:space="0" w:color="auto"/>
        <w:left w:val="none" w:sz="0" w:space="0" w:color="auto"/>
        <w:bottom w:val="none" w:sz="0" w:space="0" w:color="auto"/>
        <w:right w:val="none" w:sz="0" w:space="0" w:color="auto"/>
      </w:divBdr>
    </w:div>
    <w:div w:id="984119656">
      <w:bodyDiv w:val="1"/>
      <w:marLeft w:val="0"/>
      <w:marRight w:val="0"/>
      <w:marTop w:val="0"/>
      <w:marBottom w:val="0"/>
      <w:divBdr>
        <w:top w:val="none" w:sz="0" w:space="0" w:color="auto"/>
        <w:left w:val="none" w:sz="0" w:space="0" w:color="auto"/>
        <w:bottom w:val="none" w:sz="0" w:space="0" w:color="auto"/>
        <w:right w:val="none" w:sz="0" w:space="0" w:color="auto"/>
      </w:divBdr>
    </w:div>
    <w:div w:id="987977561">
      <w:bodyDiv w:val="1"/>
      <w:marLeft w:val="0"/>
      <w:marRight w:val="0"/>
      <w:marTop w:val="0"/>
      <w:marBottom w:val="0"/>
      <w:divBdr>
        <w:top w:val="none" w:sz="0" w:space="0" w:color="auto"/>
        <w:left w:val="none" w:sz="0" w:space="0" w:color="auto"/>
        <w:bottom w:val="none" w:sz="0" w:space="0" w:color="auto"/>
        <w:right w:val="none" w:sz="0" w:space="0" w:color="auto"/>
      </w:divBdr>
    </w:div>
    <w:div w:id="990674937">
      <w:bodyDiv w:val="1"/>
      <w:marLeft w:val="0"/>
      <w:marRight w:val="0"/>
      <w:marTop w:val="0"/>
      <w:marBottom w:val="0"/>
      <w:divBdr>
        <w:top w:val="none" w:sz="0" w:space="0" w:color="auto"/>
        <w:left w:val="none" w:sz="0" w:space="0" w:color="auto"/>
        <w:bottom w:val="none" w:sz="0" w:space="0" w:color="auto"/>
        <w:right w:val="none" w:sz="0" w:space="0" w:color="auto"/>
      </w:divBdr>
    </w:div>
    <w:div w:id="1010107218">
      <w:bodyDiv w:val="1"/>
      <w:marLeft w:val="0"/>
      <w:marRight w:val="0"/>
      <w:marTop w:val="0"/>
      <w:marBottom w:val="0"/>
      <w:divBdr>
        <w:top w:val="none" w:sz="0" w:space="0" w:color="auto"/>
        <w:left w:val="none" w:sz="0" w:space="0" w:color="auto"/>
        <w:bottom w:val="none" w:sz="0" w:space="0" w:color="auto"/>
        <w:right w:val="none" w:sz="0" w:space="0" w:color="auto"/>
      </w:divBdr>
    </w:div>
    <w:div w:id="1030834377">
      <w:bodyDiv w:val="1"/>
      <w:marLeft w:val="0"/>
      <w:marRight w:val="0"/>
      <w:marTop w:val="0"/>
      <w:marBottom w:val="0"/>
      <w:divBdr>
        <w:top w:val="none" w:sz="0" w:space="0" w:color="auto"/>
        <w:left w:val="none" w:sz="0" w:space="0" w:color="auto"/>
        <w:bottom w:val="none" w:sz="0" w:space="0" w:color="auto"/>
        <w:right w:val="none" w:sz="0" w:space="0" w:color="auto"/>
      </w:divBdr>
    </w:div>
    <w:div w:id="1042023899">
      <w:bodyDiv w:val="1"/>
      <w:marLeft w:val="0"/>
      <w:marRight w:val="0"/>
      <w:marTop w:val="0"/>
      <w:marBottom w:val="0"/>
      <w:divBdr>
        <w:top w:val="none" w:sz="0" w:space="0" w:color="auto"/>
        <w:left w:val="none" w:sz="0" w:space="0" w:color="auto"/>
        <w:bottom w:val="none" w:sz="0" w:space="0" w:color="auto"/>
        <w:right w:val="none" w:sz="0" w:space="0" w:color="auto"/>
      </w:divBdr>
    </w:div>
    <w:div w:id="1062018683">
      <w:bodyDiv w:val="1"/>
      <w:marLeft w:val="0"/>
      <w:marRight w:val="0"/>
      <w:marTop w:val="0"/>
      <w:marBottom w:val="0"/>
      <w:divBdr>
        <w:top w:val="none" w:sz="0" w:space="0" w:color="auto"/>
        <w:left w:val="none" w:sz="0" w:space="0" w:color="auto"/>
        <w:bottom w:val="none" w:sz="0" w:space="0" w:color="auto"/>
        <w:right w:val="none" w:sz="0" w:space="0" w:color="auto"/>
      </w:divBdr>
    </w:div>
    <w:div w:id="1099105853">
      <w:bodyDiv w:val="1"/>
      <w:marLeft w:val="0"/>
      <w:marRight w:val="0"/>
      <w:marTop w:val="0"/>
      <w:marBottom w:val="0"/>
      <w:divBdr>
        <w:top w:val="none" w:sz="0" w:space="0" w:color="auto"/>
        <w:left w:val="none" w:sz="0" w:space="0" w:color="auto"/>
        <w:bottom w:val="none" w:sz="0" w:space="0" w:color="auto"/>
        <w:right w:val="none" w:sz="0" w:space="0" w:color="auto"/>
      </w:divBdr>
    </w:div>
    <w:div w:id="1109740878">
      <w:bodyDiv w:val="1"/>
      <w:marLeft w:val="0"/>
      <w:marRight w:val="0"/>
      <w:marTop w:val="0"/>
      <w:marBottom w:val="0"/>
      <w:divBdr>
        <w:top w:val="none" w:sz="0" w:space="0" w:color="auto"/>
        <w:left w:val="none" w:sz="0" w:space="0" w:color="auto"/>
        <w:bottom w:val="none" w:sz="0" w:space="0" w:color="auto"/>
        <w:right w:val="none" w:sz="0" w:space="0" w:color="auto"/>
      </w:divBdr>
    </w:div>
    <w:div w:id="1112285960">
      <w:bodyDiv w:val="1"/>
      <w:marLeft w:val="0"/>
      <w:marRight w:val="0"/>
      <w:marTop w:val="0"/>
      <w:marBottom w:val="0"/>
      <w:divBdr>
        <w:top w:val="none" w:sz="0" w:space="0" w:color="auto"/>
        <w:left w:val="none" w:sz="0" w:space="0" w:color="auto"/>
        <w:bottom w:val="none" w:sz="0" w:space="0" w:color="auto"/>
        <w:right w:val="none" w:sz="0" w:space="0" w:color="auto"/>
      </w:divBdr>
    </w:div>
    <w:div w:id="1134257338">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0250010">
      <w:bodyDiv w:val="1"/>
      <w:marLeft w:val="0"/>
      <w:marRight w:val="0"/>
      <w:marTop w:val="0"/>
      <w:marBottom w:val="0"/>
      <w:divBdr>
        <w:top w:val="none" w:sz="0" w:space="0" w:color="auto"/>
        <w:left w:val="none" w:sz="0" w:space="0" w:color="auto"/>
        <w:bottom w:val="none" w:sz="0" w:space="0" w:color="auto"/>
        <w:right w:val="none" w:sz="0" w:space="0" w:color="auto"/>
      </w:divBdr>
    </w:div>
    <w:div w:id="1170605258">
      <w:bodyDiv w:val="1"/>
      <w:marLeft w:val="0"/>
      <w:marRight w:val="0"/>
      <w:marTop w:val="0"/>
      <w:marBottom w:val="0"/>
      <w:divBdr>
        <w:top w:val="none" w:sz="0" w:space="0" w:color="auto"/>
        <w:left w:val="none" w:sz="0" w:space="0" w:color="auto"/>
        <w:bottom w:val="none" w:sz="0" w:space="0" w:color="auto"/>
        <w:right w:val="none" w:sz="0" w:space="0" w:color="auto"/>
      </w:divBdr>
    </w:div>
    <w:div w:id="1172912907">
      <w:bodyDiv w:val="1"/>
      <w:marLeft w:val="0"/>
      <w:marRight w:val="0"/>
      <w:marTop w:val="0"/>
      <w:marBottom w:val="0"/>
      <w:divBdr>
        <w:top w:val="none" w:sz="0" w:space="0" w:color="auto"/>
        <w:left w:val="none" w:sz="0" w:space="0" w:color="auto"/>
        <w:bottom w:val="none" w:sz="0" w:space="0" w:color="auto"/>
        <w:right w:val="none" w:sz="0" w:space="0" w:color="auto"/>
      </w:divBdr>
    </w:div>
    <w:div w:id="1178885356">
      <w:bodyDiv w:val="1"/>
      <w:marLeft w:val="0"/>
      <w:marRight w:val="0"/>
      <w:marTop w:val="0"/>
      <w:marBottom w:val="0"/>
      <w:divBdr>
        <w:top w:val="none" w:sz="0" w:space="0" w:color="auto"/>
        <w:left w:val="none" w:sz="0" w:space="0" w:color="auto"/>
        <w:bottom w:val="none" w:sz="0" w:space="0" w:color="auto"/>
        <w:right w:val="none" w:sz="0" w:space="0" w:color="auto"/>
      </w:divBdr>
    </w:div>
    <w:div w:id="1197886422">
      <w:bodyDiv w:val="1"/>
      <w:marLeft w:val="0"/>
      <w:marRight w:val="0"/>
      <w:marTop w:val="0"/>
      <w:marBottom w:val="0"/>
      <w:divBdr>
        <w:top w:val="none" w:sz="0" w:space="0" w:color="auto"/>
        <w:left w:val="none" w:sz="0" w:space="0" w:color="auto"/>
        <w:bottom w:val="none" w:sz="0" w:space="0" w:color="auto"/>
        <w:right w:val="none" w:sz="0" w:space="0" w:color="auto"/>
      </w:divBdr>
    </w:div>
    <w:div w:id="1216309296">
      <w:bodyDiv w:val="1"/>
      <w:marLeft w:val="0"/>
      <w:marRight w:val="0"/>
      <w:marTop w:val="0"/>
      <w:marBottom w:val="0"/>
      <w:divBdr>
        <w:top w:val="none" w:sz="0" w:space="0" w:color="auto"/>
        <w:left w:val="none" w:sz="0" w:space="0" w:color="auto"/>
        <w:bottom w:val="none" w:sz="0" w:space="0" w:color="auto"/>
        <w:right w:val="none" w:sz="0" w:space="0" w:color="auto"/>
      </w:divBdr>
    </w:div>
    <w:div w:id="1219705049">
      <w:bodyDiv w:val="1"/>
      <w:marLeft w:val="0"/>
      <w:marRight w:val="0"/>
      <w:marTop w:val="0"/>
      <w:marBottom w:val="0"/>
      <w:divBdr>
        <w:top w:val="none" w:sz="0" w:space="0" w:color="auto"/>
        <w:left w:val="none" w:sz="0" w:space="0" w:color="auto"/>
        <w:bottom w:val="none" w:sz="0" w:space="0" w:color="auto"/>
        <w:right w:val="none" w:sz="0" w:space="0" w:color="auto"/>
      </w:divBdr>
    </w:div>
    <w:div w:id="1220045953">
      <w:bodyDiv w:val="1"/>
      <w:marLeft w:val="0"/>
      <w:marRight w:val="0"/>
      <w:marTop w:val="0"/>
      <w:marBottom w:val="0"/>
      <w:divBdr>
        <w:top w:val="none" w:sz="0" w:space="0" w:color="auto"/>
        <w:left w:val="none" w:sz="0" w:space="0" w:color="auto"/>
        <w:bottom w:val="none" w:sz="0" w:space="0" w:color="auto"/>
        <w:right w:val="none" w:sz="0" w:space="0" w:color="auto"/>
      </w:divBdr>
    </w:div>
    <w:div w:id="1239485867">
      <w:bodyDiv w:val="1"/>
      <w:marLeft w:val="0"/>
      <w:marRight w:val="0"/>
      <w:marTop w:val="0"/>
      <w:marBottom w:val="0"/>
      <w:divBdr>
        <w:top w:val="none" w:sz="0" w:space="0" w:color="auto"/>
        <w:left w:val="none" w:sz="0" w:space="0" w:color="auto"/>
        <w:bottom w:val="none" w:sz="0" w:space="0" w:color="auto"/>
        <w:right w:val="none" w:sz="0" w:space="0" w:color="auto"/>
      </w:divBdr>
    </w:div>
    <w:div w:id="1251161290">
      <w:bodyDiv w:val="1"/>
      <w:marLeft w:val="0"/>
      <w:marRight w:val="0"/>
      <w:marTop w:val="0"/>
      <w:marBottom w:val="0"/>
      <w:divBdr>
        <w:top w:val="none" w:sz="0" w:space="0" w:color="auto"/>
        <w:left w:val="none" w:sz="0" w:space="0" w:color="auto"/>
        <w:bottom w:val="none" w:sz="0" w:space="0" w:color="auto"/>
        <w:right w:val="none" w:sz="0" w:space="0" w:color="auto"/>
      </w:divBdr>
    </w:div>
    <w:div w:id="1261715071">
      <w:bodyDiv w:val="1"/>
      <w:marLeft w:val="0"/>
      <w:marRight w:val="0"/>
      <w:marTop w:val="0"/>
      <w:marBottom w:val="0"/>
      <w:divBdr>
        <w:top w:val="none" w:sz="0" w:space="0" w:color="auto"/>
        <w:left w:val="none" w:sz="0" w:space="0" w:color="auto"/>
        <w:bottom w:val="none" w:sz="0" w:space="0" w:color="auto"/>
        <w:right w:val="none" w:sz="0" w:space="0" w:color="auto"/>
      </w:divBdr>
    </w:div>
    <w:div w:id="1284531052">
      <w:bodyDiv w:val="1"/>
      <w:marLeft w:val="0"/>
      <w:marRight w:val="0"/>
      <w:marTop w:val="0"/>
      <w:marBottom w:val="0"/>
      <w:divBdr>
        <w:top w:val="none" w:sz="0" w:space="0" w:color="auto"/>
        <w:left w:val="none" w:sz="0" w:space="0" w:color="auto"/>
        <w:bottom w:val="none" w:sz="0" w:space="0" w:color="auto"/>
        <w:right w:val="none" w:sz="0" w:space="0" w:color="auto"/>
      </w:divBdr>
    </w:div>
    <w:div w:id="1284769133">
      <w:bodyDiv w:val="1"/>
      <w:marLeft w:val="0"/>
      <w:marRight w:val="0"/>
      <w:marTop w:val="0"/>
      <w:marBottom w:val="0"/>
      <w:divBdr>
        <w:top w:val="none" w:sz="0" w:space="0" w:color="auto"/>
        <w:left w:val="none" w:sz="0" w:space="0" w:color="auto"/>
        <w:bottom w:val="none" w:sz="0" w:space="0" w:color="auto"/>
        <w:right w:val="none" w:sz="0" w:space="0" w:color="auto"/>
      </w:divBdr>
    </w:div>
    <w:div w:id="1288658067">
      <w:bodyDiv w:val="1"/>
      <w:marLeft w:val="0"/>
      <w:marRight w:val="0"/>
      <w:marTop w:val="0"/>
      <w:marBottom w:val="0"/>
      <w:divBdr>
        <w:top w:val="none" w:sz="0" w:space="0" w:color="auto"/>
        <w:left w:val="none" w:sz="0" w:space="0" w:color="auto"/>
        <w:bottom w:val="none" w:sz="0" w:space="0" w:color="auto"/>
        <w:right w:val="none" w:sz="0" w:space="0" w:color="auto"/>
      </w:divBdr>
    </w:div>
    <w:div w:id="1291400913">
      <w:bodyDiv w:val="1"/>
      <w:marLeft w:val="0"/>
      <w:marRight w:val="0"/>
      <w:marTop w:val="0"/>
      <w:marBottom w:val="0"/>
      <w:divBdr>
        <w:top w:val="none" w:sz="0" w:space="0" w:color="auto"/>
        <w:left w:val="none" w:sz="0" w:space="0" w:color="auto"/>
        <w:bottom w:val="none" w:sz="0" w:space="0" w:color="auto"/>
        <w:right w:val="none" w:sz="0" w:space="0" w:color="auto"/>
      </w:divBdr>
    </w:div>
    <w:div w:id="1296790578">
      <w:bodyDiv w:val="1"/>
      <w:marLeft w:val="0"/>
      <w:marRight w:val="0"/>
      <w:marTop w:val="0"/>
      <w:marBottom w:val="0"/>
      <w:divBdr>
        <w:top w:val="none" w:sz="0" w:space="0" w:color="auto"/>
        <w:left w:val="none" w:sz="0" w:space="0" w:color="auto"/>
        <w:bottom w:val="none" w:sz="0" w:space="0" w:color="auto"/>
        <w:right w:val="none" w:sz="0" w:space="0" w:color="auto"/>
      </w:divBdr>
    </w:div>
    <w:div w:id="1303971885">
      <w:bodyDiv w:val="1"/>
      <w:marLeft w:val="0"/>
      <w:marRight w:val="0"/>
      <w:marTop w:val="0"/>
      <w:marBottom w:val="0"/>
      <w:divBdr>
        <w:top w:val="none" w:sz="0" w:space="0" w:color="auto"/>
        <w:left w:val="none" w:sz="0" w:space="0" w:color="auto"/>
        <w:bottom w:val="none" w:sz="0" w:space="0" w:color="auto"/>
        <w:right w:val="none" w:sz="0" w:space="0" w:color="auto"/>
      </w:divBdr>
    </w:div>
    <w:div w:id="1307780553">
      <w:bodyDiv w:val="1"/>
      <w:marLeft w:val="0"/>
      <w:marRight w:val="0"/>
      <w:marTop w:val="0"/>
      <w:marBottom w:val="0"/>
      <w:divBdr>
        <w:top w:val="none" w:sz="0" w:space="0" w:color="auto"/>
        <w:left w:val="none" w:sz="0" w:space="0" w:color="auto"/>
        <w:bottom w:val="none" w:sz="0" w:space="0" w:color="auto"/>
        <w:right w:val="none" w:sz="0" w:space="0" w:color="auto"/>
      </w:divBdr>
    </w:div>
    <w:div w:id="1316766633">
      <w:bodyDiv w:val="1"/>
      <w:marLeft w:val="0"/>
      <w:marRight w:val="0"/>
      <w:marTop w:val="0"/>
      <w:marBottom w:val="0"/>
      <w:divBdr>
        <w:top w:val="none" w:sz="0" w:space="0" w:color="auto"/>
        <w:left w:val="none" w:sz="0" w:space="0" w:color="auto"/>
        <w:bottom w:val="none" w:sz="0" w:space="0" w:color="auto"/>
        <w:right w:val="none" w:sz="0" w:space="0" w:color="auto"/>
      </w:divBdr>
    </w:div>
    <w:div w:id="1325628108">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3583083">
      <w:bodyDiv w:val="1"/>
      <w:marLeft w:val="0"/>
      <w:marRight w:val="0"/>
      <w:marTop w:val="0"/>
      <w:marBottom w:val="0"/>
      <w:divBdr>
        <w:top w:val="none" w:sz="0" w:space="0" w:color="auto"/>
        <w:left w:val="none" w:sz="0" w:space="0" w:color="auto"/>
        <w:bottom w:val="none" w:sz="0" w:space="0" w:color="auto"/>
        <w:right w:val="none" w:sz="0" w:space="0" w:color="auto"/>
      </w:divBdr>
    </w:div>
    <w:div w:id="1355031975">
      <w:bodyDiv w:val="1"/>
      <w:marLeft w:val="0"/>
      <w:marRight w:val="0"/>
      <w:marTop w:val="0"/>
      <w:marBottom w:val="0"/>
      <w:divBdr>
        <w:top w:val="none" w:sz="0" w:space="0" w:color="auto"/>
        <w:left w:val="none" w:sz="0" w:space="0" w:color="auto"/>
        <w:bottom w:val="none" w:sz="0" w:space="0" w:color="auto"/>
        <w:right w:val="none" w:sz="0" w:space="0" w:color="auto"/>
      </w:divBdr>
    </w:div>
    <w:div w:id="1372725069">
      <w:bodyDiv w:val="1"/>
      <w:marLeft w:val="0"/>
      <w:marRight w:val="0"/>
      <w:marTop w:val="0"/>
      <w:marBottom w:val="0"/>
      <w:divBdr>
        <w:top w:val="none" w:sz="0" w:space="0" w:color="auto"/>
        <w:left w:val="none" w:sz="0" w:space="0" w:color="auto"/>
        <w:bottom w:val="none" w:sz="0" w:space="0" w:color="auto"/>
        <w:right w:val="none" w:sz="0" w:space="0" w:color="auto"/>
      </w:divBdr>
    </w:div>
    <w:div w:id="1400594320">
      <w:bodyDiv w:val="1"/>
      <w:marLeft w:val="0"/>
      <w:marRight w:val="0"/>
      <w:marTop w:val="0"/>
      <w:marBottom w:val="0"/>
      <w:divBdr>
        <w:top w:val="none" w:sz="0" w:space="0" w:color="auto"/>
        <w:left w:val="none" w:sz="0" w:space="0" w:color="auto"/>
        <w:bottom w:val="none" w:sz="0" w:space="0" w:color="auto"/>
        <w:right w:val="none" w:sz="0" w:space="0" w:color="auto"/>
      </w:divBdr>
    </w:div>
    <w:div w:id="1421678906">
      <w:bodyDiv w:val="1"/>
      <w:marLeft w:val="0"/>
      <w:marRight w:val="0"/>
      <w:marTop w:val="0"/>
      <w:marBottom w:val="0"/>
      <w:divBdr>
        <w:top w:val="none" w:sz="0" w:space="0" w:color="auto"/>
        <w:left w:val="none" w:sz="0" w:space="0" w:color="auto"/>
        <w:bottom w:val="none" w:sz="0" w:space="0" w:color="auto"/>
        <w:right w:val="none" w:sz="0" w:space="0" w:color="auto"/>
      </w:divBdr>
    </w:div>
    <w:div w:id="1433089434">
      <w:bodyDiv w:val="1"/>
      <w:marLeft w:val="0"/>
      <w:marRight w:val="0"/>
      <w:marTop w:val="0"/>
      <w:marBottom w:val="0"/>
      <w:divBdr>
        <w:top w:val="none" w:sz="0" w:space="0" w:color="auto"/>
        <w:left w:val="none" w:sz="0" w:space="0" w:color="auto"/>
        <w:bottom w:val="none" w:sz="0" w:space="0" w:color="auto"/>
        <w:right w:val="none" w:sz="0" w:space="0" w:color="auto"/>
      </w:divBdr>
    </w:div>
    <w:div w:id="1441948509">
      <w:bodyDiv w:val="1"/>
      <w:marLeft w:val="0"/>
      <w:marRight w:val="0"/>
      <w:marTop w:val="0"/>
      <w:marBottom w:val="0"/>
      <w:divBdr>
        <w:top w:val="none" w:sz="0" w:space="0" w:color="auto"/>
        <w:left w:val="none" w:sz="0" w:space="0" w:color="auto"/>
        <w:bottom w:val="none" w:sz="0" w:space="0" w:color="auto"/>
        <w:right w:val="none" w:sz="0" w:space="0" w:color="auto"/>
      </w:divBdr>
    </w:div>
    <w:div w:id="1442803823">
      <w:bodyDiv w:val="1"/>
      <w:marLeft w:val="0"/>
      <w:marRight w:val="0"/>
      <w:marTop w:val="0"/>
      <w:marBottom w:val="0"/>
      <w:divBdr>
        <w:top w:val="none" w:sz="0" w:space="0" w:color="auto"/>
        <w:left w:val="none" w:sz="0" w:space="0" w:color="auto"/>
        <w:bottom w:val="none" w:sz="0" w:space="0" w:color="auto"/>
        <w:right w:val="none" w:sz="0" w:space="0" w:color="auto"/>
      </w:divBdr>
    </w:div>
    <w:div w:id="1444302179">
      <w:bodyDiv w:val="1"/>
      <w:marLeft w:val="0"/>
      <w:marRight w:val="0"/>
      <w:marTop w:val="0"/>
      <w:marBottom w:val="0"/>
      <w:divBdr>
        <w:top w:val="none" w:sz="0" w:space="0" w:color="auto"/>
        <w:left w:val="none" w:sz="0" w:space="0" w:color="auto"/>
        <w:bottom w:val="none" w:sz="0" w:space="0" w:color="auto"/>
        <w:right w:val="none" w:sz="0" w:space="0" w:color="auto"/>
      </w:divBdr>
    </w:div>
    <w:div w:id="1450511712">
      <w:bodyDiv w:val="1"/>
      <w:marLeft w:val="0"/>
      <w:marRight w:val="0"/>
      <w:marTop w:val="0"/>
      <w:marBottom w:val="0"/>
      <w:divBdr>
        <w:top w:val="none" w:sz="0" w:space="0" w:color="auto"/>
        <w:left w:val="none" w:sz="0" w:space="0" w:color="auto"/>
        <w:bottom w:val="none" w:sz="0" w:space="0" w:color="auto"/>
        <w:right w:val="none" w:sz="0" w:space="0" w:color="auto"/>
      </w:divBdr>
    </w:div>
    <w:div w:id="1457212442">
      <w:bodyDiv w:val="1"/>
      <w:marLeft w:val="0"/>
      <w:marRight w:val="0"/>
      <w:marTop w:val="0"/>
      <w:marBottom w:val="0"/>
      <w:divBdr>
        <w:top w:val="none" w:sz="0" w:space="0" w:color="auto"/>
        <w:left w:val="none" w:sz="0" w:space="0" w:color="auto"/>
        <w:bottom w:val="none" w:sz="0" w:space="0" w:color="auto"/>
        <w:right w:val="none" w:sz="0" w:space="0" w:color="auto"/>
      </w:divBdr>
    </w:div>
    <w:div w:id="1458259536">
      <w:bodyDiv w:val="1"/>
      <w:marLeft w:val="0"/>
      <w:marRight w:val="0"/>
      <w:marTop w:val="0"/>
      <w:marBottom w:val="0"/>
      <w:divBdr>
        <w:top w:val="none" w:sz="0" w:space="0" w:color="auto"/>
        <w:left w:val="none" w:sz="0" w:space="0" w:color="auto"/>
        <w:bottom w:val="none" w:sz="0" w:space="0" w:color="auto"/>
        <w:right w:val="none" w:sz="0" w:space="0" w:color="auto"/>
      </w:divBdr>
    </w:div>
    <w:div w:id="1466923858">
      <w:bodyDiv w:val="1"/>
      <w:marLeft w:val="0"/>
      <w:marRight w:val="0"/>
      <w:marTop w:val="0"/>
      <w:marBottom w:val="0"/>
      <w:divBdr>
        <w:top w:val="none" w:sz="0" w:space="0" w:color="auto"/>
        <w:left w:val="none" w:sz="0" w:space="0" w:color="auto"/>
        <w:bottom w:val="none" w:sz="0" w:space="0" w:color="auto"/>
        <w:right w:val="none" w:sz="0" w:space="0" w:color="auto"/>
      </w:divBdr>
    </w:div>
    <w:div w:id="1468082724">
      <w:bodyDiv w:val="1"/>
      <w:marLeft w:val="0"/>
      <w:marRight w:val="0"/>
      <w:marTop w:val="0"/>
      <w:marBottom w:val="0"/>
      <w:divBdr>
        <w:top w:val="none" w:sz="0" w:space="0" w:color="auto"/>
        <w:left w:val="none" w:sz="0" w:space="0" w:color="auto"/>
        <w:bottom w:val="none" w:sz="0" w:space="0" w:color="auto"/>
        <w:right w:val="none" w:sz="0" w:space="0" w:color="auto"/>
      </w:divBdr>
    </w:div>
    <w:div w:id="1556309942">
      <w:bodyDiv w:val="1"/>
      <w:marLeft w:val="0"/>
      <w:marRight w:val="0"/>
      <w:marTop w:val="0"/>
      <w:marBottom w:val="0"/>
      <w:divBdr>
        <w:top w:val="none" w:sz="0" w:space="0" w:color="auto"/>
        <w:left w:val="none" w:sz="0" w:space="0" w:color="auto"/>
        <w:bottom w:val="none" w:sz="0" w:space="0" w:color="auto"/>
        <w:right w:val="none" w:sz="0" w:space="0" w:color="auto"/>
      </w:divBdr>
    </w:div>
    <w:div w:id="1562012589">
      <w:bodyDiv w:val="1"/>
      <w:marLeft w:val="0"/>
      <w:marRight w:val="0"/>
      <w:marTop w:val="0"/>
      <w:marBottom w:val="0"/>
      <w:divBdr>
        <w:top w:val="none" w:sz="0" w:space="0" w:color="auto"/>
        <w:left w:val="none" w:sz="0" w:space="0" w:color="auto"/>
        <w:bottom w:val="none" w:sz="0" w:space="0" w:color="auto"/>
        <w:right w:val="none" w:sz="0" w:space="0" w:color="auto"/>
      </w:divBdr>
    </w:div>
    <w:div w:id="1571773186">
      <w:bodyDiv w:val="1"/>
      <w:marLeft w:val="0"/>
      <w:marRight w:val="0"/>
      <w:marTop w:val="0"/>
      <w:marBottom w:val="0"/>
      <w:divBdr>
        <w:top w:val="none" w:sz="0" w:space="0" w:color="auto"/>
        <w:left w:val="none" w:sz="0" w:space="0" w:color="auto"/>
        <w:bottom w:val="none" w:sz="0" w:space="0" w:color="auto"/>
        <w:right w:val="none" w:sz="0" w:space="0" w:color="auto"/>
      </w:divBdr>
    </w:div>
    <w:div w:id="1590970133">
      <w:bodyDiv w:val="1"/>
      <w:marLeft w:val="0"/>
      <w:marRight w:val="0"/>
      <w:marTop w:val="0"/>
      <w:marBottom w:val="0"/>
      <w:divBdr>
        <w:top w:val="none" w:sz="0" w:space="0" w:color="auto"/>
        <w:left w:val="none" w:sz="0" w:space="0" w:color="auto"/>
        <w:bottom w:val="none" w:sz="0" w:space="0" w:color="auto"/>
        <w:right w:val="none" w:sz="0" w:space="0" w:color="auto"/>
      </w:divBdr>
    </w:div>
    <w:div w:id="1592734522">
      <w:bodyDiv w:val="1"/>
      <w:marLeft w:val="0"/>
      <w:marRight w:val="0"/>
      <w:marTop w:val="0"/>
      <w:marBottom w:val="0"/>
      <w:divBdr>
        <w:top w:val="none" w:sz="0" w:space="0" w:color="auto"/>
        <w:left w:val="none" w:sz="0" w:space="0" w:color="auto"/>
        <w:bottom w:val="none" w:sz="0" w:space="0" w:color="auto"/>
        <w:right w:val="none" w:sz="0" w:space="0" w:color="auto"/>
      </w:divBdr>
    </w:div>
    <w:div w:id="1599211197">
      <w:bodyDiv w:val="1"/>
      <w:marLeft w:val="0"/>
      <w:marRight w:val="0"/>
      <w:marTop w:val="0"/>
      <w:marBottom w:val="0"/>
      <w:divBdr>
        <w:top w:val="none" w:sz="0" w:space="0" w:color="auto"/>
        <w:left w:val="none" w:sz="0" w:space="0" w:color="auto"/>
        <w:bottom w:val="none" w:sz="0" w:space="0" w:color="auto"/>
        <w:right w:val="none" w:sz="0" w:space="0" w:color="auto"/>
      </w:divBdr>
    </w:div>
    <w:div w:id="1602452085">
      <w:bodyDiv w:val="1"/>
      <w:marLeft w:val="0"/>
      <w:marRight w:val="0"/>
      <w:marTop w:val="0"/>
      <w:marBottom w:val="0"/>
      <w:divBdr>
        <w:top w:val="none" w:sz="0" w:space="0" w:color="auto"/>
        <w:left w:val="none" w:sz="0" w:space="0" w:color="auto"/>
        <w:bottom w:val="none" w:sz="0" w:space="0" w:color="auto"/>
        <w:right w:val="none" w:sz="0" w:space="0" w:color="auto"/>
      </w:divBdr>
    </w:div>
    <w:div w:id="1604262459">
      <w:bodyDiv w:val="1"/>
      <w:marLeft w:val="0"/>
      <w:marRight w:val="0"/>
      <w:marTop w:val="0"/>
      <w:marBottom w:val="0"/>
      <w:divBdr>
        <w:top w:val="none" w:sz="0" w:space="0" w:color="auto"/>
        <w:left w:val="none" w:sz="0" w:space="0" w:color="auto"/>
        <w:bottom w:val="none" w:sz="0" w:space="0" w:color="auto"/>
        <w:right w:val="none" w:sz="0" w:space="0" w:color="auto"/>
      </w:divBdr>
    </w:div>
    <w:div w:id="1610165909">
      <w:bodyDiv w:val="1"/>
      <w:marLeft w:val="0"/>
      <w:marRight w:val="0"/>
      <w:marTop w:val="0"/>
      <w:marBottom w:val="0"/>
      <w:divBdr>
        <w:top w:val="none" w:sz="0" w:space="0" w:color="auto"/>
        <w:left w:val="none" w:sz="0" w:space="0" w:color="auto"/>
        <w:bottom w:val="none" w:sz="0" w:space="0" w:color="auto"/>
        <w:right w:val="none" w:sz="0" w:space="0" w:color="auto"/>
      </w:divBdr>
    </w:div>
    <w:div w:id="1633630435">
      <w:bodyDiv w:val="1"/>
      <w:marLeft w:val="0"/>
      <w:marRight w:val="0"/>
      <w:marTop w:val="0"/>
      <w:marBottom w:val="0"/>
      <w:divBdr>
        <w:top w:val="none" w:sz="0" w:space="0" w:color="auto"/>
        <w:left w:val="none" w:sz="0" w:space="0" w:color="auto"/>
        <w:bottom w:val="none" w:sz="0" w:space="0" w:color="auto"/>
        <w:right w:val="none" w:sz="0" w:space="0" w:color="auto"/>
      </w:divBdr>
    </w:div>
    <w:div w:id="1635602532">
      <w:bodyDiv w:val="1"/>
      <w:marLeft w:val="0"/>
      <w:marRight w:val="0"/>
      <w:marTop w:val="0"/>
      <w:marBottom w:val="0"/>
      <w:divBdr>
        <w:top w:val="none" w:sz="0" w:space="0" w:color="auto"/>
        <w:left w:val="none" w:sz="0" w:space="0" w:color="auto"/>
        <w:bottom w:val="none" w:sz="0" w:space="0" w:color="auto"/>
        <w:right w:val="none" w:sz="0" w:space="0" w:color="auto"/>
      </w:divBdr>
    </w:div>
    <w:div w:id="1643578313">
      <w:bodyDiv w:val="1"/>
      <w:marLeft w:val="0"/>
      <w:marRight w:val="0"/>
      <w:marTop w:val="0"/>
      <w:marBottom w:val="0"/>
      <w:divBdr>
        <w:top w:val="none" w:sz="0" w:space="0" w:color="auto"/>
        <w:left w:val="none" w:sz="0" w:space="0" w:color="auto"/>
        <w:bottom w:val="none" w:sz="0" w:space="0" w:color="auto"/>
        <w:right w:val="none" w:sz="0" w:space="0" w:color="auto"/>
      </w:divBdr>
    </w:div>
    <w:div w:id="1645965026">
      <w:bodyDiv w:val="1"/>
      <w:marLeft w:val="0"/>
      <w:marRight w:val="0"/>
      <w:marTop w:val="0"/>
      <w:marBottom w:val="0"/>
      <w:divBdr>
        <w:top w:val="none" w:sz="0" w:space="0" w:color="auto"/>
        <w:left w:val="none" w:sz="0" w:space="0" w:color="auto"/>
        <w:bottom w:val="none" w:sz="0" w:space="0" w:color="auto"/>
        <w:right w:val="none" w:sz="0" w:space="0" w:color="auto"/>
      </w:divBdr>
    </w:div>
    <w:div w:id="1673221638">
      <w:bodyDiv w:val="1"/>
      <w:marLeft w:val="0"/>
      <w:marRight w:val="0"/>
      <w:marTop w:val="0"/>
      <w:marBottom w:val="0"/>
      <w:divBdr>
        <w:top w:val="none" w:sz="0" w:space="0" w:color="auto"/>
        <w:left w:val="none" w:sz="0" w:space="0" w:color="auto"/>
        <w:bottom w:val="none" w:sz="0" w:space="0" w:color="auto"/>
        <w:right w:val="none" w:sz="0" w:space="0" w:color="auto"/>
      </w:divBdr>
    </w:div>
    <w:div w:id="1708412528">
      <w:bodyDiv w:val="1"/>
      <w:marLeft w:val="0"/>
      <w:marRight w:val="0"/>
      <w:marTop w:val="0"/>
      <w:marBottom w:val="0"/>
      <w:divBdr>
        <w:top w:val="none" w:sz="0" w:space="0" w:color="auto"/>
        <w:left w:val="none" w:sz="0" w:space="0" w:color="auto"/>
        <w:bottom w:val="none" w:sz="0" w:space="0" w:color="auto"/>
        <w:right w:val="none" w:sz="0" w:space="0" w:color="auto"/>
      </w:divBdr>
    </w:div>
    <w:div w:id="1723404647">
      <w:bodyDiv w:val="1"/>
      <w:marLeft w:val="0"/>
      <w:marRight w:val="0"/>
      <w:marTop w:val="0"/>
      <w:marBottom w:val="0"/>
      <w:divBdr>
        <w:top w:val="none" w:sz="0" w:space="0" w:color="auto"/>
        <w:left w:val="none" w:sz="0" w:space="0" w:color="auto"/>
        <w:bottom w:val="none" w:sz="0" w:space="0" w:color="auto"/>
        <w:right w:val="none" w:sz="0" w:space="0" w:color="auto"/>
      </w:divBdr>
    </w:div>
    <w:div w:id="1747605374">
      <w:bodyDiv w:val="1"/>
      <w:marLeft w:val="0"/>
      <w:marRight w:val="0"/>
      <w:marTop w:val="0"/>
      <w:marBottom w:val="0"/>
      <w:divBdr>
        <w:top w:val="none" w:sz="0" w:space="0" w:color="auto"/>
        <w:left w:val="none" w:sz="0" w:space="0" w:color="auto"/>
        <w:bottom w:val="none" w:sz="0" w:space="0" w:color="auto"/>
        <w:right w:val="none" w:sz="0" w:space="0" w:color="auto"/>
      </w:divBdr>
    </w:div>
    <w:div w:id="1762483353">
      <w:bodyDiv w:val="1"/>
      <w:marLeft w:val="0"/>
      <w:marRight w:val="0"/>
      <w:marTop w:val="0"/>
      <w:marBottom w:val="0"/>
      <w:divBdr>
        <w:top w:val="none" w:sz="0" w:space="0" w:color="auto"/>
        <w:left w:val="none" w:sz="0" w:space="0" w:color="auto"/>
        <w:bottom w:val="none" w:sz="0" w:space="0" w:color="auto"/>
        <w:right w:val="none" w:sz="0" w:space="0" w:color="auto"/>
      </w:divBdr>
    </w:div>
    <w:div w:id="1768580166">
      <w:bodyDiv w:val="1"/>
      <w:marLeft w:val="0"/>
      <w:marRight w:val="0"/>
      <w:marTop w:val="0"/>
      <w:marBottom w:val="0"/>
      <w:divBdr>
        <w:top w:val="none" w:sz="0" w:space="0" w:color="auto"/>
        <w:left w:val="none" w:sz="0" w:space="0" w:color="auto"/>
        <w:bottom w:val="none" w:sz="0" w:space="0" w:color="auto"/>
        <w:right w:val="none" w:sz="0" w:space="0" w:color="auto"/>
      </w:divBdr>
    </w:div>
    <w:div w:id="1771662677">
      <w:bodyDiv w:val="1"/>
      <w:marLeft w:val="0"/>
      <w:marRight w:val="0"/>
      <w:marTop w:val="0"/>
      <w:marBottom w:val="0"/>
      <w:divBdr>
        <w:top w:val="none" w:sz="0" w:space="0" w:color="auto"/>
        <w:left w:val="none" w:sz="0" w:space="0" w:color="auto"/>
        <w:bottom w:val="none" w:sz="0" w:space="0" w:color="auto"/>
        <w:right w:val="none" w:sz="0" w:space="0" w:color="auto"/>
      </w:divBdr>
    </w:div>
    <w:div w:id="1777023202">
      <w:bodyDiv w:val="1"/>
      <w:marLeft w:val="0"/>
      <w:marRight w:val="0"/>
      <w:marTop w:val="0"/>
      <w:marBottom w:val="0"/>
      <w:divBdr>
        <w:top w:val="none" w:sz="0" w:space="0" w:color="auto"/>
        <w:left w:val="none" w:sz="0" w:space="0" w:color="auto"/>
        <w:bottom w:val="none" w:sz="0" w:space="0" w:color="auto"/>
        <w:right w:val="none" w:sz="0" w:space="0" w:color="auto"/>
      </w:divBdr>
    </w:div>
    <w:div w:id="1784692913">
      <w:bodyDiv w:val="1"/>
      <w:marLeft w:val="0"/>
      <w:marRight w:val="0"/>
      <w:marTop w:val="0"/>
      <w:marBottom w:val="0"/>
      <w:divBdr>
        <w:top w:val="none" w:sz="0" w:space="0" w:color="auto"/>
        <w:left w:val="none" w:sz="0" w:space="0" w:color="auto"/>
        <w:bottom w:val="none" w:sz="0" w:space="0" w:color="auto"/>
        <w:right w:val="none" w:sz="0" w:space="0" w:color="auto"/>
      </w:divBdr>
    </w:div>
    <w:div w:id="1793011022">
      <w:bodyDiv w:val="1"/>
      <w:marLeft w:val="0"/>
      <w:marRight w:val="0"/>
      <w:marTop w:val="0"/>
      <w:marBottom w:val="0"/>
      <w:divBdr>
        <w:top w:val="none" w:sz="0" w:space="0" w:color="auto"/>
        <w:left w:val="none" w:sz="0" w:space="0" w:color="auto"/>
        <w:bottom w:val="none" w:sz="0" w:space="0" w:color="auto"/>
        <w:right w:val="none" w:sz="0" w:space="0" w:color="auto"/>
      </w:divBdr>
    </w:div>
    <w:div w:id="1800566077">
      <w:bodyDiv w:val="1"/>
      <w:marLeft w:val="0"/>
      <w:marRight w:val="0"/>
      <w:marTop w:val="0"/>
      <w:marBottom w:val="0"/>
      <w:divBdr>
        <w:top w:val="none" w:sz="0" w:space="0" w:color="auto"/>
        <w:left w:val="none" w:sz="0" w:space="0" w:color="auto"/>
        <w:bottom w:val="none" w:sz="0" w:space="0" w:color="auto"/>
        <w:right w:val="none" w:sz="0" w:space="0" w:color="auto"/>
      </w:divBdr>
    </w:div>
    <w:div w:id="1801341736">
      <w:bodyDiv w:val="1"/>
      <w:marLeft w:val="0"/>
      <w:marRight w:val="0"/>
      <w:marTop w:val="0"/>
      <w:marBottom w:val="0"/>
      <w:divBdr>
        <w:top w:val="none" w:sz="0" w:space="0" w:color="auto"/>
        <w:left w:val="none" w:sz="0" w:space="0" w:color="auto"/>
        <w:bottom w:val="none" w:sz="0" w:space="0" w:color="auto"/>
        <w:right w:val="none" w:sz="0" w:space="0" w:color="auto"/>
      </w:divBdr>
    </w:div>
    <w:div w:id="1804737091">
      <w:bodyDiv w:val="1"/>
      <w:marLeft w:val="0"/>
      <w:marRight w:val="0"/>
      <w:marTop w:val="0"/>
      <w:marBottom w:val="0"/>
      <w:divBdr>
        <w:top w:val="none" w:sz="0" w:space="0" w:color="auto"/>
        <w:left w:val="none" w:sz="0" w:space="0" w:color="auto"/>
        <w:bottom w:val="none" w:sz="0" w:space="0" w:color="auto"/>
        <w:right w:val="none" w:sz="0" w:space="0" w:color="auto"/>
      </w:divBdr>
    </w:div>
    <w:div w:id="1818103878">
      <w:bodyDiv w:val="1"/>
      <w:marLeft w:val="0"/>
      <w:marRight w:val="0"/>
      <w:marTop w:val="0"/>
      <w:marBottom w:val="0"/>
      <w:divBdr>
        <w:top w:val="none" w:sz="0" w:space="0" w:color="auto"/>
        <w:left w:val="none" w:sz="0" w:space="0" w:color="auto"/>
        <w:bottom w:val="none" w:sz="0" w:space="0" w:color="auto"/>
        <w:right w:val="none" w:sz="0" w:space="0" w:color="auto"/>
      </w:divBdr>
    </w:div>
    <w:div w:id="1843817057">
      <w:bodyDiv w:val="1"/>
      <w:marLeft w:val="0"/>
      <w:marRight w:val="0"/>
      <w:marTop w:val="0"/>
      <w:marBottom w:val="0"/>
      <w:divBdr>
        <w:top w:val="none" w:sz="0" w:space="0" w:color="auto"/>
        <w:left w:val="none" w:sz="0" w:space="0" w:color="auto"/>
        <w:bottom w:val="none" w:sz="0" w:space="0" w:color="auto"/>
        <w:right w:val="none" w:sz="0" w:space="0" w:color="auto"/>
      </w:divBdr>
    </w:div>
    <w:div w:id="1851293410">
      <w:bodyDiv w:val="1"/>
      <w:marLeft w:val="0"/>
      <w:marRight w:val="0"/>
      <w:marTop w:val="0"/>
      <w:marBottom w:val="0"/>
      <w:divBdr>
        <w:top w:val="none" w:sz="0" w:space="0" w:color="auto"/>
        <w:left w:val="none" w:sz="0" w:space="0" w:color="auto"/>
        <w:bottom w:val="none" w:sz="0" w:space="0" w:color="auto"/>
        <w:right w:val="none" w:sz="0" w:space="0" w:color="auto"/>
      </w:divBdr>
    </w:div>
    <w:div w:id="1854145653">
      <w:bodyDiv w:val="1"/>
      <w:marLeft w:val="0"/>
      <w:marRight w:val="0"/>
      <w:marTop w:val="0"/>
      <w:marBottom w:val="0"/>
      <w:divBdr>
        <w:top w:val="none" w:sz="0" w:space="0" w:color="auto"/>
        <w:left w:val="none" w:sz="0" w:space="0" w:color="auto"/>
        <w:bottom w:val="none" w:sz="0" w:space="0" w:color="auto"/>
        <w:right w:val="none" w:sz="0" w:space="0" w:color="auto"/>
      </w:divBdr>
    </w:div>
    <w:div w:id="1870340698">
      <w:bodyDiv w:val="1"/>
      <w:marLeft w:val="0"/>
      <w:marRight w:val="0"/>
      <w:marTop w:val="0"/>
      <w:marBottom w:val="0"/>
      <w:divBdr>
        <w:top w:val="none" w:sz="0" w:space="0" w:color="auto"/>
        <w:left w:val="none" w:sz="0" w:space="0" w:color="auto"/>
        <w:bottom w:val="none" w:sz="0" w:space="0" w:color="auto"/>
        <w:right w:val="none" w:sz="0" w:space="0" w:color="auto"/>
      </w:divBdr>
    </w:div>
    <w:div w:id="1874461412">
      <w:bodyDiv w:val="1"/>
      <w:marLeft w:val="0"/>
      <w:marRight w:val="0"/>
      <w:marTop w:val="0"/>
      <w:marBottom w:val="0"/>
      <w:divBdr>
        <w:top w:val="none" w:sz="0" w:space="0" w:color="auto"/>
        <w:left w:val="none" w:sz="0" w:space="0" w:color="auto"/>
        <w:bottom w:val="none" w:sz="0" w:space="0" w:color="auto"/>
        <w:right w:val="none" w:sz="0" w:space="0" w:color="auto"/>
      </w:divBdr>
    </w:div>
    <w:div w:id="1884098413">
      <w:bodyDiv w:val="1"/>
      <w:marLeft w:val="0"/>
      <w:marRight w:val="0"/>
      <w:marTop w:val="0"/>
      <w:marBottom w:val="0"/>
      <w:divBdr>
        <w:top w:val="none" w:sz="0" w:space="0" w:color="auto"/>
        <w:left w:val="none" w:sz="0" w:space="0" w:color="auto"/>
        <w:bottom w:val="none" w:sz="0" w:space="0" w:color="auto"/>
        <w:right w:val="none" w:sz="0" w:space="0" w:color="auto"/>
      </w:divBdr>
    </w:div>
    <w:div w:id="1894731138">
      <w:bodyDiv w:val="1"/>
      <w:marLeft w:val="0"/>
      <w:marRight w:val="0"/>
      <w:marTop w:val="0"/>
      <w:marBottom w:val="0"/>
      <w:divBdr>
        <w:top w:val="none" w:sz="0" w:space="0" w:color="auto"/>
        <w:left w:val="none" w:sz="0" w:space="0" w:color="auto"/>
        <w:bottom w:val="none" w:sz="0" w:space="0" w:color="auto"/>
        <w:right w:val="none" w:sz="0" w:space="0" w:color="auto"/>
      </w:divBdr>
    </w:div>
    <w:div w:id="1899975237">
      <w:bodyDiv w:val="1"/>
      <w:marLeft w:val="0"/>
      <w:marRight w:val="0"/>
      <w:marTop w:val="0"/>
      <w:marBottom w:val="0"/>
      <w:divBdr>
        <w:top w:val="none" w:sz="0" w:space="0" w:color="auto"/>
        <w:left w:val="none" w:sz="0" w:space="0" w:color="auto"/>
        <w:bottom w:val="none" w:sz="0" w:space="0" w:color="auto"/>
        <w:right w:val="none" w:sz="0" w:space="0" w:color="auto"/>
      </w:divBdr>
    </w:div>
    <w:div w:id="1904414769">
      <w:bodyDiv w:val="1"/>
      <w:marLeft w:val="0"/>
      <w:marRight w:val="0"/>
      <w:marTop w:val="0"/>
      <w:marBottom w:val="0"/>
      <w:divBdr>
        <w:top w:val="none" w:sz="0" w:space="0" w:color="auto"/>
        <w:left w:val="none" w:sz="0" w:space="0" w:color="auto"/>
        <w:bottom w:val="none" w:sz="0" w:space="0" w:color="auto"/>
        <w:right w:val="none" w:sz="0" w:space="0" w:color="auto"/>
      </w:divBdr>
    </w:div>
    <w:div w:id="1904873034">
      <w:bodyDiv w:val="1"/>
      <w:marLeft w:val="0"/>
      <w:marRight w:val="0"/>
      <w:marTop w:val="0"/>
      <w:marBottom w:val="0"/>
      <w:divBdr>
        <w:top w:val="none" w:sz="0" w:space="0" w:color="auto"/>
        <w:left w:val="none" w:sz="0" w:space="0" w:color="auto"/>
        <w:bottom w:val="none" w:sz="0" w:space="0" w:color="auto"/>
        <w:right w:val="none" w:sz="0" w:space="0" w:color="auto"/>
      </w:divBdr>
    </w:div>
    <w:div w:id="1908373609">
      <w:bodyDiv w:val="1"/>
      <w:marLeft w:val="0"/>
      <w:marRight w:val="0"/>
      <w:marTop w:val="0"/>
      <w:marBottom w:val="0"/>
      <w:divBdr>
        <w:top w:val="none" w:sz="0" w:space="0" w:color="auto"/>
        <w:left w:val="none" w:sz="0" w:space="0" w:color="auto"/>
        <w:bottom w:val="none" w:sz="0" w:space="0" w:color="auto"/>
        <w:right w:val="none" w:sz="0" w:space="0" w:color="auto"/>
      </w:divBdr>
    </w:div>
    <w:div w:id="1925919669">
      <w:bodyDiv w:val="1"/>
      <w:marLeft w:val="0"/>
      <w:marRight w:val="0"/>
      <w:marTop w:val="0"/>
      <w:marBottom w:val="0"/>
      <w:divBdr>
        <w:top w:val="none" w:sz="0" w:space="0" w:color="auto"/>
        <w:left w:val="none" w:sz="0" w:space="0" w:color="auto"/>
        <w:bottom w:val="none" w:sz="0" w:space="0" w:color="auto"/>
        <w:right w:val="none" w:sz="0" w:space="0" w:color="auto"/>
      </w:divBdr>
    </w:div>
    <w:div w:id="1936207115">
      <w:bodyDiv w:val="1"/>
      <w:marLeft w:val="0"/>
      <w:marRight w:val="0"/>
      <w:marTop w:val="0"/>
      <w:marBottom w:val="0"/>
      <w:divBdr>
        <w:top w:val="none" w:sz="0" w:space="0" w:color="auto"/>
        <w:left w:val="none" w:sz="0" w:space="0" w:color="auto"/>
        <w:bottom w:val="none" w:sz="0" w:space="0" w:color="auto"/>
        <w:right w:val="none" w:sz="0" w:space="0" w:color="auto"/>
      </w:divBdr>
    </w:div>
    <w:div w:id="1937210742">
      <w:bodyDiv w:val="1"/>
      <w:marLeft w:val="0"/>
      <w:marRight w:val="0"/>
      <w:marTop w:val="0"/>
      <w:marBottom w:val="0"/>
      <w:divBdr>
        <w:top w:val="none" w:sz="0" w:space="0" w:color="auto"/>
        <w:left w:val="none" w:sz="0" w:space="0" w:color="auto"/>
        <w:bottom w:val="none" w:sz="0" w:space="0" w:color="auto"/>
        <w:right w:val="none" w:sz="0" w:space="0" w:color="auto"/>
      </w:divBdr>
    </w:div>
    <w:div w:id="1942295191">
      <w:bodyDiv w:val="1"/>
      <w:marLeft w:val="0"/>
      <w:marRight w:val="0"/>
      <w:marTop w:val="0"/>
      <w:marBottom w:val="0"/>
      <w:divBdr>
        <w:top w:val="none" w:sz="0" w:space="0" w:color="auto"/>
        <w:left w:val="none" w:sz="0" w:space="0" w:color="auto"/>
        <w:bottom w:val="none" w:sz="0" w:space="0" w:color="auto"/>
        <w:right w:val="none" w:sz="0" w:space="0" w:color="auto"/>
      </w:divBdr>
    </w:div>
    <w:div w:id="2010719082">
      <w:bodyDiv w:val="1"/>
      <w:marLeft w:val="0"/>
      <w:marRight w:val="0"/>
      <w:marTop w:val="0"/>
      <w:marBottom w:val="0"/>
      <w:divBdr>
        <w:top w:val="none" w:sz="0" w:space="0" w:color="auto"/>
        <w:left w:val="none" w:sz="0" w:space="0" w:color="auto"/>
        <w:bottom w:val="none" w:sz="0" w:space="0" w:color="auto"/>
        <w:right w:val="none" w:sz="0" w:space="0" w:color="auto"/>
      </w:divBdr>
    </w:div>
    <w:div w:id="2012217809">
      <w:bodyDiv w:val="1"/>
      <w:marLeft w:val="0"/>
      <w:marRight w:val="0"/>
      <w:marTop w:val="0"/>
      <w:marBottom w:val="0"/>
      <w:divBdr>
        <w:top w:val="none" w:sz="0" w:space="0" w:color="auto"/>
        <w:left w:val="none" w:sz="0" w:space="0" w:color="auto"/>
        <w:bottom w:val="none" w:sz="0" w:space="0" w:color="auto"/>
        <w:right w:val="none" w:sz="0" w:space="0" w:color="auto"/>
      </w:divBdr>
    </w:div>
    <w:div w:id="2024743144">
      <w:bodyDiv w:val="1"/>
      <w:marLeft w:val="0"/>
      <w:marRight w:val="0"/>
      <w:marTop w:val="0"/>
      <w:marBottom w:val="0"/>
      <w:divBdr>
        <w:top w:val="none" w:sz="0" w:space="0" w:color="auto"/>
        <w:left w:val="none" w:sz="0" w:space="0" w:color="auto"/>
        <w:bottom w:val="none" w:sz="0" w:space="0" w:color="auto"/>
        <w:right w:val="none" w:sz="0" w:space="0" w:color="auto"/>
      </w:divBdr>
    </w:div>
    <w:div w:id="2026012455">
      <w:bodyDiv w:val="1"/>
      <w:marLeft w:val="0"/>
      <w:marRight w:val="0"/>
      <w:marTop w:val="0"/>
      <w:marBottom w:val="0"/>
      <w:divBdr>
        <w:top w:val="none" w:sz="0" w:space="0" w:color="auto"/>
        <w:left w:val="none" w:sz="0" w:space="0" w:color="auto"/>
        <w:bottom w:val="none" w:sz="0" w:space="0" w:color="auto"/>
        <w:right w:val="none" w:sz="0" w:space="0" w:color="auto"/>
      </w:divBdr>
    </w:div>
    <w:div w:id="2029522438">
      <w:bodyDiv w:val="1"/>
      <w:marLeft w:val="0"/>
      <w:marRight w:val="0"/>
      <w:marTop w:val="0"/>
      <w:marBottom w:val="0"/>
      <w:divBdr>
        <w:top w:val="none" w:sz="0" w:space="0" w:color="auto"/>
        <w:left w:val="none" w:sz="0" w:space="0" w:color="auto"/>
        <w:bottom w:val="none" w:sz="0" w:space="0" w:color="auto"/>
        <w:right w:val="none" w:sz="0" w:space="0" w:color="auto"/>
      </w:divBdr>
    </w:div>
    <w:div w:id="2054847484">
      <w:bodyDiv w:val="1"/>
      <w:marLeft w:val="0"/>
      <w:marRight w:val="0"/>
      <w:marTop w:val="0"/>
      <w:marBottom w:val="0"/>
      <w:divBdr>
        <w:top w:val="none" w:sz="0" w:space="0" w:color="auto"/>
        <w:left w:val="none" w:sz="0" w:space="0" w:color="auto"/>
        <w:bottom w:val="none" w:sz="0" w:space="0" w:color="auto"/>
        <w:right w:val="none" w:sz="0" w:space="0" w:color="auto"/>
      </w:divBdr>
    </w:div>
    <w:div w:id="2056614501">
      <w:bodyDiv w:val="1"/>
      <w:marLeft w:val="0"/>
      <w:marRight w:val="0"/>
      <w:marTop w:val="0"/>
      <w:marBottom w:val="0"/>
      <w:divBdr>
        <w:top w:val="none" w:sz="0" w:space="0" w:color="auto"/>
        <w:left w:val="none" w:sz="0" w:space="0" w:color="auto"/>
        <w:bottom w:val="none" w:sz="0" w:space="0" w:color="auto"/>
        <w:right w:val="none" w:sz="0" w:space="0" w:color="auto"/>
      </w:divBdr>
    </w:div>
    <w:div w:id="2099327671">
      <w:bodyDiv w:val="1"/>
      <w:marLeft w:val="0"/>
      <w:marRight w:val="0"/>
      <w:marTop w:val="0"/>
      <w:marBottom w:val="0"/>
      <w:divBdr>
        <w:top w:val="none" w:sz="0" w:space="0" w:color="auto"/>
        <w:left w:val="none" w:sz="0" w:space="0" w:color="auto"/>
        <w:bottom w:val="none" w:sz="0" w:space="0" w:color="auto"/>
        <w:right w:val="none" w:sz="0" w:space="0" w:color="auto"/>
      </w:divBdr>
    </w:div>
    <w:div w:id="2106876983">
      <w:bodyDiv w:val="1"/>
      <w:marLeft w:val="0"/>
      <w:marRight w:val="0"/>
      <w:marTop w:val="0"/>
      <w:marBottom w:val="0"/>
      <w:divBdr>
        <w:top w:val="none" w:sz="0" w:space="0" w:color="auto"/>
        <w:left w:val="none" w:sz="0" w:space="0" w:color="auto"/>
        <w:bottom w:val="none" w:sz="0" w:space="0" w:color="auto"/>
        <w:right w:val="none" w:sz="0" w:space="0" w:color="auto"/>
      </w:divBdr>
    </w:div>
    <w:div w:id="2109544242">
      <w:bodyDiv w:val="1"/>
      <w:marLeft w:val="0"/>
      <w:marRight w:val="0"/>
      <w:marTop w:val="0"/>
      <w:marBottom w:val="0"/>
      <w:divBdr>
        <w:top w:val="none" w:sz="0" w:space="0" w:color="auto"/>
        <w:left w:val="none" w:sz="0" w:space="0" w:color="auto"/>
        <w:bottom w:val="none" w:sz="0" w:space="0" w:color="auto"/>
        <w:right w:val="none" w:sz="0" w:space="0" w:color="auto"/>
      </w:divBdr>
    </w:div>
    <w:div w:id="2121676444">
      <w:bodyDiv w:val="1"/>
      <w:marLeft w:val="0"/>
      <w:marRight w:val="0"/>
      <w:marTop w:val="0"/>
      <w:marBottom w:val="0"/>
      <w:divBdr>
        <w:top w:val="none" w:sz="0" w:space="0" w:color="auto"/>
        <w:left w:val="none" w:sz="0" w:space="0" w:color="auto"/>
        <w:bottom w:val="none" w:sz="0" w:space="0" w:color="auto"/>
        <w:right w:val="none" w:sz="0" w:space="0" w:color="auto"/>
      </w:divBdr>
    </w:div>
    <w:div w:id="2133404839">
      <w:bodyDiv w:val="1"/>
      <w:marLeft w:val="0"/>
      <w:marRight w:val="0"/>
      <w:marTop w:val="0"/>
      <w:marBottom w:val="0"/>
      <w:divBdr>
        <w:top w:val="none" w:sz="0" w:space="0" w:color="auto"/>
        <w:left w:val="none" w:sz="0" w:space="0" w:color="auto"/>
        <w:bottom w:val="none" w:sz="0" w:space="0" w:color="auto"/>
        <w:right w:val="none" w:sz="0" w:space="0" w:color="auto"/>
      </w:divBdr>
    </w:div>
    <w:div w:id="21420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0FC6171432A9FFDB265FCB5E4C2160A3BBE3A6E12FAA04B791A29EC5FB79758C43BC0047522I354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C26FAA-D288-4547-A356-63B07C6F4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2889</Words>
  <Characters>16473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Бековского района</Company>
  <LinksUpToDate>false</LinksUpToDate>
  <CharactersWithSpaces>19324</CharactersWithSpaces>
  <SharedDoc>false</SharedDoc>
  <HLinks>
    <vt:vector size="588" baseType="variant">
      <vt:variant>
        <vt:i4>3997747</vt:i4>
      </vt:variant>
      <vt:variant>
        <vt:i4>309</vt:i4>
      </vt:variant>
      <vt:variant>
        <vt:i4>0</vt:i4>
      </vt:variant>
      <vt:variant>
        <vt:i4>5</vt:i4>
      </vt:variant>
      <vt:variant>
        <vt:lpwstr>consultantplus://offline/ref=8FBBED407DE87CCB5004DA2DD67B4F9809DB921CCBA801F21D4BA14EC9BB5C1A161C049C26ED52EF0D92E903D8FEFA4EC4232883A55E91A7vCk4L</vt:lpwstr>
      </vt:variant>
      <vt:variant>
        <vt:lpwstr/>
      </vt:variant>
      <vt:variant>
        <vt:i4>3997747</vt:i4>
      </vt:variant>
      <vt:variant>
        <vt:i4>306</vt:i4>
      </vt:variant>
      <vt:variant>
        <vt:i4>0</vt:i4>
      </vt:variant>
      <vt:variant>
        <vt:i4>5</vt:i4>
      </vt:variant>
      <vt:variant>
        <vt:lpwstr>consultantplus://offline/ref=8FBBED407DE87CCB5004DA2DD67B4F9809DB921CCBA801F21D4BA14EC9BB5C1A161C049C26ED52EF0D92E903D8FEFA4EC4232883A55E91A7vCk4L</vt:lpwstr>
      </vt:variant>
      <vt:variant>
        <vt:lpwstr/>
      </vt:variant>
      <vt:variant>
        <vt:i4>3604580</vt:i4>
      </vt:variant>
      <vt:variant>
        <vt:i4>303</vt:i4>
      </vt:variant>
      <vt:variant>
        <vt:i4>0</vt:i4>
      </vt:variant>
      <vt:variant>
        <vt:i4>5</vt:i4>
      </vt:variant>
      <vt:variant>
        <vt:lpwstr>consultantplus://offline/ref=9BE38B7F85A1B18E497C3BD1EF71B071417EFFCE04DAE0F9444B884498E3EDE7207D84259D46B8F7D5C4D8ED7CBA1664FE7CB2A2A45D7AFBS3kEL</vt:lpwstr>
      </vt:variant>
      <vt:variant>
        <vt:lpwstr/>
      </vt:variant>
      <vt:variant>
        <vt:i4>6488125</vt:i4>
      </vt:variant>
      <vt:variant>
        <vt:i4>300</vt:i4>
      </vt:variant>
      <vt:variant>
        <vt:i4>0</vt:i4>
      </vt:variant>
      <vt:variant>
        <vt:i4>5</vt:i4>
      </vt:variant>
      <vt:variant>
        <vt:lpwstr>consultantplus://offline/ref=40E58F4BCFE827CB221315E246BA2548C57F9F4B7DC4F00C8345B5150A933BC0C85CE1944751FF631899F913046D828625825F17FAB17E87T8hFL</vt:lpwstr>
      </vt:variant>
      <vt:variant>
        <vt:lpwstr/>
      </vt:variant>
      <vt:variant>
        <vt:i4>6488112</vt:i4>
      </vt:variant>
      <vt:variant>
        <vt:i4>297</vt:i4>
      </vt:variant>
      <vt:variant>
        <vt:i4>0</vt:i4>
      </vt:variant>
      <vt:variant>
        <vt:i4>5</vt:i4>
      </vt:variant>
      <vt:variant>
        <vt:lpwstr>consultantplus://offline/ref=40E58F4BCFE827CB221315E246BA2548C57F9F4B7DC4F00C8345B5150A933BC0C85CE1944751FC6B1A99F913046D828625825F17FAB17E87T8hFL</vt:lpwstr>
      </vt:variant>
      <vt:variant>
        <vt:lpwstr/>
      </vt:variant>
      <vt:variant>
        <vt:i4>7602283</vt:i4>
      </vt:variant>
      <vt:variant>
        <vt:i4>294</vt:i4>
      </vt:variant>
      <vt:variant>
        <vt:i4>0</vt:i4>
      </vt:variant>
      <vt:variant>
        <vt:i4>5</vt:i4>
      </vt:variant>
      <vt:variant>
        <vt:lpwstr>consultantplus://offline/ref=7291E7200DB93BE30E3BB7D3DD0608E1B51B6838AED6DDF53AD6B62168BF1DE04323A61426E8E02Be9g2K</vt:lpwstr>
      </vt:variant>
      <vt:variant>
        <vt:lpwstr/>
      </vt:variant>
      <vt:variant>
        <vt:i4>7733296</vt:i4>
      </vt:variant>
      <vt:variant>
        <vt:i4>291</vt:i4>
      </vt:variant>
      <vt:variant>
        <vt:i4>0</vt:i4>
      </vt:variant>
      <vt:variant>
        <vt:i4>5</vt:i4>
      </vt:variant>
      <vt:variant>
        <vt:lpwstr>consultantplus://offline/ref=261351258F432DF1A975FF075963D4034FB7DDD17625F61FC8BE014A80B4F2A9C18393AB83B055AE5C56AFFCBC8004FD596DDD98E501B5D6A4c4L</vt:lpwstr>
      </vt:variant>
      <vt:variant>
        <vt:lpwstr/>
      </vt:variant>
      <vt:variant>
        <vt:i4>3801185</vt:i4>
      </vt:variant>
      <vt:variant>
        <vt:i4>288</vt:i4>
      </vt:variant>
      <vt:variant>
        <vt:i4>0</vt:i4>
      </vt:variant>
      <vt:variant>
        <vt:i4>5</vt:i4>
      </vt:variant>
      <vt:variant>
        <vt:lpwstr>consultantplus://offline/ref=6B3AB91650189F63126E188F9D2EC4CE29B7885FF87132DFECC93FED4A03033E1C97DAE72CDFB9ACA900920031784BA81653AD4B33A3D9A1oCZ4L</vt:lpwstr>
      </vt:variant>
      <vt:variant>
        <vt:lpwstr/>
      </vt:variant>
      <vt:variant>
        <vt:i4>3801141</vt:i4>
      </vt:variant>
      <vt:variant>
        <vt:i4>285</vt:i4>
      </vt:variant>
      <vt:variant>
        <vt:i4>0</vt:i4>
      </vt:variant>
      <vt:variant>
        <vt:i4>5</vt:i4>
      </vt:variant>
      <vt:variant>
        <vt:lpwstr>consultantplus://offline/ref=6B3AB91650189F63126E188F9D2EC4CE29B7885FF87132DFECC93FED4A03033E1C97DAE72CDFBAA4AB00920031784BA81653AD4B33A3D9A1oCZ4L</vt:lpwstr>
      </vt:variant>
      <vt:variant>
        <vt:lpwstr/>
      </vt:variant>
      <vt:variant>
        <vt:i4>3276901</vt:i4>
      </vt:variant>
      <vt:variant>
        <vt:i4>282</vt:i4>
      </vt:variant>
      <vt:variant>
        <vt:i4>0</vt:i4>
      </vt:variant>
      <vt:variant>
        <vt:i4>5</vt:i4>
      </vt:variant>
      <vt:variant>
        <vt:lpwstr>consultantplus://offline/ref=AC06E570D27381CB577F654296A9A30A4C81A69AEAFD75F8705A3B6FEC2E0B9E2F608AAF80A81ED56994268224A18524EAD8FEF3E7E94AC75F0B4371LEVDL</vt:lpwstr>
      </vt:variant>
      <vt:variant>
        <vt:lpwstr/>
      </vt:variant>
      <vt:variant>
        <vt:i4>3276901</vt:i4>
      </vt:variant>
      <vt:variant>
        <vt:i4>279</vt:i4>
      </vt:variant>
      <vt:variant>
        <vt:i4>0</vt:i4>
      </vt:variant>
      <vt:variant>
        <vt:i4>5</vt:i4>
      </vt:variant>
      <vt:variant>
        <vt:lpwstr>consultantplus://offline/ref=AC06E570D27381CB577F654296A9A30A4C81A69AEAFD75F8705A3B6FEC2E0B9E2F608AAF80A81ED56994268224A18524EAD8FEF3E7E94AC75F0B4371LEVDL</vt:lpwstr>
      </vt:variant>
      <vt:variant>
        <vt:lpwstr/>
      </vt:variant>
      <vt:variant>
        <vt:i4>6815849</vt:i4>
      </vt:variant>
      <vt:variant>
        <vt:i4>276</vt:i4>
      </vt:variant>
      <vt:variant>
        <vt:i4>0</vt:i4>
      </vt:variant>
      <vt:variant>
        <vt:i4>5</vt:i4>
      </vt:variant>
      <vt:variant>
        <vt:lpwstr>consultantplus://offline/ref=4B05099FE904F2020F0A9E882F042AB223D662853AF153B59A0980D432BC9FC7FFA2C10431F9F1F753B2B338E3003D53FFB6DA5F287A1E75i8R9L</vt:lpwstr>
      </vt:variant>
      <vt:variant>
        <vt:lpwstr/>
      </vt:variant>
      <vt:variant>
        <vt:i4>5701637</vt:i4>
      </vt:variant>
      <vt:variant>
        <vt:i4>273</vt:i4>
      </vt:variant>
      <vt:variant>
        <vt:i4>0</vt:i4>
      </vt:variant>
      <vt:variant>
        <vt:i4>5</vt:i4>
      </vt:variant>
      <vt:variant>
        <vt:lpwstr>consultantplus://offline/ref=4B05099FE904F2020F0A9E882F042AB220D165853DF653B59A0980D432BC9FC7EDA2990832F8EFFF55A7E569A6i5RCL</vt:lpwstr>
      </vt:variant>
      <vt:variant>
        <vt:lpwstr/>
      </vt:variant>
      <vt:variant>
        <vt:i4>393225</vt:i4>
      </vt:variant>
      <vt:variant>
        <vt:i4>270</vt:i4>
      </vt:variant>
      <vt:variant>
        <vt:i4>0</vt:i4>
      </vt:variant>
      <vt:variant>
        <vt:i4>5</vt:i4>
      </vt:variant>
      <vt:variant>
        <vt:lpwstr>consultantplus://offline/ref=182C99481FF324B136EB15D3E3E3965ADA1FC21339A1DC5CB6761C27893219A2B440D3805B9CDA3BE37BD488CCCF63AFCCF06E3387C6B3s1C3L</vt:lpwstr>
      </vt:variant>
      <vt:variant>
        <vt:lpwstr/>
      </vt:variant>
      <vt:variant>
        <vt:i4>4653138</vt:i4>
      </vt:variant>
      <vt:variant>
        <vt:i4>267</vt:i4>
      </vt:variant>
      <vt:variant>
        <vt:i4>0</vt:i4>
      </vt:variant>
      <vt:variant>
        <vt:i4>5</vt:i4>
      </vt:variant>
      <vt:variant>
        <vt:lpwstr>consultantplus://offline/ref=84061B4913A1A14D2348759AA478DE9E223B1F842347A6F489F214B6E400D2CB399CA39609B9C7E7DC06F18D02LCB9L</vt:lpwstr>
      </vt:variant>
      <vt:variant>
        <vt:lpwstr/>
      </vt:variant>
      <vt:variant>
        <vt:i4>2162792</vt:i4>
      </vt:variant>
      <vt:variant>
        <vt:i4>264</vt:i4>
      </vt:variant>
      <vt:variant>
        <vt:i4>0</vt:i4>
      </vt:variant>
      <vt:variant>
        <vt:i4>5</vt:i4>
      </vt:variant>
      <vt:variant>
        <vt:lpwstr>consultantplus://offline/ref=84061B4913A1A14D23486B97B21480912232458B2445A8ABD7A212E1BB50D49E6BDCFDCF49FCD4E6DD18F78E0ACB34B04F4DF2B34FE58C75605AE651L1BDL</vt:lpwstr>
      </vt:variant>
      <vt:variant>
        <vt:lpwstr/>
      </vt:variant>
      <vt:variant>
        <vt:i4>2162795</vt:i4>
      </vt:variant>
      <vt:variant>
        <vt:i4>261</vt:i4>
      </vt:variant>
      <vt:variant>
        <vt:i4>0</vt:i4>
      </vt:variant>
      <vt:variant>
        <vt:i4>5</vt:i4>
      </vt:variant>
      <vt:variant>
        <vt:lpwstr>consultantplus://offline/ref=84061B4913A1A14D23486B97B21480912232458B2445A8ABD7A212E1BB50D49E6BDCFDCF49FCD4E6DD18F78F0ACB34B04F4DF2B34FE58C75605AE651L1BDL</vt:lpwstr>
      </vt:variant>
      <vt:variant>
        <vt:lpwstr/>
      </vt:variant>
      <vt:variant>
        <vt:i4>2162751</vt:i4>
      </vt:variant>
      <vt:variant>
        <vt:i4>258</vt:i4>
      </vt:variant>
      <vt:variant>
        <vt:i4>0</vt:i4>
      </vt:variant>
      <vt:variant>
        <vt:i4>5</vt:i4>
      </vt:variant>
      <vt:variant>
        <vt:lpwstr>consultantplus://offline/ref=84061B4913A1A14D23486B97B21480912232458B2445A8ABD7A212E1BB50D49E6BDCFDCF49FCD4E6DD18F78C00CB34B04F4DF2B34FE58C75605AE651L1BDL</vt:lpwstr>
      </vt:variant>
      <vt:variant>
        <vt:lpwstr/>
      </vt:variant>
      <vt:variant>
        <vt:i4>2162745</vt:i4>
      </vt:variant>
      <vt:variant>
        <vt:i4>255</vt:i4>
      </vt:variant>
      <vt:variant>
        <vt:i4>0</vt:i4>
      </vt:variant>
      <vt:variant>
        <vt:i4>5</vt:i4>
      </vt:variant>
      <vt:variant>
        <vt:lpwstr>consultantplus://offline/ref=84061B4913A1A14D23486B97B21480912232458B2445A8ABD7A212E1BB50D49E6BDCFDCF49FCD4E6DD18F78D01CB34B04F4DF2B34FE58C75605AE651L1BDL</vt:lpwstr>
      </vt:variant>
      <vt:variant>
        <vt:lpwstr/>
      </vt:variant>
      <vt:variant>
        <vt:i4>1114192</vt:i4>
      </vt:variant>
      <vt:variant>
        <vt:i4>252</vt:i4>
      </vt:variant>
      <vt:variant>
        <vt:i4>0</vt:i4>
      </vt:variant>
      <vt:variant>
        <vt:i4>5</vt:i4>
      </vt:variant>
      <vt:variant>
        <vt:lpwstr>consultantplus://offline/ref=35DDBB35C7804E4952D6BA5ABAEAF8E8F0966BBEFEAC899C5069E7131E90A92267F30632B40EECA3B354322A237F6FK</vt:lpwstr>
      </vt:variant>
      <vt:variant>
        <vt:lpwstr/>
      </vt:variant>
      <vt:variant>
        <vt:i4>2752570</vt:i4>
      </vt:variant>
      <vt:variant>
        <vt:i4>249</vt:i4>
      </vt:variant>
      <vt:variant>
        <vt:i4>0</vt:i4>
      </vt:variant>
      <vt:variant>
        <vt:i4>5</vt:i4>
      </vt:variant>
      <vt:variant>
        <vt:lpwstr>consultantplus://offline/ref=E45901B13CD611AAC31629940F9AA0AE41819B48285F83A73C11B569B8E63F4EF9C05220623481BE8B3B29E8A9D44CB4FED034221C321FEF0350CA8Fv8pFM</vt:lpwstr>
      </vt:variant>
      <vt:variant>
        <vt:lpwstr/>
      </vt:variant>
      <vt:variant>
        <vt:i4>2424890</vt:i4>
      </vt:variant>
      <vt:variant>
        <vt:i4>246</vt:i4>
      </vt:variant>
      <vt:variant>
        <vt:i4>0</vt:i4>
      </vt:variant>
      <vt:variant>
        <vt:i4>5</vt:i4>
      </vt:variant>
      <vt:variant>
        <vt:lpwstr>consultantplus://offline/ref=F33C9AD42BD3B40C5FBF887847B9E2542457D0867CFE3CEEBE73536CA25B458216ED24D2A02DB9EB814870F9D4E3C1AF3329022AF5B90261C8BAI</vt:lpwstr>
      </vt:variant>
      <vt:variant>
        <vt:lpwstr/>
      </vt:variant>
      <vt:variant>
        <vt:i4>2424881</vt:i4>
      </vt:variant>
      <vt:variant>
        <vt:i4>243</vt:i4>
      </vt:variant>
      <vt:variant>
        <vt:i4>0</vt:i4>
      </vt:variant>
      <vt:variant>
        <vt:i4>5</vt:i4>
      </vt:variant>
      <vt:variant>
        <vt:lpwstr>consultantplus://offline/ref=F33C9AD42BD3B40C5FBF887847B9E2542457D0867CFE3CEEBE73536CA25B458216ED24D2A02DBAE3834870F9D4E3C1AF3329022AF5B90261C8BAI</vt:lpwstr>
      </vt:variant>
      <vt:variant>
        <vt:lpwstr/>
      </vt:variant>
      <vt:variant>
        <vt:i4>3997797</vt:i4>
      </vt:variant>
      <vt:variant>
        <vt:i4>240</vt:i4>
      </vt:variant>
      <vt:variant>
        <vt:i4>0</vt:i4>
      </vt:variant>
      <vt:variant>
        <vt:i4>5</vt:i4>
      </vt:variant>
      <vt:variant>
        <vt:lpwstr>consultantplus://offline/ref=3F1FB56F41298BF160A38D4AC22E3452DEEE3DADA68B9830FD4EB45AF0F318B6C84FCE293EA89A59817838B9EAFD8469C885F3C5C4A7BF27pA2AH</vt:lpwstr>
      </vt:variant>
      <vt:variant>
        <vt:lpwstr/>
      </vt:variant>
      <vt:variant>
        <vt:i4>3997751</vt:i4>
      </vt:variant>
      <vt:variant>
        <vt:i4>237</vt:i4>
      </vt:variant>
      <vt:variant>
        <vt:i4>0</vt:i4>
      </vt:variant>
      <vt:variant>
        <vt:i4>5</vt:i4>
      </vt:variant>
      <vt:variant>
        <vt:lpwstr>consultantplus://offline/ref=3F1FB56F41298BF160A38D4AC22E3452DEEE3DADA68B9830FD4EB45AF0F318B6C84FCE293EA89951837838B9EAFD8469C885F3C5C4A7BF27pA2AH</vt:lpwstr>
      </vt:variant>
      <vt:variant>
        <vt:lpwstr/>
      </vt:variant>
      <vt:variant>
        <vt:i4>6619238</vt:i4>
      </vt:variant>
      <vt:variant>
        <vt:i4>234</vt:i4>
      </vt:variant>
      <vt:variant>
        <vt:i4>0</vt:i4>
      </vt:variant>
      <vt:variant>
        <vt:i4>5</vt:i4>
      </vt:variant>
      <vt:variant>
        <vt:lpwstr>consultantplus://offline/ref=78FE341309E8B5C0D644171868DEE9623CC827E793707E89FDE2E84EA72028CDC72980070B680514B5A50A706DACF130534132575BA7AAA92B068C8EQ813H</vt:lpwstr>
      </vt:variant>
      <vt:variant>
        <vt:lpwstr/>
      </vt:variant>
      <vt:variant>
        <vt:i4>6619188</vt:i4>
      </vt:variant>
      <vt:variant>
        <vt:i4>231</vt:i4>
      </vt:variant>
      <vt:variant>
        <vt:i4>0</vt:i4>
      </vt:variant>
      <vt:variant>
        <vt:i4>5</vt:i4>
      </vt:variant>
      <vt:variant>
        <vt:lpwstr>consultantplus://offline/ref=78FE341309E8B5C0D644171868DEE9623CC827E793707E89FDE2E84EA72028CDC72980070B680514B5A50A7264ACF130534132575BA7AAA92B068C8EQ813H</vt:lpwstr>
      </vt:variant>
      <vt:variant>
        <vt:lpwstr/>
      </vt:variant>
      <vt:variant>
        <vt:i4>4063287</vt:i4>
      </vt:variant>
      <vt:variant>
        <vt:i4>228</vt:i4>
      </vt:variant>
      <vt:variant>
        <vt:i4>0</vt:i4>
      </vt:variant>
      <vt:variant>
        <vt:i4>5</vt:i4>
      </vt:variant>
      <vt:variant>
        <vt:lpwstr>consultantplus://offline/ref=1A78D44B6C5095545B37A22CC34CA57439D16BA5E1150D0752C522F0415F0095605D601C38301711D30362B08F830D85CFAEFD5FFFB4C1CE28CA0DFAU4jAH</vt:lpwstr>
      </vt:variant>
      <vt:variant>
        <vt:lpwstr/>
      </vt:variant>
      <vt:variant>
        <vt:i4>4063289</vt:i4>
      </vt:variant>
      <vt:variant>
        <vt:i4>225</vt:i4>
      </vt:variant>
      <vt:variant>
        <vt:i4>0</vt:i4>
      </vt:variant>
      <vt:variant>
        <vt:i4>5</vt:i4>
      </vt:variant>
      <vt:variant>
        <vt:lpwstr>consultantplus://offline/ref=1A78D44B6C5095545B37A22CC34CA57439D16BA5E115090C50C722F0415F0095605D601C38301711D30362B08A830D85CFAEFD5FFFB4C1CE28CA0DFAU4jAH</vt:lpwstr>
      </vt:variant>
      <vt:variant>
        <vt:lpwstr/>
      </vt:variant>
      <vt:variant>
        <vt:i4>6815803</vt:i4>
      </vt:variant>
      <vt:variant>
        <vt:i4>222</vt:i4>
      </vt:variant>
      <vt:variant>
        <vt:i4>0</vt:i4>
      </vt:variant>
      <vt:variant>
        <vt:i4>5</vt:i4>
      </vt:variant>
      <vt:variant>
        <vt:lpwstr>consultantplus://offline/ref=6151B941515A160C9AE00657B785B86F91F57AA7F9B3A49C6FA4238C93A2C1A501A96C337C4C1774E3BC57CDD65999F80523FC83DC853E2F2FE1A51AC3Q6G</vt:lpwstr>
      </vt:variant>
      <vt:variant>
        <vt:lpwstr/>
      </vt:variant>
      <vt:variant>
        <vt:i4>4063342</vt:i4>
      </vt:variant>
      <vt:variant>
        <vt:i4>219</vt:i4>
      </vt:variant>
      <vt:variant>
        <vt:i4>0</vt:i4>
      </vt:variant>
      <vt:variant>
        <vt:i4>5</vt:i4>
      </vt:variant>
      <vt:variant>
        <vt:lpwstr>consultantplus://offline/ref=9B881D5F9DF1AE695D72BDDC996CAF2AB664CA12F8DB734B17747D3744D579070D2C36D1277295D62AAAAFB5F35FA9E0F0E842C7B65627A2802BB760Q0O3G</vt:lpwstr>
      </vt:variant>
      <vt:variant>
        <vt:lpwstr/>
      </vt:variant>
      <vt:variant>
        <vt:i4>2621549</vt:i4>
      </vt:variant>
      <vt:variant>
        <vt:i4>216</vt:i4>
      </vt:variant>
      <vt:variant>
        <vt:i4>0</vt:i4>
      </vt:variant>
      <vt:variant>
        <vt:i4>5</vt:i4>
      </vt:variant>
      <vt:variant>
        <vt:lpwstr>consultantplus://offline/ref=6A6AA50C45B97668E21421E04D008DC6FCDB85D5ADF7D56BB3705DC0EC6B296F10FC2275917DBCEB470B9A61354DA8986E397961D4F7230061275A95vEPBL</vt:lpwstr>
      </vt:variant>
      <vt:variant>
        <vt:lpwstr/>
      </vt:variant>
      <vt:variant>
        <vt:i4>2621544</vt:i4>
      </vt:variant>
      <vt:variant>
        <vt:i4>213</vt:i4>
      </vt:variant>
      <vt:variant>
        <vt:i4>0</vt:i4>
      </vt:variant>
      <vt:variant>
        <vt:i4>5</vt:i4>
      </vt:variant>
      <vt:variant>
        <vt:lpwstr>consultantplus://offline/ref=6A6AA50C45B97668E21421E04D008DC6FCDB85D5ADF7D56BB3705DC0EC6B296F10FC2275917DBCEB470B9A61304DA8986E397961D4F7230061275A95vEPBL</vt:lpwstr>
      </vt:variant>
      <vt:variant>
        <vt:lpwstr/>
      </vt:variant>
      <vt:variant>
        <vt:i4>2621491</vt:i4>
      </vt:variant>
      <vt:variant>
        <vt:i4>210</vt:i4>
      </vt:variant>
      <vt:variant>
        <vt:i4>0</vt:i4>
      </vt:variant>
      <vt:variant>
        <vt:i4>5</vt:i4>
      </vt:variant>
      <vt:variant>
        <vt:lpwstr>consultantplus://offline/ref=6A6AA50C45B97668E21421E04D008DC6FCDB85D5ADF7D56BB3705DC0EC6B296F10FC2275917DBCEB470A9061394DA8986E397961D4F7230061275A95vEPBL</vt:lpwstr>
      </vt:variant>
      <vt:variant>
        <vt:lpwstr/>
      </vt:variant>
      <vt:variant>
        <vt:i4>2621547</vt:i4>
      </vt:variant>
      <vt:variant>
        <vt:i4>207</vt:i4>
      </vt:variant>
      <vt:variant>
        <vt:i4>0</vt:i4>
      </vt:variant>
      <vt:variant>
        <vt:i4>5</vt:i4>
      </vt:variant>
      <vt:variant>
        <vt:lpwstr>consultantplus://offline/ref=6A6AA50C45B97668E21421E04D008DC6FCDB85D5ADF7D56BB3705DC0EC6B296F10FC2275917DBCEB470A9E61344DA8986E397961D4F7230061275A95vEPBL</vt:lpwstr>
      </vt:variant>
      <vt:variant>
        <vt:lpwstr/>
      </vt:variant>
      <vt:variant>
        <vt:i4>2621549</vt:i4>
      </vt:variant>
      <vt:variant>
        <vt:i4>204</vt:i4>
      </vt:variant>
      <vt:variant>
        <vt:i4>0</vt:i4>
      </vt:variant>
      <vt:variant>
        <vt:i4>5</vt:i4>
      </vt:variant>
      <vt:variant>
        <vt:lpwstr>consultantplus://offline/ref=6A6AA50C45B97668E21421E04D008DC6FCDB85D5ADF7D56BB3705DC0EC6B296F10FC2275917DBCEB470B9A61354DA8986E397961D4F7230061275A95vEPBL</vt:lpwstr>
      </vt:variant>
      <vt:variant>
        <vt:lpwstr/>
      </vt:variant>
      <vt:variant>
        <vt:i4>2621544</vt:i4>
      </vt:variant>
      <vt:variant>
        <vt:i4>201</vt:i4>
      </vt:variant>
      <vt:variant>
        <vt:i4>0</vt:i4>
      </vt:variant>
      <vt:variant>
        <vt:i4>5</vt:i4>
      </vt:variant>
      <vt:variant>
        <vt:lpwstr>consultantplus://offline/ref=6A6AA50C45B97668E21421E04D008DC6FCDB85D5ADF7D56BB3705DC0EC6B296F10FC2275917DBCEB470B9A61304DA8986E397961D4F7230061275A95vEPBL</vt:lpwstr>
      </vt:variant>
      <vt:variant>
        <vt:lpwstr/>
      </vt:variant>
      <vt:variant>
        <vt:i4>2621491</vt:i4>
      </vt:variant>
      <vt:variant>
        <vt:i4>198</vt:i4>
      </vt:variant>
      <vt:variant>
        <vt:i4>0</vt:i4>
      </vt:variant>
      <vt:variant>
        <vt:i4>5</vt:i4>
      </vt:variant>
      <vt:variant>
        <vt:lpwstr>consultantplus://offline/ref=6A6AA50C45B97668E21421E04D008DC6FCDB85D5ADF7D56BB3705DC0EC6B296F10FC2275917DBCEB470A9061394DA8986E397961D4F7230061275A95vEPBL</vt:lpwstr>
      </vt:variant>
      <vt:variant>
        <vt:lpwstr/>
      </vt:variant>
      <vt:variant>
        <vt:i4>2621547</vt:i4>
      </vt:variant>
      <vt:variant>
        <vt:i4>195</vt:i4>
      </vt:variant>
      <vt:variant>
        <vt:i4>0</vt:i4>
      </vt:variant>
      <vt:variant>
        <vt:i4>5</vt:i4>
      </vt:variant>
      <vt:variant>
        <vt:lpwstr>consultantplus://offline/ref=6A6AA50C45B97668E21421E04D008DC6FCDB85D5ADF7D56BB3705DC0EC6B296F10FC2275917DBCEB470A9E61344DA8986E397961D4F7230061275A95vEPBL</vt:lpwstr>
      </vt:variant>
      <vt:variant>
        <vt:lpwstr/>
      </vt:variant>
      <vt:variant>
        <vt:i4>4063342</vt:i4>
      </vt:variant>
      <vt:variant>
        <vt:i4>192</vt:i4>
      </vt:variant>
      <vt:variant>
        <vt:i4>0</vt:i4>
      </vt:variant>
      <vt:variant>
        <vt:i4>5</vt:i4>
      </vt:variant>
      <vt:variant>
        <vt:lpwstr>consultantplus://offline/ref=9B881D5F9DF1AE695D72BDDC996CAF2AB664CA12F8DB734B17747D3744D579070D2C36D1277295D62AAAAFB5F35FA9E0F0E842C7B65627A2802BB760Q0O3G</vt:lpwstr>
      </vt:variant>
      <vt:variant>
        <vt:lpwstr/>
      </vt:variant>
      <vt:variant>
        <vt:i4>655441</vt:i4>
      </vt:variant>
      <vt:variant>
        <vt:i4>189</vt:i4>
      </vt:variant>
      <vt:variant>
        <vt:i4>0</vt:i4>
      </vt:variant>
      <vt:variant>
        <vt:i4>5</vt:i4>
      </vt:variant>
      <vt:variant>
        <vt:lpwstr>consultantplus://offline/ref=C69A0BC1D167B0E1E9A3423770440B2AF8810B296A8C31ABB0BC2341A64CD8F175D452BEA9D7CEB05271B149F5OEUCI</vt:lpwstr>
      </vt:variant>
      <vt:variant>
        <vt:lpwstr/>
      </vt:variant>
      <vt:variant>
        <vt:i4>3342448</vt:i4>
      </vt:variant>
      <vt:variant>
        <vt:i4>186</vt:i4>
      </vt:variant>
      <vt:variant>
        <vt:i4>0</vt:i4>
      </vt:variant>
      <vt:variant>
        <vt:i4>5</vt:i4>
      </vt:variant>
      <vt:variant>
        <vt:lpwstr/>
      </vt:variant>
      <vt:variant>
        <vt:lpwstr>P33</vt:lpwstr>
      </vt:variant>
      <vt:variant>
        <vt:i4>3407923</vt:i4>
      </vt:variant>
      <vt:variant>
        <vt:i4>183</vt:i4>
      </vt:variant>
      <vt:variant>
        <vt:i4>0</vt:i4>
      </vt:variant>
      <vt:variant>
        <vt:i4>5</vt:i4>
      </vt:variant>
      <vt:variant>
        <vt:lpwstr>consultantplus://offline/ref=CAFFF4F4A160D90196DEEBFF1CD1E0CBFEA78EFB28AD7F412888E3A67E52BFFE0FB7DB86D3BB974BX4l1K</vt:lpwstr>
      </vt:variant>
      <vt:variant>
        <vt:lpwstr/>
      </vt:variant>
      <vt:variant>
        <vt:i4>589918</vt:i4>
      </vt:variant>
      <vt:variant>
        <vt:i4>180</vt:i4>
      </vt:variant>
      <vt:variant>
        <vt:i4>0</vt:i4>
      </vt:variant>
      <vt:variant>
        <vt:i4>5</vt:i4>
      </vt:variant>
      <vt:variant>
        <vt:lpwstr>consultantplus://offline/ref=0334892985D5C8BD7F2755E65133DDE2DCA8ECFFBC5C8011ED3AA343F46A160C04EF3F89F0337F5594A96B4FA2YFc8I</vt:lpwstr>
      </vt:variant>
      <vt:variant>
        <vt:lpwstr/>
      </vt:variant>
      <vt:variant>
        <vt:i4>3145837</vt:i4>
      </vt:variant>
      <vt:variant>
        <vt:i4>177</vt:i4>
      </vt:variant>
      <vt:variant>
        <vt:i4>0</vt:i4>
      </vt:variant>
      <vt:variant>
        <vt:i4>5</vt:i4>
      </vt:variant>
      <vt:variant>
        <vt:lpwstr>consultantplus://offline/ref=BBEDBC44B0D68031A6CCE84B4FA29EEDB5AC568AFDE16E2555D00DB075F3877EA2270F5F91C5E5775E4A6336A42299BA8A476815FA1F66D7CEBD0A20EEw5K</vt:lpwstr>
      </vt:variant>
      <vt:variant>
        <vt:lpwstr/>
      </vt:variant>
      <vt:variant>
        <vt:i4>6684732</vt:i4>
      </vt:variant>
      <vt:variant>
        <vt:i4>174</vt:i4>
      </vt:variant>
      <vt:variant>
        <vt:i4>0</vt:i4>
      </vt:variant>
      <vt:variant>
        <vt:i4>5</vt:i4>
      </vt:variant>
      <vt:variant>
        <vt:lpwstr>consultantplus://offline/ref=5CBEBF9BCF1C531BF89040C6C9CD6C4BB7CC73A158DFB69DDB91A366D617A530F9993FE21FE5810A6A6B7CBF1EBC80F1FD5DBE7AFA92A2B21B136985u4c9M</vt:lpwstr>
      </vt:variant>
      <vt:variant>
        <vt:lpwstr/>
      </vt:variant>
      <vt:variant>
        <vt:i4>6684733</vt:i4>
      </vt:variant>
      <vt:variant>
        <vt:i4>171</vt:i4>
      </vt:variant>
      <vt:variant>
        <vt:i4>0</vt:i4>
      </vt:variant>
      <vt:variant>
        <vt:i4>5</vt:i4>
      </vt:variant>
      <vt:variant>
        <vt:lpwstr>consultantplus://offline/ref=5CBEBF9BCF1C531BF89040C6C9CD6C4BB7CC73A158DDB19DDA9DA366D617A530F9993FE21FE5810A6A6B7ABB11BC80F1FD5DBE7AFA92A2B21B136985u4c9M</vt:lpwstr>
      </vt:variant>
      <vt:variant>
        <vt:lpwstr/>
      </vt:variant>
      <vt:variant>
        <vt:i4>7798845</vt:i4>
      </vt:variant>
      <vt:variant>
        <vt:i4>168</vt:i4>
      </vt:variant>
      <vt:variant>
        <vt:i4>0</vt:i4>
      </vt:variant>
      <vt:variant>
        <vt:i4>5</vt:i4>
      </vt:variant>
      <vt:variant>
        <vt:lpwstr>consultantplus://offline/ref=A25057387F30360D80CB3C6977776BDC14089932D9FABE322844AFB992FE90BECD17D3A4A1805BB49B130136E0E8F4CDB980471AAC6027B8B4FD8EBASFw9F</vt:lpwstr>
      </vt:variant>
      <vt:variant>
        <vt:lpwstr/>
      </vt:variant>
      <vt:variant>
        <vt:i4>7798840</vt:i4>
      </vt:variant>
      <vt:variant>
        <vt:i4>165</vt:i4>
      </vt:variant>
      <vt:variant>
        <vt:i4>0</vt:i4>
      </vt:variant>
      <vt:variant>
        <vt:i4>5</vt:i4>
      </vt:variant>
      <vt:variant>
        <vt:lpwstr>consultantplus://offline/ref=A25057387F30360D80CB3C6977776BDC14089932D9FABE322844AFB992FE90BECD17D3A4A1805BB49B130135E6E8F4CDB980471AAC6027B8B4FD8EBASFw9F</vt:lpwstr>
      </vt:variant>
      <vt:variant>
        <vt:lpwstr/>
      </vt:variant>
      <vt:variant>
        <vt:i4>7798841</vt:i4>
      </vt:variant>
      <vt:variant>
        <vt:i4>162</vt:i4>
      </vt:variant>
      <vt:variant>
        <vt:i4>0</vt:i4>
      </vt:variant>
      <vt:variant>
        <vt:i4>5</vt:i4>
      </vt:variant>
      <vt:variant>
        <vt:lpwstr>consultantplus://offline/ref=A25057387F30360D80CB3C6977776BDC14089932D9FABE322844AFB992FE90BECD17D3A4A1805BB49B130135E7E8F4CDB980471AAC6027B8B4FD8EBASFw9F</vt:lpwstr>
      </vt:variant>
      <vt:variant>
        <vt:lpwstr/>
      </vt:variant>
      <vt:variant>
        <vt:i4>7798846</vt:i4>
      </vt:variant>
      <vt:variant>
        <vt:i4>159</vt:i4>
      </vt:variant>
      <vt:variant>
        <vt:i4>0</vt:i4>
      </vt:variant>
      <vt:variant>
        <vt:i4>5</vt:i4>
      </vt:variant>
      <vt:variant>
        <vt:lpwstr>consultantplus://offline/ref=A25057387F30360D80CB3C6977776BDC14089932D9FABE322844AFB992FE90BECD17D3A4A1805BB49B130135E0E8F4CDB980471AAC6027B8B4FD8EBASFw9F</vt:lpwstr>
      </vt:variant>
      <vt:variant>
        <vt:lpwstr/>
      </vt:variant>
      <vt:variant>
        <vt:i4>2621537</vt:i4>
      </vt:variant>
      <vt:variant>
        <vt:i4>156</vt:i4>
      </vt:variant>
      <vt:variant>
        <vt:i4>0</vt:i4>
      </vt:variant>
      <vt:variant>
        <vt:i4>5</vt:i4>
      </vt:variant>
      <vt:variant>
        <vt:lpwstr>consultantplus://offline/ref=138EBCDD4C6955C4F8AC480577032FF5C3E3C02C02D99B7625230761DEA6338C33760C3466705AEEBE65C9B495832F55ECC99999155717B4EF4C531EU7pCF</vt:lpwstr>
      </vt:variant>
      <vt:variant>
        <vt:lpwstr/>
      </vt:variant>
      <vt:variant>
        <vt:i4>2621543</vt:i4>
      </vt:variant>
      <vt:variant>
        <vt:i4>153</vt:i4>
      </vt:variant>
      <vt:variant>
        <vt:i4>0</vt:i4>
      </vt:variant>
      <vt:variant>
        <vt:i4>5</vt:i4>
      </vt:variant>
      <vt:variant>
        <vt:lpwstr>consultantplus://offline/ref=138EBCDD4C6955C4F8AC480577032FF5C3E3C02C02D99B7625230761DEA6338C33760C3466705AEEBE65C9B493832F55ECC99999155717B4EF4C531EU7pCF</vt:lpwstr>
      </vt:variant>
      <vt:variant>
        <vt:lpwstr/>
      </vt:variant>
      <vt:variant>
        <vt:i4>3342448</vt:i4>
      </vt:variant>
      <vt:variant>
        <vt:i4>150</vt:i4>
      </vt:variant>
      <vt:variant>
        <vt:i4>0</vt:i4>
      </vt:variant>
      <vt:variant>
        <vt:i4>5</vt:i4>
      </vt:variant>
      <vt:variant>
        <vt:lpwstr/>
      </vt:variant>
      <vt:variant>
        <vt:lpwstr>P33</vt:lpwstr>
      </vt:variant>
      <vt:variant>
        <vt:i4>3407923</vt:i4>
      </vt:variant>
      <vt:variant>
        <vt:i4>147</vt:i4>
      </vt:variant>
      <vt:variant>
        <vt:i4>0</vt:i4>
      </vt:variant>
      <vt:variant>
        <vt:i4>5</vt:i4>
      </vt:variant>
      <vt:variant>
        <vt:lpwstr>consultantplus://offline/ref=CAFFF4F4A160D90196DEEBFF1CD1E0CBFEA78EFB28AD7F412888E3A67E52BFFE0FB7DB86D3BB974BX4l1K</vt:lpwstr>
      </vt:variant>
      <vt:variant>
        <vt:lpwstr/>
      </vt:variant>
      <vt:variant>
        <vt:i4>2949170</vt:i4>
      </vt:variant>
      <vt:variant>
        <vt:i4>144</vt:i4>
      </vt:variant>
      <vt:variant>
        <vt:i4>0</vt:i4>
      </vt:variant>
      <vt:variant>
        <vt:i4>5</vt:i4>
      </vt:variant>
      <vt:variant>
        <vt:lpwstr>consultantplus://offline/ref=B049CC1B38654866705EC3F52F128623C3288072DC5EE514D33653D0B3BCA73B6610DBFCCFBDABA6C55095ECA627831078C8033013FB0B8503818CF7g2K6M</vt:lpwstr>
      </vt:variant>
      <vt:variant>
        <vt:lpwstr/>
      </vt:variant>
      <vt:variant>
        <vt:i4>2949172</vt:i4>
      </vt:variant>
      <vt:variant>
        <vt:i4>141</vt:i4>
      </vt:variant>
      <vt:variant>
        <vt:i4>0</vt:i4>
      </vt:variant>
      <vt:variant>
        <vt:i4>5</vt:i4>
      </vt:variant>
      <vt:variant>
        <vt:lpwstr>consultantplus://offline/ref=B049CC1B38654866705EC3F52F128623C3288072DC5EE514D33653D0B3BCA73B6610DBFCCFBDABA6C55095ECA027831078C8033013FB0B8503818CF7g2K6M</vt:lpwstr>
      </vt:variant>
      <vt:variant>
        <vt:lpwstr/>
      </vt:variant>
      <vt:variant>
        <vt:i4>3342445</vt:i4>
      </vt:variant>
      <vt:variant>
        <vt:i4>138</vt:i4>
      </vt:variant>
      <vt:variant>
        <vt:i4>0</vt:i4>
      </vt:variant>
      <vt:variant>
        <vt:i4>5</vt:i4>
      </vt:variant>
      <vt:variant>
        <vt:lpwstr>consultantplus://offline/ref=C2C0672999AE6AC716B05804CED4592B78595D12A65B0F8AC2E38D61662C3448A240744274508CDA0E2F0E4962711AC9D0B9D33ACB76BC8F33FAE028rBm7F</vt:lpwstr>
      </vt:variant>
      <vt:variant>
        <vt:lpwstr/>
      </vt:variant>
      <vt:variant>
        <vt:i4>3342389</vt:i4>
      </vt:variant>
      <vt:variant>
        <vt:i4>135</vt:i4>
      </vt:variant>
      <vt:variant>
        <vt:i4>0</vt:i4>
      </vt:variant>
      <vt:variant>
        <vt:i4>5</vt:i4>
      </vt:variant>
      <vt:variant>
        <vt:lpwstr>consultantplus://offline/ref=C2C0672999AE6AC716B05804CED4592B78595D12A65B0F8AC2E38D61662C3448A240744274508CDA0E2F0E4C60711AC9D0B9D33ACB76BC8F33FAE028rBm7F</vt:lpwstr>
      </vt:variant>
      <vt:variant>
        <vt:lpwstr/>
      </vt:variant>
      <vt:variant>
        <vt:i4>2949169</vt:i4>
      </vt:variant>
      <vt:variant>
        <vt:i4>132</vt:i4>
      </vt:variant>
      <vt:variant>
        <vt:i4>0</vt:i4>
      </vt:variant>
      <vt:variant>
        <vt:i4>5</vt:i4>
      </vt:variant>
      <vt:variant>
        <vt:lpwstr>consultantplus://offline/ref=B049CC1B38654866705EC3F52F128623C3288072DC5EE514D33653D0B3BCA73B6610DBFCCFBDABA6C55095EBA427831078C8033013FB0B8503818CF7g2K6M</vt:lpwstr>
      </vt:variant>
      <vt:variant>
        <vt:lpwstr/>
      </vt:variant>
      <vt:variant>
        <vt:i4>6619241</vt:i4>
      </vt:variant>
      <vt:variant>
        <vt:i4>129</vt:i4>
      </vt:variant>
      <vt:variant>
        <vt:i4>0</vt:i4>
      </vt:variant>
      <vt:variant>
        <vt:i4>5</vt:i4>
      </vt:variant>
      <vt:variant>
        <vt:lpwstr>consultantplus://offline/ref=46021053022117F7344A81A49B11DC906711EF31493A8CFC81F1087E7091D902A89C5DE5CF814F3D026F85863034D7D6D511A9774A8B0E0665CF4574gAtFL</vt:lpwstr>
      </vt:variant>
      <vt:variant>
        <vt:lpwstr/>
      </vt:variant>
      <vt:variant>
        <vt:i4>6619233</vt:i4>
      </vt:variant>
      <vt:variant>
        <vt:i4>126</vt:i4>
      </vt:variant>
      <vt:variant>
        <vt:i4>0</vt:i4>
      </vt:variant>
      <vt:variant>
        <vt:i4>5</vt:i4>
      </vt:variant>
      <vt:variant>
        <vt:lpwstr>consultantplus://offline/ref=46021053022117F7344A81A49B11DC906711EF31493A8CFC81F1087E7091D902A89C5DE5CF814F3D026F85873934D7D6D511A9774A8B0E0665CF4574gAtFL</vt:lpwstr>
      </vt:variant>
      <vt:variant>
        <vt:lpwstr/>
      </vt:variant>
      <vt:variant>
        <vt:i4>3670070</vt:i4>
      </vt:variant>
      <vt:variant>
        <vt:i4>123</vt:i4>
      </vt:variant>
      <vt:variant>
        <vt:i4>0</vt:i4>
      </vt:variant>
      <vt:variant>
        <vt:i4>5</vt:i4>
      </vt:variant>
      <vt:variant>
        <vt:lpwstr>consultantplus://offline/ref=722E7D02AD17639706B2BF0AAD43C275034B639B6D70E1D1D5EBCCF5C2FACFFA5C92E0E2457DCE4F85075767BEF701E224603D0851D5784B1BD006F0y5nFL</vt:lpwstr>
      </vt:variant>
      <vt:variant>
        <vt:lpwstr/>
      </vt:variant>
      <vt:variant>
        <vt:i4>3670070</vt:i4>
      </vt:variant>
      <vt:variant>
        <vt:i4>120</vt:i4>
      </vt:variant>
      <vt:variant>
        <vt:i4>0</vt:i4>
      </vt:variant>
      <vt:variant>
        <vt:i4>5</vt:i4>
      </vt:variant>
      <vt:variant>
        <vt:lpwstr>consultantplus://offline/ref=722E7D02AD17639706B2BF0AAD43C275034B639B6D70E1D1D5EBCCF5C2FACFFA5C92E0E2457DCE4F85075767BEF701E224603D0851D5784B1BD006F0y5nFL</vt:lpwstr>
      </vt:variant>
      <vt:variant>
        <vt:lpwstr/>
      </vt:variant>
      <vt:variant>
        <vt:i4>8126512</vt:i4>
      </vt:variant>
      <vt:variant>
        <vt:i4>117</vt:i4>
      </vt:variant>
      <vt:variant>
        <vt:i4>0</vt:i4>
      </vt:variant>
      <vt:variant>
        <vt:i4>5</vt:i4>
      </vt:variant>
      <vt:variant>
        <vt:lpwstr>consultantplus://offline/ref=394ADB3A17A7AEE90A4E1F9F4BFB26A6F25A9D7BEEC1C95A3DBC63B0501FD8BC6418FB86B760AC2DDAF7FE8E81BF484A83AC15EDC4BDAB20AAB5DB9Eb6lDL</vt:lpwstr>
      </vt:variant>
      <vt:variant>
        <vt:lpwstr/>
      </vt:variant>
      <vt:variant>
        <vt:i4>2687026</vt:i4>
      </vt:variant>
      <vt:variant>
        <vt:i4>114</vt:i4>
      </vt:variant>
      <vt:variant>
        <vt:i4>0</vt:i4>
      </vt:variant>
      <vt:variant>
        <vt:i4>5</vt:i4>
      </vt:variant>
      <vt:variant>
        <vt:lpwstr>consultantplus://offline/ref=3948CA107B09418EFC5369FC7317D12EBFE57DF59C6665010E1BCC9F239EDE1A4081F267A332408044EEF2DD4F9E945A3DCEDB1F6CA302AC041E5196C7kDL</vt:lpwstr>
      </vt:variant>
      <vt:variant>
        <vt:lpwstr/>
      </vt:variant>
      <vt:variant>
        <vt:i4>5898252</vt:i4>
      </vt:variant>
      <vt:variant>
        <vt:i4>111</vt:i4>
      </vt:variant>
      <vt:variant>
        <vt:i4>0</vt:i4>
      </vt:variant>
      <vt:variant>
        <vt:i4>5</vt:i4>
      </vt:variant>
      <vt:variant>
        <vt:lpwstr>consultantplus://offline/ref=206430C2240BF8962205BED077A8E8294F3DDC5AF673BA2F51E4A123368D0AB181BB56E86B4B6540DA279FA8915AF80FD926C5F29A6B89D09C5DC717R3M</vt:lpwstr>
      </vt:variant>
      <vt:variant>
        <vt:lpwstr/>
      </vt:variant>
      <vt:variant>
        <vt:i4>2752560</vt:i4>
      </vt:variant>
      <vt:variant>
        <vt:i4>108</vt:i4>
      </vt:variant>
      <vt:variant>
        <vt:i4>0</vt:i4>
      </vt:variant>
      <vt:variant>
        <vt:i4>5</vt:i4>
      </vt:variant>
      <vt:variant>
        <vt:lpwstr>consultantplus://offline/ref=4DD553964FE5612BE83C1CCFCCBA1A4623E86BEA00FD62B5B9A83B5D49AD1E3248FD58B3CB98EA77D7C212D92C1CDA9908F4AE651F1749B30E400A14D4hFL</vt:lpwstr>
      </vt:variant>
      <vt:variant>
        <vt:lpwstr/>
      </vt:variant>
      <vt:variant>
        <vt:i4>6553706</vt:i4>
      </vt:variant>
      <vt:variant>
        <vt:i4>105</vt:i4>
      </vt:variant>
      <vt:variant>
        <vt:i4>0</vt:i4>
      </vt:variant>
      <vt:variant>
        <vt:i4>5</vt:i4>
      </vt:variant>
      <vt:variant>
        <vt:lpwstr>consultantplus://offline/ref=60570F0C36E4A1583DF5046F635D5D574994EE6A442D1C41B0600C18A2AB466DBECB9E158EF58105401BD744F0C31093E102573D9BE4AE17X77FL</vt:lpwstr>
      </vt:variant>
      <vt:variant>
        <vt:lpwstr/>
      </vt:variant>
      <vt:variant>
        <vt:i4>3407923</vt:i4>
      </vt:variant>
      <vt:variant>
        <vt:i4>102</vt:i4>
      </vt:variant>
      <vt:variant>
        <vt:i4>0</vt:i4>
      </vt:variant>
      <vt:variant>
        <vt:i4>5</vt:i4>
      </vt:variant>
      <vt:variant>
        <vt:lpwstr>consultantplus://offline/ref=CAFFF4F4A160D90196DEEBFF1CD1E0CBFEA78EFB28AD7F412888E3A67E52BFFE0FB7DB86D3BB974BX4l1K</vt:lpwstr>
      </vt:variant>
      <vt:variant>
        <vt:lpwstr/>
      </vt:variant>
      <vt:variant>
        <vt:i4>65629</vt:i4>
      </vt:variant>
      <vt:variant>
        <vt:i4>96</vt:i4>
      </vt:variant>
      <vt:variant>
        <vt:i4>0</vt:i4>
      </vt:variant>
      <vt:variant>
        <vt:i4>5</vt:i4>
      </vt:variant>
      <vt:variant>
        <vt:lpwstr>consultantplus://offline/ref=85D3459723B578E398C35DC6F06C02F34DAFA7CC4AF384B9F2D41D51AAD0822AAE2A8AC7BC41EDN7W5H</vt:lpwstr>
      </vt:variant>
      <vt:variant>
        <vt:lpwstr/>
      </vt:variant>
      <vt:variant>
        <vt:i4>65629</vt:i4>
      </vt:variant>
      <vt:variant>
        <vt:i4>90</vt:i4>
      </vt:variant>
      <vt:variant>
        <vt:i4>0</vt:i4>
      </vt:variant>
      <vt:variant>
        <vt:i4>5</vt:i4>
      </vt:variant>
      <vt:variant>
        <vt:lpwstr>consultantplus://offline/ref=85D3459723B578E398C35DC6F06C02F34DAFA7CC4AF384B9F2D41D51AAD0822AAE2A8AC7BC41EDN7W5H</vt:lpwstr>
      </vt:variant>
      <vt:variant>
        <vt:lpwstr/>
      </vt:variant>
      <vt:variant>
        <vt:i4>65629</vt:i4>
      </vt:variant>
      <vt:variant>
        <vt:i4>87</vt:i4>
      </vt:variant>
      <vt:variant>
        <vt:i4>0</vt:i4>
      </vt:variant>
      <vt:variant>
        <vt:i4>5</vt:i4>
      </vt:variant>
      <vt:variant>
        <vt:lpwstr>consultantplus://offline/ref=85D3459723B578E398C35DC6F06C02F34DAFA7CC4AF384B9F2D41D51AAD0822AAE2A8AC7BC41EDN7W5H</vt:lpwstr>
      </vt:variant>
      <vt:variant>
        <vt:lpwstr/>
      </vt:variant>
      <vt:variant>
        <vt:i4>7143550</vt:i4>
      </vt:variant>
      <vt:variant>
        <vt:i4>84</vt:i4>
      </vt:variant>
      <vt:variant>
        <vt:i4>0</vt:i4>
      </vt:variant>
      <vt:variant>
        <vt:i4>5</vt:i4>
      </vt:variant>
      <vt:variant>
        <vt:lpwstr>http://docs.cntd.ru/document/1200092705</vt:lpwstr>
      </vt:variant>
      <vt:variant>
        <vt:lpwstr/>
      </vt:variant>
      <vt:variant>
        <vt:i4>6422648</vt:i4>
      </vt:variant>
      <vt:variant>
        <vt:i4>81</vt:i4>
      </vt:variant>
      <vt:variant>
        <vt:i4>0</vt:i4>
      </vt:variant>
      <vt:variant>
        <vt:i4>5</vt:i4>
      </vt:variant>
      <vt:variant>
        <vt:lpwstr>http://docs.cntd.ru/document/1200084096</vt:lpwstr>
      </vt:variant>
      <vt:variant>
        <vt:lpwstr/>
      </vt:variant>
      <vt:variant>
        <vt:i4>7143550</vt:i4>
      </vt:variant>
      <vt:variant>
        <vt:i4>78</vt:i4>
      </vt:variant>
      <vt:variant>
        <vt:i4>0</vt:i4>
      </vt:variant>
      <vt:variant>
        <vt:i4>5</vt:i4>
      </vt:variant>
      <vt:variant>
        <vt:lpwstr>http://docs.cntd.ru/document/1200092709</vt:lpwstr>
      </vt:variant>
      <vt:variant>
        <vt:lpwstr/>
      </vt:variant>
      <vt:variant>
        <vt:i4>6488184</vt:i4>
      </vt:variant>
      <vt:variant>
        <vt:i4>75</vt:i4>
      </vt:variant>
      <vt:variant>
        <vt:i4>0</vt:i4>
      </vt:variant>
      <vt:variant>
        <vt:i4>5</vt:i4>
      </vt:variant>
      <vt:variant>
        <vt:lpwstr>http://docs.cntd.ru/document/1200084088</vt:lpwstr>
      </vt:variant>
      <vt:variant>
        <vt:lpwstr/>
      </vt:variant>
      <vt:variant>
        <vt:i4>6815871</vt:i4>
      </vt:variant>
      <vt:variant>
        <vt:i4>72</vt:i4>
      </vt:variant>
      <vt:variant>
        <vt:i4>0</vt:i4>
      </vt:variant>
      <vt:variant>
        <vt:i4>5</vt:i4>
      </vt:variant>
      <vt:variant>
        <vt:lpwstr>http://docs.cntd.ru/document/902065388</vt:lpwstr>
      </vt:variant>
      <vt:variant>
        <vt:lpwstr/>
      </vt:variant>
      <vt:variant>
        <vt:i4>6946943</vt:i4>
      </vt:variant>
      <vt:variant>
        <vt:i4>69</vt:i4>
      </vt:variant>
      <vt:variant>
        <vt:i4>0</vt:i4>
      </vt:variant>
      <vt:variant>
        <vt:i4>5</vt:i4>
      </vt:variant>
      <vt:variant>
        <vt:lpwstr>http://docs.cntd.ru/document/1200084712</vt:lpwstr>
      </vt:variant>
      <vt:variant>
        <vt:lpwstr/>
      </vt:variant>
      <vt:variant>
        <vt:i4>2949175</vt:i4>
      </vt:variant>
      <vt:variant>
        <vt:i4>66</vt:i4>
      </vt:variant>
      <vt:variant>
        <vt:i4>0</vt:i4>
      </vt:variant>
      <vt:variant>
        <vt:i4>5</vt:i4>
      </vt:variant>
      <vt:variant>
        <vt:lpwstr>consultantplus://offline/ref=43CDC540D812C1DB688F8967B3061628192FC40AAAC03070753890F2t0tBG</vt:lpwstr>
      </vt:variant>
      <vt:variant>
        <vt:lpwstr/>
      </vt:variant>
      <vt:variant>
        <vt:i4>65629</vt:i4>
      </vt:variant>
      <vt:variant>
        <vt:i4>54</vt:i4>
      </vt:variant>
      <vt:variant>
        <vt:i4>0</vt:i4>
      </vt:variant>
      <vt:variant>
        <vt:i4>5</vt:i4>
      </vt:variant>
      <vt:variant>
        <vt:lpwstr>consultantplus://offline/ref=85D3459723B578E398C35DC6F06C02F34DAFA7CC4AF384B9F2D41D51AAD0822AAE2A8AC7BC41EDN7W5H</vt:lpwstr>
      </vt:variant>
      <vt:variant>
        <vt:lpwstr/>
      </vt:variant>
      <vt:variant>
        <vt:i4>196678</vt:i4>
      </vt:variant>
      <vt:variant>
        <vt:i4>48</vt:i4>
      </vt:variant>
      <vt:variant>
        <vt:i4>0</vt:i4>
      </vt:variant>
      <vt:variant>
        <vt:i4>5</vt:i4>
      </vt:variant>
      <vt:variant>
        <vt:lpwstr/>
      </vt:variant>
      <vt:variant>
        <vt:lpwstr>P2612</vt:lpwstr>
      </vt:variant>
      <vt:variant>
        <vt:i4>196678</vt:i4>
      </vt:variant>
      <vt:variant>
        <vt:i4>45</vt:i4>
      </vt:variant>
      <vt:variant>
        <vt:i4>0</vt:i4>
      </vt:variant>
      <vt:variant>
        <vt:i4>5</vt:i4>
      </vt:variant>
      <vt:variant>
        <vt:lpwstr/>
      </vt:variant>
      <vt:variant>
        <vt:lpwstr>P2612</vt:lpwstr>
      </vt:variant>
      <vt:variant>
        <vt:i4>196678</vt:i4>
      </vt:variant>
      <vt:variant>
        <vt:i4>42</vt:i4>
      </vt:variant>
      <vt:variant>
        <vt:i4>0</vt:i4>
      </vt:variant>
      <vt:variant>
        <vt:i4>5</vt:i4>
      </vt:variant>
      <vt:variant>
        <vt:lpwstr/>
      </vt:variant>
      <vt:variant>
        <vt:lpwstr>P2612</vt:lpwstr>
      </vt:variant>
      <vt:variant>
        <vt:i4>196678</vt:i4>
      </vt:variant>
      <vt:variant>
        <vt:i4>39</vt:i4>
      </vt:variant>
      <vt:variant>
        <vt:i4>0</vt:i4>
      </vt:variant>
      <vt:variant>
        <vt:i4>5</vt:i4>
      </vt:variant>
      <vt:variant>
        <vt:lpwstr/>
      </vt:variant>
      <vt:variant>
        <vt:lpwstr>P2612</vt:lpwstr>
      </vt:variant>
      <vt:variant>
        <vt:i4>196678</vt:i4>
      </vt:variant>
      <vt:variant>
        <vt:i4>36</vt:i4>
      </vt:variant>
      <vt:variant>
        <vt:i4>0</vt:i4>
      </vt:variant>
      <vt:variant>
        <vt:i4>5</vt:i4>
      </vt:variant>
      <vt:variant>
        <vt:lpwstr/>
      </vt:variant>
      <vt:variant>
        <vt:lpwstr>P2612</vt:lpwstr>
      </vt:variant>
      <vt:variant>
        <vt:i4>196678</vt:i4>
      </vt:variant>
      <vt:variant>
        <vt:i4>33</vt:i4>
      </vt:variant>
      <vt:variant>
        <vt:i4>0</vt:i4>
      </vt:variant>
      <vt:variant>
        <vt:i4>5</vt:i4>
      </vt:variant>
      <vt:variant>
        <vt:lpwstr/>
      </vt:variant>
      <vt:variant>
        <vt:lpwstr>P2612</vt:lpwstr>
      </vt:variant>
      <vt:variant>
        <vt:i4>196678</vt:i4>
      </vt:variant>
      <vt:variant>
        <vt:i4>30</vt:i4>
      </vt:variant>
      <vt:variant>
        <vt:i4>0</vt:i4>
      </vt:variant>
      <vt:variant>
        <vt:i4>5</vt:i4>
      </vt:variant>
      <vt:variant>
        <vt:lpwstr/>
      </vt:variant>
      <vt:variant>
        <vt:lpwstr>P2612</vt:lpwstr>
      </vt:variant>
      <vt:variant>
        <vt:i4>196678</vt:i4>
      </vt:variant>
      <vt:variant>
        <vt:i4>27</vt:i4>
      </vt:variant>
      <vt:variant>
        <vt:i4>0</vt:i4>
      </vt:variant>
      <vt:variant>
        <vt:i4>5</vt:i4>
      </vt:variant>
      <vt:variant>
        <vt:lpwstr/>
      </vt:variant>
      <vt:variant>
        <vt:lpwstr>P2612</vt:lpwstr>
      </vt:variant>
      <vt:variant>
        <vt:i4>196678</vt:i4>
      </vt:variant>
      <vt:variant>
        <vt:i4>24</vt:i4>
      </vt:variant>
      <vt:variant>
        <vt:i4>0</vt:i4>
      </vt:variant>
      <vt:variant>
        <vt:i4>5</vt:i4>
      </vt:variant>
      <vt:variant>
        <vt:lpwstr/>
      </vt:variant>
      <vt:variant>
        <vt:lpwstr>P2612</vt:lpwstr>
      </vt:variant>
      <vt:variant>
        <vt:i4>196678</vt:i4>
      </vt:variant>
      <vt:variant>
        <vt:i4>21</vt:i4>
      </vt:variant>
      <vt:variant>
        <vt:i4>0</vt:i4>
      </vt:variant>
      <vt:variant>
        <vt:i4>5</vt:i4>
      </vt:variant>
      <vt:variant>
        <vt:lpwstr/>
      </vt:variant>
      <vt:variant>
        <vt:lpwstr>P2612</vt:lpwstr>
      </vt:variant>
      <vt:variant>
        <vt:i4>196678</vt:i4>
      </vt:variant>
      <vt:variant>
        <vt:i4>18</vt:i4>
      </vt:variant>
      <vt:variant>
        <vt:i4>0</vt:i4>
      </vt:variant>
      <vt:variant>
        <vt:i4>5</vt:i4>
      </vt:variant>
      <vt:variant>
        <vt:lpwstr/>
      </vt:variant>
      <vt:variant>
        <vt:lpwstr>P2612</vt:lpwstr>
      </vt:variant>
      <vt:variant>
        <vt:i4>196678</vt:i4>
      </vt:variant>
      <vt:variant>
        <vt:i4>15</vt:i4>
      </vt:variant>
      <vt:variant>
        <vt:i4>0</vt:i4>
      </vt:variant>
      <vt:variant>
        <vt:i4>5</vt:i4>
      </vt:variant>
      <vt:variant>
        <vt:lpwstr/>
      </vt:variant>
      <vt:variant>
        <vt:lpwstr>P2612</vt:lpwstr>
      </vt:variant>
      <vt:variant>
        <vt:i4>196678</vt:i4>
      </vt:variant>
      <vt:variant>
        <vt:i4>12</vt:i4>
      </vt:variant>
      <vt:variant>
        <vt:i4>0</vt:i4>
      </vt:variant>
      <vt:variant>
        <vt:i4>5</vt:i4>
      </vt:variant>
      <vt:variant>
        <vt:lpwstr/>
      </vt:variant>
      <vt:variant>
        <vt:lpwstr>P2612</vt:lpwstr>
      </vt:variant>
      <vt:variant>
        <vt:i4>196678</vt:i4>
      </vt:variant>
      <vt:variant>
        <vt:i4>9</vt:i4>
      </vt:variant>
      <vt:variant>
        <vt:i4>0</vt:i4>
      </vt:variant>
      <vt:variant>
        <vt:i4>5</vt:i4>
      </vt:variant>
      <vt:variant>
        <vt:lpwstr/>
      </vt:variant>
      <vt:variant>
        <vt:lpwstr>P2612</vt:lpwstr>
      </vt:variant>
      <vt:variant>
        <vt:i4>196678</vt:i4>
      </vt:variant>
      <vt:variant>
        <vt:i4>6</vt:i4>
      </vt:variant>
      <vt:variant>
        <vt:i4>0</vt:i4>
      </vt:variant>
      <vt:variant>
        <vt:i4>5</vt:i4>
      </vt:variant>
      <vt:variant>
        <vt:lpwstr/>
      </vt:variant>
      <vt:variant>
        <vt:lpwstr>P2612</vt:lpwstr>
      </vt:variant>
      <vt:variant>
        <vt:i4>3211316</vt:i4>
      </vt:variant>
      <vt:variant>
        <vt:i4>3</vt:i4>
      </vt:variant>
      <vt:variant>
        <vt:i4>0</vt:i4>
      </vt:variant>
      <vt:variant>
        <vt:i4>5</vt:i4>
      </vt:variant>
      <vt:variant>
        <vt:lpwstr>consultantplus://offline/ref=1CF48AF3F602836EF22537329EDDD6E149D67D5322F2E687B85A5FBCTEkFH</vt:lpwstr>
      </vt:variant>
      <vt:variant>
        <vt:lpwstr/>
      </vt:variant>
      <vt:variant>
        <vt:i4>262146</vt:i4>
      </vt:variant>
      <vt:variant>
        <vt:i4>0</vt:i4>
      </vt:variant>
      <vt:variant>
        <vt:i4>0</vt:i4>
      </vt:variant>
      <vt:variant>
        <vt:i4>5</vt:i4>
      </vt:variant>
      <vt:variant>
        <vt:lpwstr>kodeks://link/d?nd=901876063&amp;point=mark=000000000000000000000000000000000000000000000000007D20K3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111</cp:lastModifiedBy>
  <cp:revision>3</cp:revision>
  <cp:lastPrinted>2019-10-28T12:48:00Z</cp:lastPrinted>
  <dcterms:created xsi:type="dcterms:W3CDTF">2020-04-29T08:53:00Z</dcterms:created>
  <dcterms:modified xsi:type="dcterms:W3CDTF">2020-05-15T08:04:00Z</dcterms:modified>
</cp:coreProperties>
</file>