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bookmarkStart w:id="0" w:name="_GoBack"/>
            <w:bookmarkEnd w:id="0"/>
          </w:p>
          <w:p w:rsidR="008A5889" w:rsidRPr="00D6394C" w:rsidRDefault="00797DB0"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68"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1A35FC" w:rsidRDefault="001A35FC" w:rsidP="008A5889">
                                  <w:pPr>
                                    <w:tabs>
                                      <w:tab w:val="left" w:pos="0"/>
                                    </w:tabs>
                                    <w:spacing w:line="480" w:lineRule="auto"/>
                                    <w:ind w:right="-171"/>
                                    <w:jc w:val="center"/>
                                    <w:rPr>
                                      <w:b/>
                                      <w:sz w:val="28"/>
                                      <w:szCs w:val="28"/>
                                    </w:rPr>
                                  </w:pPr>
                                  <w:r>
                                    <w:rPr>
                                      <w:b/>
                                      <w:sz w:val="28"/>
                                      <w:szCs w:val="28"/>
                                    </w:rPr>
                                    <w:t>30 апреля</w:t>
                                  </w:r>
                                </w:p>
                                <w:p w:rsidR="001A35FC" w:rsidRPr="005463F5" w:rsidRDefault="001A35FC"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1A35FC" w:rsidRPr="00F96B1A" w:rsidRDefault="001A35FC" w:rsidP="008A5889">
                                  <w:pPr>
                                    <w:spacing w:line="480" w:lineRule="auto"/>
                                    <w:jc w:val="center"/>
                                    <w:rPr>
                                      <w:b/>
                                      <w:sz w:val="28"/>
                                      <w:szCs w:val="28"/>
                                    </w:rPr>
                                  </w:pPr>
                                  <w:r w:rsidRPr="00F96B1A">
                                    <w:rPr>
                                      <w:b/>
                                      <w:sz w:val="28"/>
                                      <w:szCs w:val="28"/>
                                    </w:rPr>
                                    <w:t>№</w:t>
                                  </w:r>
                                  <w:r>
                                    <w:rPr>
                                      <w:b/>
                                      <w:sz w:val="28"/>
                                      <w:szCs w:val="28"/>
                                    </w:rPr>
                                    <w:t xml:space="preserve"> 8 (204</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">
                      <v:textbox>
                        <w:txbxContent>
                          <w:p w:rsidR="001A35FC" w:rsidRDefault="001A35FC" w:rsidP="008A5889">
                            <w:pPr>
                              <w:tabs>
                                <w:tab w:val="left" w:pos="0"/>
                              </w:tabs>
                              <w:spacing w:line="480" w:lineRule="auto"/>
                              <w:ind w:right="-171"/>
                              <w:jc w:val="center"/>
                              <w:rPr>
                                <w:b/>
                                <w:sz w:val="28"/>
                                <w:szCs w:val="28"/>
                              </w:rPr>
                            </w:pPr>
                            <w:r>
                              <w:rPr>
                                <w:b/>
                                <w:sz w:val="28"/>
                                <w:szCs w:val="28"/>
                              </w:rPr>
                              <w:t>30 апреля</w:t>
                            </w:r>
                          </w:p>
                          <w:p w:rsidR="001A35FC" w:rsidRPr="005463F5" w:rsidRDefault="001A35FC"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1A35FC" w:rsidRPr="00F96B1A" w:rsidRDefault="001A35FC" w:rsidP="008A5889">
                            <w:pPr>
                              <w:spacing w:line="480" w:lineRule="auto"/>
                              <w:jc w:val="center"/>
                              <w:rPr>
                                <w:b/>
                                <w:sz w:val="28"/>
                                <w:szCs w:val="28"/>
                              </w:rPr>
                            </w:pPr>
                            <w:r w:rsidRPr="00F96B1A">
                              <w:rPr>
                                <w:b/>
                                <w:sz w:val="28"/>
                                <w:szCs w:val="28"/>
                              </w:rPr>
                              <w:t>№</w:t>
                            </w:r>
                            <w:r>
                              <w:rPr>
                                <w:b/>
                                <w:sz w:val="28"/>
                                <w:szCs w:val="28"/>
                              </w:rPr>
                              <w:t xml:space="preserve"> 8 (204</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797DB0"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6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35FC" w:rsidRDefault="001A35FC"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" stroked="f">
                      <v:textbox>
                        <w:txbxContent>
                          <w:p w:rsidR="001A35FC" w:rsidRDefault="001A35FC"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3B5898" w:rsidRDefault="003B5898" w:rsidP="00E45682">
      <w:pPr>
        <w:pStyle w:val="ConsPlusNormal2"/>
        <w:jc w:val="center"/>
        <w:rPr>
          <w:b/>
          <w:sz w:val="18"/>
          <w:szCs w:val="18"/>
        </w:rPr>
      </w:pPr>
    </w:p>
    <w:p w:rsidR="0071387D" w:rsidRPr="00CC1024" w:rsidRDefault="00E042F5" w:rsidP="00E11490">
      <w:pPr>
        <w:jc w:val="center"/>
        <w:rPr>
          <w:b/>
          <w:sz w:val="18"/>
          <w:szCs w:val="18"/>
        </w:rPr>
      </w:pPr>
      <w:r w:rsidRPr="00E042F5">
        <w:rPr>
          <w:b/>
          <w:sz w:val="18"/>
          <w:szCs w:val="18"/>
        </w:rPr>
        <w:t xml:space="preserve">Постановление администрации Мошковского сельсовета Бековского района </w:t>
      </w:r>
      <w:r w:rsidR="00A51D2C">
        <w:rPr>
          <w:b/>
          <w:sz w:val="18"/>
          <w:szCs w:val="18"/>
        </w:rPr>
        <w:t>П</w:t>
      </w:r>
      <w:r w:rsidRPr="00E042F5">
        <w:rPr>
          <w:b/>
          <w:sz w:val="18"/>
          <w:szCs w:val="18"/>
        </w:rPr>
        <w:t>ензенской области от 2</w:t>
      </w:r>
      <w:r w:rsidR="005A7350">
        <w:rPr>
          <w:b/>
          <w:sz w:val="18"/>
          <w:szCs w:val="18"/>
        </w:rPr>
        <w:t>8</w:t>
      </w:r>
      <w:r w:rsidRPr="00E042F5">
        <w:rPr>
          <w:b/>
          <w:bCs/>
          <w:sz w:val="18"/>
          <w:szCs w:val="18"/>
        </w:rPr>
        <w:t>.04.2020 № 3</w:t>
      </w:r>
      <w:r w:rsidR="0071387D">
        <w:rPr>
          <w:b/>
          <w:bCs/>
          <w:sz w:val="18"/>
          <w:szCs w:val="18"/>
        </w:rPr>
        <w:t>1</w:t>
      </w:r>
      <w:r w:rsidRPr="00E042F5">
        <w:rPr>
          <w:b/>
          <w:bCs/>
          <w:sz w:val="18"/>
          <w:szCs w:val="18"/>
        </w:rPr>
        <w:t xml:space="preserve"> «</w:t>
      </w:r>
      <w:r w:rsidR="0071387D" w:rsidRPr="00CC1024">
        <w:rPr>
          <w:b/>
          <w:sz w:val="18"/>
          <w:szCs w:val="18"/>
        </w:rPr>
        <w:t>Об утверждении муниципальной программы Мошковского сельсовета Бековского района Пензенской области «Комплексное развитие Мошковского сельсовета Бековского района Пензенской области»</w:t>
      </w:r>
    </w:p>
    <w:p w:rsidR="0071387D" w:rsidRDefault="0071387D" w:rsidP="00E11490">
      <w:pPr>
        <w:tabs>
          <w:tab w:val="left" w:pos="3213"/>
        </w:tabs>
        <w:jc w:val="both"/>
        <w:rPr>
          <w:sz w:val="18"/>
          <w:szCs w:val="18"/>
        </w:rPr>
      </w:pPr>
      <w:r w:rsidRPr="00CC1024">
        <w:rPr>
          <w:sz w:val="18"/>
          <w:szCs w:val="18"/>
        </w:rPr>
        <w:t>В соответствии с постановлением администрации Мошковского сельсовета Бековского района Пензенской области от 27.09.2018 № 44 «Об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Мошковского сельсовета Бековского района Пензенской области», на основании статьи 23 Устава</w:t>
      </w:r>
      <w:r w:rsidR="005A7350">
        <w:rPr>
          <w:sz w:val="18"/>
          <w:szCs w:val="18"/>
        </w:rPr>
        <w:t xml:space="preserve"> </w:t>
      </w:r>
      <w:r w:rsidRPr="00CC1024">
        <w:rPr>
          <w:sz w:val="18"/>
          <w:szCs w:val="18"/>
        </w:rPr>
        <w:t>Мошковского сельсовета Бековского района Пензенской области</w:t>
      </w:r>
    </w:p>
    <w:p w:rsidR="0071387D" w:rsidRPr="00CC1024" w:rsidRDefault="0071387D" w:rsidP="00E11490">
      <w:pPr>
        <w:tabs>
          <w:tab w:val="left" w:pos="3213"/>
        </w:tabs>
        <w:jc w:val="center"/>
        <w:rPr>
          <w:sz w:val="18"/>
          <w:szCs w:val="18"/>
        </w:rPr>
      </w:pPr>
      <w:r w:rsidRPr="00CC1024">
        <w:rPr>
          <w:sz w:val="18"/>
          <w:szCs w:val="18"/>
        </w:rPr>
        <w:t xml:space="preserve">администрация Мошковского сельсовета </w:t>
      </w:r>
      <w:r w:rsidRPr="00CC1024">
        <w:rPr>
          <w:b/>
          <w:sz w:val="18"/>
          <w:szCs w:val="18"/>
        </w:rPr>
        <w:t>постановляет:</w:t>
      </w:r>
    </w:p>
    <w:p w:rsidR="0071387D" w:rsidRPr="00CC1024" w:rsidRDefault="0071387D" w:rsidP="00E11490">
      <w:pPr>
        <w:jc w:val="both"/>
        <w:rPr>
          <w:sz w:val="18"/>
          <w:szCs w:val="18"/>
        </w:rPr>
      </w:pPr>
      <w:r w:rsidRPr="00CC1024">
        <w:rPr>
          <w:sz w:val="18"/>
          <w:szCs w:val="18"/>
        </w:rPr>
        <w:t xml:space="preserve">1. Утвердить прилагаемую муниципальную программу Мошковского сельсовета Бековского района Пензенской области «Комплексное развитие Мошковского сельсовета Бековского района Пензенской области». </w:t>
      </w:r>
    </w:p>
    <w:p w:rsidR="0071387D" w:rsidRPr="00CC1024" w:rsidRDefault="0071387D" w:rsidP="00E11490">
      <w:pPr>
        <w:jc w:val="both"/>
        <w:rPr>
          <w:sz w:val="18"/>
          <w:szCs w:val="18"/>
        </w:rPr>
      </w:pPr>
      <w:r w:rsidRPr="00CC1024">
        <w:rPr>
          <w:sz w:val="18"/>
          <w:szCs w:val="18"/>
        </w:rPr>
        <w:t xml:space="preserve">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на плановый период. </w:t>
      </w:r>
    </w:p>
    <w:p w:rsidR="0071387D" w:rsidRPr="00CC1024" w:rsidRDefault="0071387D" w:rsidP="00E11490">
      <w:pPr>
        <w:jc w:val="both"/>
        <w:rPr>
          <w:sz w:val="18"/>
          <w:szCs w:val="18"/>
        </w:rPr>
      </w:pPr>
      <w:r w:rsidRPr="00CC1024">
        <w:rPr>
          <w:sz w:val="18"/>
          <w:szCs w:val="18"/>
        </w:rPr>
        <w:t>3. Опубликовать настоящее постановление в информационном бюллетене «Ведомости Мошковского сельсовета».</w:t>
      </w:r>
    </w:p>
    <w:p w:rsidR="0071387D" w:rsidRPr="00CC1024" w:rsidRDefault="0071387D" w:rsidP="00E11490">
      <w:pPr>
        <w:tabs>
          <w:tab w:val="left" w:pos="3213"/>
        </w:tabs>
        <w:jc w:val="both"/>
        <w:rPr>
          <w:sz w:val="18"/>
          <w:szCs w:val="18"/>
        </w:rPr>
      </w:pPr>
      <w:r w:rsidRPr="00CC1024">
        <w:rPr>
          <w:sz w:val="18"/>
          <w:szCs w:val="18"/>
        </w:rPr>
        <w:t>4. Настоящее постановление вступает в силу после его официального опубликования.</w:t>
      </w:r>
    </w:p>
    <w:p w:rsidR="0071387D" w:rsidRPr="00CC1024" w:rsidRDefault="0071387D" w:rsidP="00E11490">
      <w:pPr>
        <w:jc w:val="both"/>
        <w:rPr>
          <w:sz w:val="18"/>
          <w:szCs w:val="18"/>
        </w:rPr>
      </w:pPr>
      <w:r w:rsidRPr="00CC1024">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71387D" w:rsidRPr="00CC1024" w:rsidRDefault="0071387D" w:rsidP="00E11490">
      <w:pPr>
        <w:jc w:val="both"/>
        <w:rPr>
          <w:sz w:val="18"/>
          <w:szCs w:val="18"/>
        </w:rPr>
      </w:pPr>
      <w:r w:rsidRPr="00CC1024">
        <w:rPr>
          <w:sz w:val="18"/>
          <w:szCs w:val="18"/>
        </w:rPr>
        <w:t xml:space="preserve">Глава администрации </w:t>
      </w:r>
    </w:p>
    <w:p w:rsidR="0071387D" w:rsidRDefault="0071387D" w:rsidP="00E11490">
      <w:pPr>
        <w:jc w:val="both"/>
        <w:rPr>
          <w:sz w:val="18"/>
          <w:szCs w:val="18"/>
        </w:rPr>
      </w:pPr>
      <w:r w:rsidRPr="00CC1024">
        <w:rPr>
          <w:sz w:val="18"/>
          <w:szCs w:val="18"/>
        </w:rPr>
        <w:t>Мошковского сельсовета                                                                    И.Б. Гнивковский</w:t>
      </w:r>
    </w:p>
    <w:p w:rsidR="0071387D" w:rsidRPr="00CC1024" w:rsidRDefault="0071387D" w:rsidP="00E11490">
      <w:pPr>
        <w:jc w:val="both"/>
        <w:rPr>
          <w:sz w:val="18"/>
          <w:szCs w:val="18"/>
        </w:rPr>
      </w:pPr>
    </w:p>
    <w:p w:rsidR="0071387D" w:rsidRPr="00CC1024" w:rsidRDefault="0071387D" w:rsidP="00E11490">
      <w:pPr>
        <w:jc w:val="center"/>
        <w:rPr>
          <w:sz w:val="18"/>
          <w:szCs w:val="18"/>
        </w:rPr>
      </w:pPr>
      <w:r w:rsidRPr="00CC1024">
        <w:rPr>
          <w:sz w:val="18"/>
          <w:szCs w:val="18"/>
        </w:rPr>
        <w:t>Приложение</w:t>
      </w:r>
    </w:p>
    <w:p w:rsidR="0071387D" w:rsidRDefault="0071387D" w:rsidP="00E11490">
      <w:pPr>
        <w:jc w:val="center"/>
        <w:rPr>
          <w:sz w:val="18"/>
          <w:szCs w:val="18"/>
        </w:rPr>
      </w:pPr>
      <w:r w:rsidRPr="00CC1024">
        <w:rPr>
          <w:sz w:val="18"/>
          <w:szCs w:val="18"/>
        </w:rPr>
        <w:t>Утверждена постановлением администрации Мошковского сельсовета от 28.04.2020 № 31</w:t>
      </w:r>
    </w:p>
    <w:p w:rsidR="0071387D" w:rsidRPr="00CC1024" w:rsidRDefault="0071387D" w:rsidP="00E11490">
      <w:pPr>
        <w:jc w:val="center"/>
        <w:rPr>
          <w:sz w:val="18"/>
          <w:szCs w:val="18"/>
        </w:rPr>
      </w:pPr>
    </w:p>
    <w:p w:rsidR="0071387D" w:rsidRPr="00CC1024" w:rsidRDefault="0071387D" w:rsidP="00E11490">
      <w:pPr>
        <w:jc w:val="center"/>
        <w:rPr>
          <w:b/>
          <w:sz w:val="18"/>
          <w:szCs w:val="18"/>
        </w:rPr>
      </w:pPr>
      <w:r w:rsidRPr="00CC1024">
        <w:rPr>
          <w:b/>
          <w:sz w:val="18"/>
          <w:szCs w:val="18"/>
        </w:rPr>
        <w:t>Муниципальная программа</w:t>
      </w:r>
      <w:r w:rsidR="00944430">
        <w:rPr>
          <w:b/>
          <w:sz w:val="18"/>
          <w:szCs w:val="18"/>
        </w:rPr>
        <w:t xml:space="preserve"> </w:t>
      </w:r>
      <w:r w:rsidRPr="00CC1024">
        <w:rPr>
          <w:b/>
          <w:sz w:val="18"/>
          <w:szCs w:val="18"/>
        </w:rPr>
        <w:t>Мошковского сельсовета Бековского района Пензенской области «Комплексное развитие Мошковского сельсовета Бековского района Пензенской области»</w:t>
      </w:r>
    </w:p>
    <w:p w:rsidR="0071387D" w:rsidRPr="00CC1024" w:rsidRDefault="0071387D" w:rsidP="00E11490">
      <w:pPr>
        <w:jc w:val="center"/>
        <w:rPr>
          <w:b/>
          <w:sz w:val="18"/>
          <w:szCs w:val="18"/>
        </w:rPr>
      </w:pPr>
    </w:p>
    <w:p w:rsidR="0071387D" w:rsidRPr="00CC1024" w:rsidRDefault="0071387D" w:rsidP="00E11490">
      <w:pPr>
        <w:jc w:val="center"/>
        <w:rPr>
          <w:b/>
          <w:sz w:val="18"/>
          <w:szCs w:val="18"/>
        </w:rPr>
      </w:pPr>
      <w:r w:rsidRPr="00CC1024">
        <w:rPr>
          <w:b/>
          <w:sz w:val="18"/>
          <w:szCs w:val="18"/>
        </w:rPr>
        <w:t>Паспорт</w:t>
      </w:r>
    </w:p>
    <w:p w:rsidR="0071387D" w:rsidRPr="00CC1024" w:rsidRDefault="0071387D" w:rsidP="00E11490">
      <w:pPr>
        <w:jc w:val="center"/>
        <w:rPr>
          <w:b/>
          <w:sz w:val="18"/>
          <w:szCs w:val="18"/>
        </w:rPr>
      </w:pPr>
      <w:r w:rsidRPr="00CC1024">
        <w:rPr>
          <w:b/>
          <w:sz w:val="18"/>
          <w:szCs w:val="18"/>
        </w:rPr>
        <w:t>муниципальной программы</w:t>
      </w:r>
      <w:r w:rsidR="00944430">
        <w:rPr>
          <w:b/>
          <w:sz w:val="18"/>
          <w:szCs w:val="18"/>
        </w:rPr>
        <w:t xml:space="preserve"> </w:t>
      </w:r>
      <w:r w:rsidRPr="00CC1024">
        <w:rPr>
          <w:b/>
          <w:sz w:val="18"/>
          <w:szCs w:val="18"/>
        </w:rPr>
        <w:t>Мошковского сельсовета Бековского района Пензенской области</w:t>
      </w:r>
      <w:r w:rsidR="00944430">
        <w:rPr>
          <w:b/>
          <w:sz w:val="18"/>
          <w:szCs w:val="18"/>
        </w:rPr>
        <w:t xml:space="preserve"> </w:t>
      </w:r>
      <w:r w:rsidRPr="00CC1024">
        <w:rPr>
          <w:b/>
          <w:sz w:val="18"/>
          <w:szCs w:val="18"/>
        </w:rPr>
        <w:t xml:space="preserve">«Комплексное развитие Мошковского сельсовета Бековского района Пензенской области» </w:t>
      </w:r>
    </w:p>
    <w:p w:rsidR="0071387D" w:rsidRPr="00CC1024" w:rsidRDefault="0071387D" w:rsidP="00E11490">
      <w:pPr>
        <w:jc w:val="center"/>
        <w:rPr>
          <w:sz w:val="18"/>
          <w:szCs w:val="18"/>
        </w:rPr>
      </w:pPr>
    </w:p>
    <w:tbl>
      <w:tblPr>
        <w:tblW w:w="10161" w:type="dxa"/>
        <w:jc w:val="center"/>
        <w:tblLook w:val="00A0" w:firstRow="1" w:lastRow="0" w:firstColumn="1" w:lastColumn="0" w:noHBand="0" w:noVBand="0"/>
      </w:tblPr>
      <w:tblGrid>
        <w:gridCol w:w="3970"/>
        <w:gridCol w:w="6191"/>
      </w:tblGrid>
      <w:tr w:rsidR="0071387D" w:rsidRPr="00CC1024" w:rsidTr="00CB03A6">
        <w:trPr>
          <w:trHeight w:val="364"/>
          <w:jc w:val="center"/>
        </w:trPr>
        <w:tc>
          <w:tcPr>
            <w:tcW w:w="3970"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pStyle w:val="ConsPlusNormal2"/>
              <w:rPr>
                <w:rFonts w:ascii="Times New Roman" w:hAnsi="Times New Roman"/>
                <w:sz w:val="18"/>
                <w:szCs w:val="18"/>
              </w:rPr>
            </w:pPr>
            <w:r w:rsidRPr="00CC1024">
              <w:rPr>
                <w:rFonts w:ascii="Times New Roman" w:hAnsi="Times New Roman"/>
                <w:sz w:val="18"/>
                <w:szCs w:val="18"/>
              </w:rPr>
              <w:t>Наименование муниципальной программы</w:t>
            </w:r>
          </w:p>
        </w:tc>
        <w:tc>
          <w:tcPr>
            <w:tcW w:w="6191" w:type="dxa"/>
            <w:tcBorders>
              <w:top w:val="single" w:sz="4" w:space="0" w:color="auto"/>
              <w:left w:val="nil"/>
              <w:bottom w:val="single" w:sz="4" w:space="0" w:color="auto"/>
              <w:right w:val="single" w:sz="4" w:space="0" w:color="auto"/>
            </w:tcBorders>
          </w:tcPr>
          <w:p w:rsidR="0071387D" w:rsidRPr="00CC1024" w:rsidRDefault="0071387D" w:rsidP="00E11490">
            <w:pPr>
              <w:pStyle w:val="ConsPlusNormal2"/>
              <w:rPr>
                <w:rFonts w:ascii="Times New Roman" w:hAnsi="Times New Roman"/>
                <w:sz w:val="18"/>
                <w:szCs w:val="18"/>
              </w:rPr>
            </w:pPr>
            <w:r w:rsidRPr="00CC1024">
              <w:rPr>
                <w:rFonts w:ascii="Times New Roman" w:hAnsi="Times New Roman"/>
                <w:sz w:val="18"/>
                <w:szCs w:val="18"/>
              </w:rPr>
              <w:t>Комплексное развитие Мошковского сельсовета Бековского района Пензенской области(далее – муниципальная программа)</w:t>
            </w:r>
          </w:p>
        </w:tc>
      </w:tr>
      <w:tr w:rsidR="0071387D" w:rsidRPr="00CC1024" w:rsidTr="00CB03A6">
        <w:trPr>
          <w:trHeight w:val="373"/>
          <w:jc w:val="center"/>
        </w:trPr>
        <w:tc>
          <w:tcPr>
            <w:tcW w:w="3970"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rPr>
                <w:sz w:val="18"/>
                <w:szCs w:val="18"/>
              </w:rPr>
            </w:pPr>
            <w:r w:rsidRPr="00CC1024">
              <w:rPr>
                <w:sz w:val="18"/>
                <w:szCs w:val="18"/>
              </w:rPr>
              <w:t xml:space="preserve">Ответственный исполнитель муниципальной программы </w:t>
            </w:r>
          </w:p>
        </w:tc>
        <w:tc>
          <w:tcPr>
            <w:tcW w:w="6191" w:type="dxa"/>
            <w:tcBorders>
              <w:top w:val="single" w:sz="4" w:space="0" w:color="auto"/>
              <w:left w:val="nil"/>
              <w:bottom w:val="single" w:sz="4" w:space="0" w:color="auto"/>
              <w:right w:val="single" w:sz="4" w:space="0" w:color="auto"/>
            </w:tcBorders>
          </w:tcPr>
          <w:p w:rsidR="0071387D" w:rsidRPr="00CC1024" w:rsidRDefault="0071387D" w:rsidP="00E11490">
            <w:pPr>
              <w:rPr>
                <w:sz w:val="18"/>
                <w:szCs w:val="18"/>
              </w:rPr>
            </w:pPr>
            <w:r w:rsidRPr="00CC1024">
              <w:rPr>
                <w:sz w:val="18"/>
                <w:szCs w:val="18"/>
              </w:rPr>
              <w:t>Администрация Мошковского сельсовета Бековского района Пензенской области</w:t>
            </w:r>
          </w:p>
        </w:tc>
      </w:tr>
      <w:tr w:rsidR="0071387D" w:rsidRPr="00CC1024" w:rsidTr="00CB03A6">
        <w:trPr>
          <w:trHeight w:val="552"/>
          <w:jc w:val="center"/>
        </w:trPr>
        <w:tc>
          <w:tcPr>
            <w:tcW w:w="3970"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rPr>
                <w:sz w:val="18"/>
                <w:szCs w:val="18"/>
              </w:rPr>
            </w:pPr>
            <w:r w:rsidRPr="00CC1024">
              <w:rPr>
                <w:sz w:val="18"/>
                <w:szCs w:val="18"/>
              </w:rPr>
              <w:t xml:space="preserve">Соисполнители муниципальной программы </w:t>
            </w:r>
          </w:p>
        </w:tc>
        <w:tc>
          <w:tcPr>
            <w:tcW w:w="6191" w:type="dxa"/>
            <w:tcBorders>
              <w:top w:val="single" w:sz="4" w:space="0" w:color="auto"/>
              <w:left w:val="nil"/>
              <w:bottom w:val="single" w:sz="4" w:space="0" w:color="auto"/>
              <w:right w:val="single" w:sz="4" w:space="0" w:color="auto"/>
            </w:tcBorders>
          </w:tcPr>
          <w:p w:rsidR="0071387D" w:rsidRPr="00CC1024" w:rsidRDefault="0071387D" w:rsidP="00E11490">
            <w:pPr>
              <w:rPr>
                <w:sz w:val="18"/>
                <w:szCs w:val="18"/>
              </w:rPr>
            </w:pPr>
            <w:r w:rsidRPr="00CC1024">
              <w:rPr>
                <w:sz w:val="18"/>
                <w:szCs w:val="18"/>
              </w:rPr>
              <w:t>- администрация Мошковского сельсовета Бековского района Пензенской области;</w:t>
            </w:r>
          </w:p>
          <w:p w:rsidR="0071387D" w:rsidRPr="00CC1024" w:rsidRDefault="0071387D" w:rsidP="00E11490">
            <w:pPr>
              <w:rPr>
                <w:sz w:val="18"/>
                <w:szCs w:val="18"/>
              </w:rPr>
            </w:pPr>
            <w:r w:rsidRPr="00CC1024">
              <w:rPr>
                <w:sz w:val="18"/>
                <w:szCs w:val="18"/>
              </w:rPr>
              <w:t>- граждане, их объединения;</w:t>
            </w:r>
          </w:p>
          <w:p w:rsidR="0071387D" w:rsidRPr="00CC1024" w:rsidRDefault="0071387D" w:rsidP="00E11490">
            <w:pPr>
              <w:rPr>
                <w:sz w:val="18"/>
                <w:szCs w:val="18"/>
              </w:rPr>
            </w:pPr>
            <w:r w:rsidRPr="00CC1024">
              <w:rPr>
                <w:sz w:val="18"/>
                <w:szCs w:val="18"/>
              </w:rPr>
              <w:t>- заинтересованные лица;</w:t>
            </w:r>
          </w:p>
          <w:p w:rsidR="0071387D" w:rsidRPr="00CC1024" w:rsidRDefault="0071387D" w:rsidP="00E11490">
            <w:pPr>
              <w:rPr>
                <w:sz w:val="18"/>
                <w:szCs w:val="18"/>
              </w:rPr>
            </w:pPr>
            <w:r w:rsidRPr="00CC1024">
              <w:rPr>
                <w:sz w:val="18"/>
                <w:szCs w:val="18"/>
              </w:rPr>
              <w:t>- общественные организации;</w:t>
            </w:r>
          </w:p>
          <w:p w:rsidR="0071387D" w:rsidRPr="00CC1024" w:rsidRDefault="0071387D" w:rsidP="00E11490">
            <w:pPr>
              <w:rPr>
                <w:sz w:val="18"/>
                <w:szCs w:val="18"/>
              </w:rPr>
            </w:pPr>
            <w:r w:rsidRPr="00CC1024">
              <w:rPr>
                <w:sz w:val="18"/>
                <w:szCs w:val="18"/>
              </w:rPr>
              <w:t>- подрядные организации.</w:t>
            </w:r>
          </w:p>
        </w:tc>
      </w:tr>
      <w:tr w:rsidR="0071387D" w:rsidRPr="00CC1024" w:rsidTr="00CB03A6">
        <w:trPr>
          <w:trHeight w:val="258"/>
          <w:jc w:val="center"/>
        </w:trPr>
        <w:tc>
          <w:tcPr>
            <w:tcW w:w="3970"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rPr>
                <w:sz w:val="18"/>
                <w:szCs w:val="18"/>
              </w:rPr>
            </w:pPr>
            <w:r w:rsidRPr="00CC1024">
              <w:rPr>
                <w:sz w:val="18"/>
                <w:szCs w:val="18"/>
              </w:rPr>
              <w:t>Подпрограммы</w:t>
            </w:r>
          </w:p>
        </w:tc>
        <w:tc>
          <w:tcPr>
            <w:tcW w:w="6191" w:type="dxa"/>
            <w:tcBorders>
              <w:top w:val="single" w:sz="4" w:space="0" w:color="auto"/>
              <w:left w:val="nil"/>
              <w:bottom w:val="single" w:sz="4" w:space="0" w:color="auto"/>
              <w:right w:val="single" w:sz="4" w:space="0" w:color="auto"/>
            </w:tcBorders>
          </w:tcPr>
          <w:p w:rsidR="0071387D" w:rsidRPr="00CC1024" w:rsidRDefault="0071387D" w:rsidP="00E11490">
            <w:pPr>
              <w:rPr>
                <w:sz w:val="18"/>
                <w:szCs w:val="18"/>
              </w:rPr>
            </w:pPr>
            <w:r w:rsidRPr="00CC1024">
              <w:rPr>
                <w:sz w:val="18"/>
                <w:szCs w:val="18"/>
              </w:rPr>
              <w:t>Подпрограммы отсутствуют</w:t>
            </w:r>
          </w:p>
        </w:tc>
      </w:tr>
      <w:tr w:rsidR="0071387D" w:rsidRPr="00CC1024" w:rsidTr="00CB03A6">
        <w:trPr>
          <w:trHeight w:val="276"/>
          <w:jc w:val="center"/>
        </w:trPr>
        <w:tc>
          <w:tcPr>
            <w:tcW w:w="3970"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rPr>
                <w:sz w:val="18"/>
                <w:szCs w:val="18"/>
              </w:rPr>
            </w:pPr>
            <w:r w:rsidRPr="00CC1024">
              <w:rPr>
                <w:sz w:val="18"/>
                <w:szCs w:val="18"/>
              </w:rPr>
              <w:t>Цели муниципальной программы</w:t>
            </w:r>
          </w:p>
        </w:tc>
        <w:tc>
          <w:tcPr>
            <w:tcW w:w="6191" w:type="dxa"/>
            <w:tcBorders>
              <w:top w:val="single" w:sz="4" w:space="0" w:color="auto"/>
              <w:left w:val="single" w:sz="4" w:space="0" w:color="auto"/>
              <w:bottom w:val="single" w:sz="4" w:space="0" w:color="auto"/>
              <w:right w:val="single" w:sz="4" w:space="0" w:color="auto"/>
            </w:tcBorders>
            <w:vAlign w:val="bottom"/>
          </w:tcPr>
          <w:p w:rsidR="0071387D" w:rsidRPr="00CC1024" w:rsidRDefault="0071387D" w:rsidP="00E11490">
            <w:pPr>
              <w:rPr>
                <w:sz w:val="18"/>
                <w:szCs w:val="18"/>
              </w:rPr>
            </w:pPr>
            <w:r w:rsidRPr="00CC1024">
              <w:rPr>
                <w:sz w:val="18"/>
                <w:szCs w:val="18"/>
              </w:rPr>
              <w:t>Обеспечение создания комфортных условий жизнедеятельности в Мошковском сельсовете Бековского района Пензенской области</w:t>
            </w:r>
          </w:p>
        </w:tc>
      </w:tr>
      <w:tr w:rsidR="0071387D" w:rsidRPr="00CC1024" w:rsidTr="00CB03A6">
        <w:trPr>
          <w:trHeight w:val="276"/>
          <w:jc w:val="center"/>
        </w:trPr>
        <w:tc>
          <w:tcPr>
            <w:tcW w:w="3970"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rPr>
                <w:sz w:val="18"/>
                <w:szCs w:val="18"/>
              </w:rPr>
            </w:pPr>
            <w:r w:rsidRPr="00CC1024">
              <w:rPr>
                <w:sz w:val="18"/>
                <w:szCs w:val="18"/>
              </w:rPr>
              <w:t>Задачи муниципальной программы</w:t>
            </w:r>
          </w:p>
        </w:tc>
        <w:tc>
          <w:tcPr>
            <w:tcW w:w="6191" w:type="dxa"/>
            <w:tcBorders>
              <w:top w:val="single" w:sz="4" w:space="0" w:color="auto"/>
              <w:left w:val="nil"/>
              <w:bottom w:val="single" w:sz="4" w:space="0" w:color="auto"/>
              <w:right w:val="single" w:sz="4" w:space="0" w:color="auto"/>
            </w:tcBorders>
          </w:tcPr>
          <w:p w:rsidR="0071387D" w:rsidRPr="00CC1024" w:rsidRDefault="0071387D" w:rsidP="00E11490">
            <w:pPr>
              <w:rPr>
                <w:sz w:val="18"/>
                <w:szCs w:val="18"/>
              </w:rPr>
            </w:pPr>
            <w:r w:rsidRPr="00CC1024">
              <w:rPr>
                <w:sz w:val="18"/>
                <w:szCs w:val="18"/>
              </w:rPr>
              <w:t>- создание и обустройство площадок накопления твердых коммунальных отходов</w:t>
            </w:r>
          </w:p>
        </w:tc>
      </w:tr>
      <w:tr w:rsidR="0071387D" w:rsidRPr="00CC1024" w:rsidTr="00CB03A6">
        <w:trPr>
          <w:trHeight w:val="274"/>
          <w:jc w:val="center"/>
        </w:trPr>
        <w:tc>
          <w:tcPr>
            <w:tcW w:w="3970"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rPr>
                <w:sz w:val="18"/>
                <w:szCs w:val="18"/>
              </w:rPr>
            </w:pPr>
            <w:r w:rsidRPr="00CC1024">
              <w:rPr>
                <w:sz w:val="18"/>
                <w:szCs w:val="18"/>
              </w:rPr>
              <w:t>Целевые показатели муниципальной программы</w:t>
            </w:r>
          </w:p>
        </w:tc>
        <w:tc>
          <w:tcPr>
            <w:tcW w:w="6191" w:type="dxa"/>
            <w:tcBorders>
              <w:top w:val="single" w:sz="4" w:space="0" w:color="auto"/>
              <w:left w:val="nil"/>
              <w:bottom w:val="single" w:sz="4" w:space="0" w:color="auto"/>
              <w:right w:val="single" w:sz="4" w:space="0" w:color="auto"/>
            </w:tcBorders>
          </w:tcPr>
          <w:p w:rsidR="0071387D" w:rsidRPr="00CC1024" w:rsidRDefault="0071387D" w:rsidP="00E11490">
            <w:pPr>
              <w:rPr>
                <w:sz w:val="18"/>
                <w:szCs w:val="18"/>
              </w:rPr>
            </w:pPr>
            <w:r w:rsidRPr="00CC1024">
              <w:rPr>
                <w:sz w:val="18"/>
                <w:szCs w:val="18"/>
              </w:rPr>
              <w:t>- увеличение количества площадок накопления твердых коммунальных отходов</w:t>
            </w:r>
          </w:p>
        </w:tc>
      </w:tr>
      <w:tr w:rsidR="0071387D" w:rsidRPr="00CC1024" w:rsidTr="00CB03A6">
        <w:trPr>
          <w:trHeight w:val="276"/>
          <w:jc w:val="center"/>
        </w:trPr>
        <w:tc>
          <w:tcPr>
            <w:tcW w:w="3970" w:type="dxa"/>
            <w:tcBorders>
              <w:top w:val="single" w:sz="4" w:space="0" w:color="auto"/>
              <w:left w:val="single" w:sz="4" w:space="0" w:color="auto"/>
              <w:bottom w:val="single" w:sz="4" w:space="0" w:color="auto"/>
              <w:right w:val="single" w:sz="4" w:space="0" w:color="auto"/>
            </w:tcBorders>
            <w:vAlign w:val="bottom"/>
          </w:tcPr>
          <w:p w:rsidR="0071387D" w:rsidRPr="00CC1024" w:rsidRDefault="0071387D" w:rsidP="00E11490">
            <w:pPr>
              <w:rPr>
                <w:sz w:val="18"/>
                <w:szCs w:val="18"/>
              </w:rPr>
            </w:pPr>
            <w:r w:rsidRPr="00CC1024">
              <w:rPr>
                <w:sz w:val="18"/>
                <w:szCs w:val="18"/>
              </w:rPr>
              <w:t>Этапы и сроки реализации муниципальной программы</w:t>
            </w:r>
          </w:p>
        </w:tc>
        <w:tc>
          <w:tcPr>
            <w:tcW w:w="6191"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rPr>
                <w:sz w:val="18"/>
                <w:szCs w:val="18"/>
              </w:rPr>
            </w:pPr>
            <w:r w:rsidRPr="00CC1024">
              <w:rPr>
                <w:sz w:val="18"/>
                <w:szCs w:val="18"/>
              </w:rPr>
              <w:t>2020-2025 годы, без разбивки на этапы</w:t>
            </w:r>
          </w:p>
        </w:tc>
      </w:tr>
      <w:tr w:rsidR="0071387D" w:rsidRPr="00CC1024" w:rsidTr="00CB03A6">
        <w:trPr>
          <w:trHeight w:val="552"/>
          <w:jc w:val="center"/>
        </w:trPr>
        <w:tc>
          <w:tcPr>
            <w:tcW w:w="3970"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rPr>
                <w:sz w:val="18"/>
                <w:szCs w:val="18"/>
              </w:rPr>
            </w:pPr>
            <w:r w:rsidRPr="00CC1024">
              <w:rPr>
                <w:sz w:val="18"/>
                <w:szCs w:val="18"/>
              </w:rPr>
              <w:t>Объемы бюджетных ассигнований муниципальной программы (по годам и источникам финансирования)</w:t>
            </w:r>
          </w:p>
        </w:tc>
        <w:tc>
          <w:tcPr>
            <w:tcW w:w="6191" w:type="dxa"/>
            <w:tcBorders>
              <w:top w:val="single" w:sz="4" w:space="0" w:color="auto"/>
              <w:left w:val="nil"/>
              <w:bottom w:val="single" w:sz="4" w:space="0" w:color="auto"/>
              <w:right w:val="single" w:sz="4" w:space="0" w:color="auto"/>
            </w:tcBorders>
            <w:vAlign w:val="bottom"/>
          </w:tcPr>
          <w:p w:rsidR="0071387D" w:rsidRPr="00CC1024" w:rsidRDefault="0071387D" w:rsidP="00E11490">
            <w:pPr>
              <w:autoSpaceDE w:val="0"/>
              <w:autoSpaceDN w:val="0"/>
              <w:adjustRightInd w:val="0"/>
              <w:rPr>
                <w:color w:val="000000"/>
                <w:sz w:val="18"/>
                <w:szCs w:val="18"/>
              </w:rPr>
            </w:pPr>
            <w:r w:rsidRPr="00CC1024">
              <w:rPr>
                <w:color w:val="000000"/>
                <w:sz w:val="18"/>
                <w:szCs w:val="18"/>
              </w:rPr>
              <w:t>Общий объем бюджетных ассигнований на реализацию программы составляет 65,072 тыс. рублей, в том числе:</w:t>
            </w:r>
          </w:p>
          <w:p w:rsidR="0071387D" w:rsidRPr="00CC1024" w:rsidRDefault="0071387D" w:rsidP="00E11490">
            <w:pPr>
              <w:rPr>
                <w:color w:val="000000"/>
                <w:sz w:val="18"/>
                <w:szCs w:val="18"/>
              </w:rPr>
            </w:pPr>
            <w:r w:rsidRPr="00CC1024">
              <w:rPr>
                <w:color w:val="000000"/>
                <w:sz w:val="18"/>
                <w:szCs w:val="18"/>
              </w:rPr>
              <w:t>- из федерального бюджета составляет 41,906 тыс. рублей; в том числе:</w:t>
            </w:r>
          </w:p>
          <w:p w:rsidR="0071387D" w:rsidRPr="00CC1024" w:rsidRDefault="0071387D" w:rsidP="00E11490">
            <w:pPr>
              <w:autoSpaceDE w:val="0"/>
              <w:autoSpaceDN w:val="0"/>
              <w:adjustRightInd w:val="0"/>
              <w:rPr>
                <w:color w:val="000000"/>
                <w:sz w:val="18"/>
                <w:szCs w:val="18"/>
              </w:rPr>
            </w:pPr>
            <w:r w:rsidRPr="00CC1024">
              <w:rPr>
                <w:color w:val="000000"/>
                <w:sz w:val="18"/>
                <w:szCs w:val="18"/>
              </w:rPr>
              <w:lastRenderedPageBreak/>
              <w:t>2020 год – 41,906 тыс. руб.;</w:t>
            </w:r>
          </w:p>
          <w:p w:rsidR="0071387D" w:rsidRPr="00CC1024" w:rsidRDefault="0071387D" w:rsidP="00E11490">
            <w:pPr>
              <w:rPr>
                <w:color w:val="000000"/>
                <w:sz w:val="18"/>
                <w:szCs w:val="18"/>
              </w:rPr>
            </w:pPr>
            <w:r w:rsidRPr="00CC1024">
              <w:rPr>
                <w:color w:val="000000"/>
                <w:sz w:val="18"/>
                <w:szCs w:val="18"/>
              </w:rPr>
              <w:t>2021 год – 0,000 тыс. руб.;</w:t>
            </w:r>
          </w:p>
          <w:p w:rsidR="0071387D" w:rsidRPr="00CC1024" w:rsidRDefault="0071387D" w:rsidP="00E11490">
            <w:pPr>
              <w:rPr>
                <w:color w:val="000000"/>
                <w:sz w:val="18"/>
                <w:szCs w:val="18"/>
              </w:rPr>
            </w:pPr>
            <w:r w:rsidRPr="00CC1024">
              <w:rPr>
                <w:color w:val="000000"/>
                <w:sz w:val="18"/>
                <w:szCs w:val="18"/>
              </w:rPr>
              <w:t>2022 год – 0,000 тыс. руб.;</w:t>
            </w:r>
          </w:p>
          <w:p w:rsidR="0071387D" w:rsidRPr="00CC1024" w:rsidRDefault="0071387D" w:rsidP="00E11490">
            <w:pPr>
              <w:rPr>
                <w:color w:val="000000"/>
                <w:sz w:val="18"/>
                <w:szCs w:val="18"/>
              </w:rPr>
            </w:pPr>
            <w:r w:rsidRPr="00CC1024">
              <w:rPr>
                <w:color w:val="000000"/>
                <w:sz w:val="18"/>
                <w:szCs w:val="18"/>
              </w:rPr>
              <w:t>2023 год – 0,000 тыс. руб.;</w:t>
            </w:r>
          </w:p>
          <w:p w:rsidR="0071387D" w:rsidRPr="00CC1024" w:rsidRDefault="0071387D" w:rsidP="00E11490">
            <w:pPr>
              <w:rPr>
                <w:color w:val="000000"/>
                <w:sz w:val="18"/>
                <w:szCs w:val="18"/>
              </w:rPr>
            </w:pPr>
            <w:r w:rsidRPr="00CC1024">
              <w:rPr>
                <w:color w:val="000000"/>
                <w:sz w:val="18"/>
                <w:szCs w:val="18"/>
              </w:rPr>
              <w:t>2024 год – 0,000 тыс. руб.;</w:t>
            </w:r>
          </w:p>
          <w:p w:rsidR="0071387D" w:rsidRPr="00CC1024" w:rsidRDefault="0071387D" w:rsidP="00E11490">
            <w:pPr>
              <w:rPr>
                <w:color w:val="000000"/>
                <w:sz w:val="18"/>
                <w:szCs w:val="18"/>
              </w:rPr>
            </w:pPr>
            <w:r w:rsidRPr="00CC1024">
              <w:rPr>
                <w:color w:val="000000"/>
                <w:sz w:val="18"/>
                <w:szCs w:val="18"/>
              </w:rPr>
              <w:t>2025 год – 0,000 тыс. руб.;</w:t>
            </w:r>
          </w:p>
          <w:p w:rsidR="0071387D" w:rsidRPr="00CC1024" w:rsidRDefault="0071387D" w:rsidP="00E11490">
            <w:pPr>
              <w:rPr>
                <w:color w:val="000000"/>
                <w:sz w:val="18"/>
                <w:szCs w:val="18"/>
              </w:rPr>
            </w:pPr>
            <w:r w:rsidRPr="00CC1024">
              <w:rPr>
                <w:color w:val="000000"/>
                <w:sz w:val="18"/>
                <w:szCs w:val="18"/>
              </w:rPr>
              <w:t>- из бюджета Пензенской области составляет 3,644 тыс. рублей, в том числе:</w:t>
            </w:r>
          </w:p>
          <w:p w:rsidR="0071387D" w:rsidRPr="00CC1024" w:rsidRDefault="0071387D" w:rsidP="00E11490">
            <w:pPr>
              <w:autoSpaceDE w:val="0"/>
              <w:autoSpaceDN w:val="0"/>
              <w:adjustRightInd w:val="0"/>
              <w:rPr>
                <w:color w:val="000000"/>
                <w:sz w:val="18"/>
                <w:szCs w:val="18"/>
              </w:rPr>
            </w:pPr>
            <w:r w:rsidRPr="00CC1024">
              <w:rPr>
                <w:color w:val="000000"/>
                <w:sz w:val="18"/>
                <w:szCs w:val="18"/>
              </w:rPr>
              <w:t>2020 год – 3,644 тыс. руб.;</w:t>
            </w:r>
          </w:p>
          <w:p w:rsidR="0071387D" w:rsidRPr="00CC1024" w:rsidRDefault="0071387D" w:rsidP="00E11490">
            <w:pPr>
              <w:rPr>
                <w:color w:val="000000"/>
                <w:sz w:val="18"/>
                <w:szCs w:val="18"/>
              </w:rPr>
            </w:pPr>
            <w:r w:rsidRPr="00CC1024">
              <w:rPr>
                <w:color w:val="000000"/>
                <w:sz w:val="18"/>
                <w:szCs w:val="18"/>
              </w:rPr>
              <w:t>2021 год – 0,000 тыс. руб.;</w:t>
            </w:r>
          </w:p>
          <w:p w:rsidR="0071387D" w:rsidRPr="00CC1024" w:rsidRDefault="0071387D" w:rsidP="00E11490">
            <w:pPr>
              <w:rPr>
                <w:color w:val="000000"/>
                <w:sz w:val="18"/>
                <w:szCs w:val="18"/>
              </w:rPr>
            </w:pPr>
            <w:r w:rsidRPr="00CC1024">
              <w:rPr>
                <w:color w:val="000000"/>
                <w:sz w:val="18"/>
                <w:szCs w:val="18"/>
              </w:rPr>
              <w:t>2022 год – 0,000 тыс. руб.;</w:t>
            </w:r>
          </w:p>
          <w:p w:rsidR="0071387D" w:rsidRPr="00CC1024" w:rsidRDefault="0071387D" w:rsidP="00E11490">
            <w:pPr>
              <w:rPr>
                <w:color w:val="000000"/>
                <w:sz w:val="18"/>
                <w:szCs w:val="18"/>
              </w:rPr>
            </w:pPr>
            <w:r w:rsidRPr="00CC1024">
              <w:rPr>
                <w:color w:val="000000"/>
                <w:sz w:val="18"/>
                <w:szCs w:val="18"/>
              </w:rPr>
              <w:t>2023 год – 0,000 тыс. руб.;</w:t>
            </w:r>
          </w:p>
          <w:p w:rsidR="0071387D" w:rsidRPr="00CC1024" w:rsidRDefault="0071387D" w:rsidP="00E11490">
            <w:pPr>
              <w:rPr>
                <w:color w:val="000000"/>
                <w:sz w:val="18"/>
                <w:szCs w:val="18"/>
              </w:rPr>
            </w:pPr>
            <w:r w:rsidRPr="00CC1024">
              <w:rPr>
                <w:color w:val="000000"/>
                <w:sz w:val="18"/>
                <w:szCs w:val="18"/>
              </w:rPr>
              <w:t>2024 год – 0,000 тыс. руб.;</w:t>
            </w:r>
          </w:p>
          <w:p w:rsidR="0071387D" w:rsidRPr="00CC1024" w:rsidRDefault="0071387D" w:rsidP="00E11490">
            <w:pPr>
              <w:rPr>
                <w:color w:val="000000"/>
                <w:sz w:val="18"/>
                <w:szCs w:val="18"/>
              </w:rPr>
            </w:pPr>
            <w:r w:rsidRPr="00CC1024">
              <w:rPr>
                <w:color w:val="000000"/>
                <w:sz w:val="18"/>
                <w:szCs w:val="18"/>
              </w:rPr>
              <w:t>2025 год – 0,000 тыс. руб.</w:t>
            </w:r>
          </w:p>
          <w:p w:rsidR="0071387D" w:rsidRPr="00CC1024" w:rsidRDefault="0071387D" w:rsidP="00E11490">
            <w:pPr>
              <w:rPr>
                <w:color w:val="000000"/>
                <w:sz w:val="18"/>
                <w:szCs w:val="18"/>
              </w:rPr>
            </w:pPr>
            <w:r w:rsidRPr="00CC1024">
              <w:rPr>
                <w:color w:val="000000"/>
                <w:sz w:val="18"/>
                <w:szCs w:val="18"/>
              </w:rPr>
              <w:t>- из бюджета Мошковского сельсовета Бековского района Пензенской области составляет 19,522 тыс. рублей, в том числе:</w:t>
            </w:r>
          </w:p>
          <w:p w:rsidR="0071387D" w:rsidRPr="00CC1024" w:rsidRDefault="0071387D" w:rsidP="00E11490">
            <w:pPr>
              <w:autoSpaceDE w:val="0"/>
              <w:autoSpaceDN w:val="0"/>
              <w:adjustRightInd w:val="0"/>
              <w:rPr>
                <w:color w:val="000000"/>
                <w:sz w:val="18"/>
                <w:szCs w:val="18"/>
              </w:rPr>
            </w:pPr>
            <w:r w:rsidRPr="00CC1024">
              <w:rPr>
                <w:color w:val="000000"/>
                <w:sz w:val="18"/>
                <w:szCs w:val="18"/>
              </w:rPr>
              <w:t>2020 год – 19,522 тыс. руб.,</w:t>
            </w:r>
          </w:p>
          <w:p w:rsidR="0071387D" w:rsidRPr="00CC1024" w:rsidRDefault="0071387D" w:rsidP="00E11490">
            <w:pPr>
              <w:autoSpaceDE w:val="0"/>
              <w:autoSpaceDN w:val="0"/>
              <w:adjustRightInd w:val="0"/>
              <w:rPr>
                <w:color w:val="000000"/>
                <w:sz w:val="18"/>
                <w:szCs w:val="18"/>
              </w:rPr>
            </w:pPr>
            <w:r w:rsidRPr="00CC1024">
              <w:rPr>
                <w:color w:val="000000"/>
                <w:sz w:val="18"/>
                <w:szCs w:val="18"/>
              </w:rPr>
              <w:t>2021 год – 0,000 тыс. руб.;</w:t>
            </w:r>
          </w:p>
          <w:p w:rsidR="0071387D" w:rsidRPr="00CC1024" w:rsidRDefault="0071387D" w:rsidP="00E11490">
            <w:pPr>
              <w:rPr>
                <w:color w:val="000000"/>
                <w:sz w:val="18"/>
                <w:szCs w:val="18"/>
              </w:rPr>
            </w:pPr>
            <w:r w:rsidRPr="00CC1024">
              <w:rPr>
                <w:color w:val="000000"/>
                <w:sz w:val="18"/>
                <w:szCs w:val="18"/>
              </w:rPr>
              <w:t>2022 год – 0,000 тыс. руб.;</w:t>
            </w:r>
          </w:p>
          <w:p w:rsidR="0071387D" w:rsidRPr="00CC1024" w:rsidRDefault="0071387D" w:rsidP="00E11490">
            <w:pPr>
              <w:rPr>
                <w:color w:val="000000"/>
                <w:sz w:val="18"/>
                <w:szCs w:val="18"/>
              </w:rPr>
            </w:pPr>
            <w:r w:rsidRPr="00CC1024">
              <w:rPr>
                <w:color w:val="000000"/>
                <w:sz w:val="18"/>
                <w:szCs w:val="18"/>
              </w:rPr>
              <w:t>2023 год – 0,000 тыс. руб.;</w:t>
            </w:r>
          </w:p>
          <w:p w:rsidR="0071387D" w:rsidRPr="00CC1024" w:rsidRDefault="0071387D" w:rsidP="00E11490">
            <w:pPr>
              <w:rPr>
                <w:color w:val="000000"/>
                <w:sz w:val="18"/>
                <w:szCs w:val="18"/>
              </w:rPr>
            </w:pPr>
            <w:r w:rsidRPr="00CC1024">
              <w:rPr>
                <w:color w:val="000000"/>
                <w:sz w:val="18"/>
                <w:szCs w:val="18"/>
              </w:rPr>
              <w:t>2024 год – 0,000 тыс. руб.;</w:t>
            </w:r>
          </w:p>
          <w:p w:rsidR="0071387D" w:rsidRPr="00CC1024" w:rsidRDefault="0071387D" w:rsidP="00E11490">
            <w:pPr>
              <w:rPr>
                <w:sz w:val="18"/>
                <w:szCs w:val="18"/>
              </w:rPr>
            </w:pPr>
            <w:r w:rsidRPr="00CC1024">
              <w:rPr>
                <w:color w:val="000000"/>
                <w:sz w:val="18"/>
                <w:szCs w:val="18"/>
              </w:rPr>
              <w:t>2025 год – 0,000 тыс. руб.</w:t>
            </w:r>
          </w:p>
        </w:tc>
      </w:tr>
    </w:tbl>
    <w:p w:rsidR="00944430" w:rsidRDefault="00944430" w:rsidP="00E11490">
      <w:pPr>
        <w:jc w:val="center"/>
        <w:rPr>
          <w:b/>
          <w:sz w:val="18"/>
          <w:szCs w:val="18"/>
        </w:rPr>
      </w:pPr>
    </w:p>
    <w:p w:rsidR="0071387D" w:rsidRPr="00CC1024" w:rsidRDefault="0071387D" w:rsidP="00E11490">
      <w:pPr>
        <w:jc w:val="center"/>
        <w:rPr>
          <w:b/>
          <w:sz w:val="18"/>
          <w:szCs w:val="18"/>
        </w:rPr>
      </w:pPr>
      <w:r w:rsidRPr="00CC1024">
        <w:rPr>
          <w:b/>
          <w:sz w:val="18"/>
          <w:szCs w:val="18"/>
        </w:rPr>
        <w:t>1. Общая характеристика сферы реализации муниципальной программы</w:t>
      </w:r>
    </w:p>
    <w:p w:rsidR="0071387D" w:rsidRPr="00CC1024" w:rsidRDefault="0071387D" w:rsidP="00E11490">
      <w:pPr>
        <w:jc w:val="both"/>
        <w:rPr>
          <w:sz w:val="18"/>
          <w:szCs w:val="18"/>
        </w:rPr>
      </w:pPr>
      <w:r w:rsidRPr="00CC1024">
        <w:rPr>
          <w:sz w:val="18"/>
          <w:szCs w:val="18"/>
        </w:rPr>
        <w:t xml:space="preserve">Решение задачи по повышению уровня и качества жизни населения, комплексному развитию территории, предусмотренной государственной </w:t>
      </w:r>
      <w:hyperlink w:anchor="Par33" w:tooltip="ГОСУДАРСТВЕННАЯ ПРОГРАММА РОССИЙСКОЙ ФЕДЕРАЦИИ" w:history="1">
        <w:r w:rsidRPr="00CC1024">
          <w:rPr>
            <w:sz w:val="18"/>
            <w:szCs w:val="18"/>
          </w:rPr>
          <w:t>программой</w:t>
        </w:r>
      </w:hyperlink>
      <w:r w:rsidRPr="00CC1024">
        <w:rPr>
          <w:sz w:val="18"/>
          <w:szCs w:val="18"/>
        </w:rPr>
        <w:t xml:space="preserve"> Российской Федерации «Комплексное развитие сельских территорий», утвержденной постановлением Правительства Российской Федерации от 31.05.2019 № 696, требует принятия мер по созданию предпосылок для устойчивого развития территории путем создания и развития инфраструктуры в Мошковском сельсовете Бековского района Пензенской области.</w:t>
      </w:r>
    </w:p>
    <w:p w:rsidR="0071387D" w:rsidRPr="00CC1024" w:rsidRDefault="0071387D" w:rsidP="00E11490">
      <w:pPr>
        <w:autoSpaceDE w:val="0"/>
        <w:autoSpaceDN w:val="0"/>
        <w:adjustRightInd w:val="0"/>
        <w:jc w:val="both"/>
        <w:rPr>
          <w:sz w:val="18"/>
          <w:szCs w:val="18"/>
        </w:rPr>
      </w:pPr>
      <w:r w:rsidRPr="00CC1024">
        <w:rPr>
          <w:sz w:val="18"/>
          <w:szCs w:val="18"/>
        </w:rPr>
        <w:t>С учетом объективных особенностей развития территории и имеющегося значительного разрыва в уровне и качестве жизни в поселение по сравнению с городом, достижение прогресса в изменении сложившейся ситуации возможно только на условиях использования программно-целевого метода, в том числе постановки задачи, определения путей ее решения с привлечением средств государственной поддержки на федеральном уровне.</w:t>
      </w:r>
    </w:p>
    <w:p w:rsidR="0071387D" w:rsidRPr="00CC1024" w:rsidRDefault="0071387D" w:rsidP="00E11490">
      <w:pPr>
        <w:autoSpaceDE w:val="0"/>
        <w:autoSpaceDN w:val="0"/>
        <w:adjustRightInd w:val="0"/>
        <w:jc w:val="both"/>
        <w:rPr>
          <w:sz w:val="18"/>
          <w:szCs w:val="18"/>
        </w:rPr>
      </w:pPr>
      <w:r w:rsidRPr="00CC1024">
        <w:rPr>
          <w:sz w:val="18"/>
          <w:szCs w:val="18"/>
        </w:rPr>
        <w:t xml:space="preserve">Исходя из задач государственной политики на ближайший период и долгосрочную перспективу, для преодоления критического положения в сфере социального развития поселения необходимо проводить комплекс взаимоувязанных мероприятий, направленных на социальное развитие, осуществляемых в поселении. </w:t>
      </w:r>
    </w:p>
    <w:p w:rsidR="0071387D" w:rsidRPr="00CC1024" w:rsidRDefault="0071387D" w:rsidP="00E11490">
      <w:pPr>
        <w:autoSpaceDE w:val="0"/>
        <w:autoSpaceDN w:val="0"/>
        <w:adjustRightInd w:val="0"/>
        <w:jc w:val="both"/>
        <w:rPr>
          <w:sz w:val="18"/>
          <w:szCs w:val="18"/>
        </w:rPr>
      </w:pPr>
      <w:r w:rsidRPr="00CC1024">
        <w:rPr>
          <w:sz w:val="18"/>
          <w:szCs w:val="18"/>
        </w:rPr>
        <w:t>Таким образом, необходимость разработки и реализации муниципальной программы обусловлена необходимостью обеспечения комплексного развития территории Мошковского сельсовета Бековского района Пензенской области.</w:t>
      </w:r>
    </w:p>
    <w:p w:rsidR="0071387D" w:rsidRPr="00CC1024" w:rsidRDefault="0071387D" w:rsidP="00E11490">
      <w:pPr>
        <w:jc w:val="center"/>
        <w:rPr>
          <w:b/>
          <w:sz w:val="18"/>
          <w:szCs w:val="18"/>
        </w:rPr>
      </w:pPr>
      <w:r w:rsidRPr="00CC1024">
        <w:rPr>
          <w:b/>
          <w:sz w:val="18"/>
          <w:szCs w:val="18"/>
        </w:rPr>
        <w:t>2.  Цели и задачи реализации муниципальной программы</w:t>
      </w:r>
    </w:p>
    <w:p w:rsidR="0071387D" w:rsidRPr="00CC1024" w:rsidRDefault="0071387D" w:rsidP="00E11490">
      <w:pPr>
        <w:jc w:val="both"/>
        <w:rPr>
          <w:sz w:val="18"/>
          <w:szCs w:val="18"/>
        </w:rPr>
      </w:pPr>
      <w:r w:rsidRPr="00CC1024">
        <w:rPr>
          <w:sz w:val="18"/>
          <w:szCs w:val="18"/>
        </w:rPr>
        <w:t xml:space="preserve">Основной целью муниципальной программы является обеспечение создания комфортных условий жизнедеятельности в Мошковском сельсовете Бековского района Пензенской области. </w:t>
      </w:r>
    </w:p>
    <w:p w:rsidR="0071387D" w:rsidRPr="00CC1024" w:rsidRDefault="0071387D" w:rsidP="00E11490">
      <w:pPr>
        <w:jc w:val="both"/>
        <w:rPr>
          <w:sz w:val="18"/>
          <w:szCs w:val="18"/>
        </w:rPr>
      </w:pPr>
      <w:r w:rsidRPr="00CC1024">
        <w:rPr>
          <w:sz w:val="18"/>
          <w:szCs w:val="18"/>
        </w:rPr>
        <w:t>Для достижения поставленной цели необходимо решение следующих задач:</w:t>
      </w:r>
    </w:p>
    <w:p w:rsidR="0071387D" w:rsidRPr="00CC1024" w:rsidRDefault="0071387D" w:rsidP="00E11490">
      <w:pPr>
        <w:jc w:val="both"/>
        <w:rPr>
          <w:sz w:val="18"/>
          <w:szCs w:val="18"/>
        </w:rPr>
      </w:pPr>
      <w:r w:rsidRPr="00CC1024">
        <w:rPr>
          <w:sz w:val="18"/>
          <w:szCs w:val="18"/>
        </w:rPr>
        <w:t>- создание и обустройство площадок накопления твердых коммунальных отходов.</w:t>
      </w:r>
    </w:p>
    <w:p w:rsidR="0071387D" w:rsidRPr="000F2658" w:rsidRDefault="0071387D" w:rsidP="00E11490">
      <w:pPr>
        <w:jc w:val="both"/>
        <w:rPr>
          <w:b/>
          <w:i/>
          <w:sz w:val="18"/>
          <w:szCs w:val="18"/>
        </w:rPr>
      </w:pPr>
      <w:r w:rsidRPr="00CC1024">
        <w:rPr>
          <w:rFonts w:cs="Calibri"/>
          <w:sz w:val="18"/>
          <w:szCs w:val="18"/>
        </w:rPr>
        <w:t xml:space="preserve">Перечень целевых показателей муниципальной программы и их значения приведены </w:t>
      </w:r>
      <w:r w:rsidRPr="000F2658">
        <w:rPr>
          <w:rStyle w:val="aff1"/>
          <w:b w:val="0"/>
          <w:i w:val="0"/>
          <w:sz w:val="18"/>
          <w:szCs w:val="18"/>
          <w:lang w:val="ru-RU"/>
        </w:rPr>
        <w:t>в приложении № 1 к муниципальной программе.</w:t>
      </w:r>
    </w:p>
    <w:p w:rsidR="0071387D" w:rsidRPr="00CC1024" w:rsidRDefault="0071387D" w:rsidP="00E11490">
      <w:pPr>
        <w:autoSpaceDE w:val="0"/>
        <w:autoSpaceDN w:val="0"/>
        <w:adjustRightInd w:val="0"/>
        <w:jc w:val="both"/>
        <w:rPr>
          <w:rFonts w:cs="Calibri"/>
          <w:sz w:val="18"/>
          <w:szCs w:val="18"/>
        </w:rPr>
      </w:pPr>
      <w:r w:rsidRPr="00CC1024">
        <w:rPr>
          <w:rFonts w:cs="Calibri"/>
          <w:sz w:val="18"/>
          <w:szCs w:val="18"/>
        </w:rPr>
        <w:t>Состав показателей муниципальной программы определен исходя из принципа необходимости и достаточности информации для характеристики достижения целей и решения ее задач.</w:t>
      </w:r>
    </w:p>
    <w:p w:rsidR="0071387D" w:rsidRPr="00CC1024" w:rsidRDefault="0071387D" w:rsidP="00E11490">
      <w:pPr>
        <w:jc w:val="center"/>
        <w:rPr>
          <w:b/>
          <w:sz w:val="18"/>
          <w:szCs w:val="18"/>
        </w:rPr>
      </w:pPr>
      <w:r w:rsidRPr="00CC1024">
        <w:rPr>
          <w:b/>
          <w:sz w:val="18"/>
          <w:szCs w:val="18"/>
        </w:rPr>
        <w:t>3. Этапы и сроки реализации муниципальной программы</w:t>
      </w:r>
    </w:p>
    <w:p w:rsidR="0071387D" w:rsidRPr="00CC1024" w:rsidRDefault="0071387D" w:rsidP="00E11490">
      <w:pPr>
        <w:jc w:val="both"/>
        <w:rPr>
          <w:sz w:val="18"/>
          <w:szCs w:val="18"/>
        </w:rPr>
      </w:pPr>
      <w:r w:rsidRPr="00CC1024">
        <w:rPr>
          <w:sz w:val="18"/>
          <w:szCs w:val="18"/>
        </w:rPr>
        <w:t>Сроки реализации муниципальной программы – 2020-2025 годы, без разбивки на этапы.</w:t>
      </w:r>
    </w:p>
    <w:p w:rsidR="0071387D" w:rsidRPr="00CC1024" w:rsidRDefault="0071387D" w:rsidP="00E11490">
      <w:pPr>
        <w:jc w:val="center"/>
        <w:rPr>
          <w:b/>
          <w:sz w:val="18"/>
          <w:szCs w:val="18"/>
        </w:rPr>
      </w:pPr>
      <w:r w:rsidRPr="00CC1024">
        <w:rPr>
          <w:b/>
          <w:sz w:val="18"/>
          <w:szCs w:val="18"/>
        </w:rPr>
        <w:t>4. Ресурсное обеспечение и перечень мероприятий муниципальной программы</w:t>
      </w:r>
    </w:p>
    <w:p w:rsidR="0071387D" w:rsidRPr="00CC1024" w:rsidRDefault="0071387D" w:rsidP="00E11490">
      <w:pPr>
        <w:jc w:val="both"/>
        <w:rPr>
          <w:sz w:val="18"/>
          <w:szCs w:val="18"/>
        </w:rPr>
      </w:pPr>
      <w:r w:rsidRPr="00CC1024">
        <w:rPr>
          <w:sz w:val="18"/>
          <w:szCs w:val="18"/>
        </w:rPr>
        <w:t>Финансовое обеспечение реализации муниципальной программы осуществляется за счет средств бюджета Мошковского сельсовета Бековского района Пензенской области и средств бюджета Пензенской области.</w:t>
      </w:r>
    </w:p>
    <w:p w:rsidR="0071387D" w:rsidRPr="00CC1024" w:rsidRDefault="0071387D" w:rsidP="00E11490">
      <w:pPr>
        <w:autoSpaceDE w:val="0"/>
        <w:autoSpaceDN w:val="0"/>
        <w:adjustRightInd w:val="0"/>
        <w:jc w:val="both"/>
        <w:rPr>
          <w:sz w:val="18"/>
          <w:szCs w:val="18"/>
        </w:rPr>
      </w:pPr>
      <w:r w:rsidRPr="00CC1024">
        <w:rPr>
          <w:sz w:val="18"/>
          <w:szCs w:val="18"/>
        </w:rPr>
        <w:t xml:space="preserve">Общий объем бюджетных ассигнований на реализацию программы составляет </w:t>
      </w:r>
      <w:r w:rsidRPr="00CC1024">
        <w:rPr>
          <w:color w:val="000000"/>
          <w:sz w:val="18"/>
          <w:szCs w:val="18"/>
        </w:rPr>
        <w:t>65,072</w:t>
      </w:r>
      <w:r w:rsidRPr="00CC1024">
        <w:rPr>
          <w:sz w:val="18"/>
          <w:szCs w:val="18"/>
        </w:rPr>
        <w:t xml:space="preserve"> тыс. рублей, в том числе:</w:t>
      </w:r>
    </w:p>
    <w:p w:rsidR="0071387D" w:rsidRPr="00CC1024" w:rsidRDefault="0071387D" w:rsidP="00E11490">
      <w:pPr>
        <w:jc w:val="both"/>
        <w:rPr>
          <w:sz w:val="18"/>
          <w:szCs w:val="18"/>
        </w:rPr>
      </w:pPr>
      <w:r w:rsidRPr="00CC1024">
        <w:rPr>
          <w:sz w:val="18"/>
          <w:szCs w:val="18"/>
        </w:rPr>
        <w:t>- из федерального бюджета составляет 41,906 тыс. рублей; в том числе:</w:t>
      </w:r>
    </w:p>
    <w:p w:rsidR="0071387D" w:rsidRPr="00CC1024" w:rsidRDefault="0071387D" w:rsidP="00E11490">
      <w:pPr>
        <w:autoSpaceDE w:val="0"/>
        <w:autoSpaceDN w:val="0"/>
        <w:adjustRightInd w:val="0"/>
        <w:jc w:val="both"/>
        <w:rPr>
          <w:sz w:val="18"/>
          <w:szCs w:val="18"/>
        </w:rPr>
      </w:pPr>
      <w:r w:rsidRPr="00CC1024">
        <w:rPr>
          <w:sz w:val="18"/>
          <w:szCs w:val="18"/>
        </w:rPr>
        <w:t>2020 год – 41,906 тыс. руб.;</w:t>
      </w:r>
    </w:p>
    <w:p w:rsidR="0071387D" w:rsidRPr="00CC1024" w:rsidRDefault="0071387D" w:rsidP="00E11490">
      <w:pPr>
        <w:jc w:val="both"/>
        <w:rPr>
          <w:sz w:val="18"/>
          <w:szCs w:val="18"/>
        </w:rPr>
      </w:pPr>
      <w:r w:rsidRPr="00CC1024">
        <w:rPr>
          <w:sz w:val="18"/>
          <w:szCs w:val="18"/>
        </w:rPr>
        <w:t>2021 год – 0,000 тыс. руб.;</w:t>
      </w:r>
    </w:p>
    <w:p w:rsidR="0071387D" w:rsidRPr="00CC1024" w:rsidRDefault="0071387D" w:rsidP="00E11490">
      <w:pPr>
        <w:jc w:val="both"/>
        <w:rPr>
          <w:sz w:val="18"/>
          <w:szCs w:val="18"/>
        </w:rPr>
      </w:pPr>
      <w:r w:rsidRPr="00CC1024">
        <w:rPr>
          <w:sz w:val="18"/>
          <w:szCs w:val="18"/>
        </w:rPr>
        <w:t>2022 год – 0,000 тыс. руб.;</w:t>
      </w:r>
    </w:p>
    <w:p w:rsidR="0071387D" w:rsidRPr="00CC1024" w:rsidRDefault="0071387D" w:rsidP="00E11490">
      <w:pPr>
        <w:jc w:val="both"/>
        <w:rPr>
          <w:sz w:val="18"/>
          <w:szCs w:val="18"/>
        </w:rPr>
      </w:pPr>
      <w:r w:rsidRPr="00CC1024">
        <w:rPr>
          <w:sz w:val="18"/>
          <w:szCs w:val="18"/>
        </w:rPr>
        <w:t>2023 год – 0,000 тыс. руб.;</w:t>
      </w:r>
    </w:p>
    <w:p w:rsidR="0071387D" w:rsidRPr="00CC1024" w:rsidRDefault="0071387D" w:rsidP="00E11490">
      <w:pPr>
        <w:jc w:val="both"/>
        <w:rPr>
          <w:sz w:val="18"/>
          <w:szCs w:val="18"/>
        </w:rPr>
      </w:pPr>
      <w:r w:rsidRPr="00CC1024">
        <w:rPr>
          <w:sz w:val="18"/>
          <w:szCs w:val="18"/>
        </w:rPr>
        <w:t>2024 год – 0,000 тыс. руб.;</w:t>
      </w:r>
    </w:p>
    <w:p w:rsidR="0071387D" w:rsidRPr="00CC1024" w:rsidRDefault="0071387D" w:rsidP="00E11490">
      <w:pPr>
        <w:rPr>
          <w:sz w:val="18"/>
          <w:szCs w:val="18"/>
        </w:rPr>
      </w:pPr>
      <w:r w:rsidRPr="00CC1024">
        <w:rPr>
          <w:sz w:val="18"/>
          <w:szCs w:val="18"/>
        </w:rPr>
        <w:t>2025 год – 0,000 тыс. руб.;</w:t>
      </w:r>
    </w:p>
    <w:p w:rsidR="0071387D" w:rsidRPr="00CC1024" w:rsidRDefault="0071387D" w:rsidP="00E11490">
      <w:pPr>
        <w:jc w:val="both"/>
        <w:rPr>
          <w:sz w:val="18"/>
          <w:szCs w:val="18"/>
        </w:rPr>
      </w:pPr>
      <w:r w:rsidRPr="00CC1024">
        <w:rPr>
          <w:sz w:val="18"/>
          <w:szCs w:val="18"/>
        </w:rPr>
        <w:t>- из бюджета Пензенской области составляет 3,644 тыс. рублей, в том числе:</w:t>
      </w:r>
    </w:p>
    <w:p w:rsidR="0071387D" w:rsidRPr="00CC1024" w:rsidRDefault="0071387D" w:rsidP="00E11490">
      <w:pPr>
        <w:autoSpaceDE w:val="0"/>
        <w:autoSpaceDN w:val="0"/>
        <w:adjustRightInd w:val="0"/>
        <w:jc w:val="both"/>
        <w:rPr>
          <w:sz w:val="18"/>
          <w:szCs w:val="18"/>
        </w:rPr>
      </w:pPr>
      <w:r w:rsidRPr="00CC1024">
        <w:rPr>
          <w:sz w:val="18"/>
          <w:szCs w:val="18"/>
        </w:rPr>
        <w:t>2020 год – 3,644 тыс. руб.;</w:t>
      </w:r>
    </w:p>
    <w:p w:rsidR="0071387D" w:rsidRPr="00CC1024" w:rsidRDefault="0071387D" w:rsidP="00E11490">
      <w:pPr>
        <w:jc w:val="both"/>
        <w:rPr>
          <w:sz w:val="18"/>
          <w:szCs w:val="18"/>
        </w:rPr>
      </w:pPr>
      <w:r w:rsidRPr="00CC1024">
        <w:rPr>
          <w:sz w:val="18"/>
          <w:szCs w:val="18"/>
        </w:rPr>
        <w:t>2021 год – 0,000 тыс. руб.;</w:t>
      </w:r>
    </w:p>
    <w:p w:rsidR="0071387D" w:rsidRPr="00CC1024" w:rsidRDefault="0071387D" w:rsidP="00E11490">
      <w:pPr>
        <w:jc w:val="both"/>
        <w:rPr>
          <w:sz w:val="18"/>
          <w:szCs w:val="18"/>
        </w:rPr>
      </w:pPr>
      <w:r w:rsidRPr="00CC1024">
        <w:rPr>
          <w:sz w:val="18"/>
          <w:szCs w:val="18"/>
        </w:rPr>
        <w:t>2022 год – 0,000 тыс. руб.;</w:t>
      </w:r>
    </w:p>
    <w:p w:rsidR="0071387D" w:rsidRPr="00CC1024" w:rsidRDefault="0071387D" w:rsidP="00E11490">
      <w:pPr>
        <w:jc w:val="both"/>
        <w:rPr>
          <w:sz w:val="18"/>
          <w:szCs w:val="18"/>
        </w:rPr>
      </w:pPr>
      <w:r w:rsidRPr="00CC1024">
        <w:rPr>
          <w:sz w:val="18"/>
          <w:szCs w:val="18"/>
        </w:rPr>
        <w:t>2023 год – 0,000 тыс. руб.;</w:t>
      </w:r>
    </w:p>
    <w:p w:rsidR="0071387D" w:rsidRPr="00CC1024" w:rsidRDefault="0071387D" w:rsidP="00E11490">
      <w:pPr>
        <w:jc w:val="both"/>
        <w:rPr>
          <w:sz w:val="18"/>
          <w:szCs w:val="18"/>
        </w:rPr>
      </w:pPr>
      <w:r w:rsidRPr="00CC1024">
        <w:rPr>
          <w:sz w:val="18"/>
          <w:szCs w:val="18"/>
        </w:rPr>
        <w:t>2024 год – 0,000 тыс. руб.;</w:t>
      </w:r>
    </w:p>
    <w:p w:rsidR="0071387D" w:rsidRPr="00CC1024" w:rsidRDefault="0071387D" w:rsidP="00E11490">
      <w:pPr>
        <w:rPr>
          <w:sz w:val="18"/>
          <w:szCs w:val="18"/>
        </w:rPr>
      </w:pPr>
      <w:r w:rsidRPr="00CC1024">
        <w:rPr>
          <w:sz w:val="18"/>
          <w:szCs w:val="18"/>
        </w:rPr>
        <w:t>2025 год – 0,000 тыс. руб.;</w:t>
      </w:r>
    </w:p>
    <w:p w:rsidR="0071387D" w:rsidRPr="00CC1024" w:rsidRDefault="0071387D" w:rsidP="00E11490">
      <w:pPr>
        <w:jc w:val="both"/>
        <w:rPr>
          <w:sz w:val="18"/>
          <w:szCs w:val="18"/>
        </w:rPr>
      </w:pPr>
      <w:r w:rsidRPr="00CC1024">
        <w:rPr>
          <w:sz w:val="18"/>
          <w:szCs w:val="18"/>
        </w:rPr>
        <w:t xml:space="preserve">- из бюджета Мошковского сельсовета Бековского района Пензенской области составляет </w:t>
      </w:r>
      <w:r w:rsidRPr="00CC1024">
        <w:rPr>
          <w:color w:val="000000"/>
          <w:sz w:val="18"/>
          <w:szCs w:val="18"/>
        </w:rPr>
        <w:t>19,522</w:t>
      </w:r>
      <w:r w:rsidRPr="00CC1024">
        <w:rPr>
          <w:sz w:val="18"/>
          <w:szCs w:val="18"/>
        </w:rPr>
        <w:t xml:space="preserve"> тыс. рублей, в том числе:</w:t>
      </w:r>
    </w:p>
    <w:p w:rsidR="0071387D" w:rsidRPr="00CC1024" w:rsidRDefault="0071387D" w:rsidP="00E11490">
      <w:pPr>
        <w:autoSpaceDE w:val="0"/>
        <w:autoSpaceDN w:val="0"/>
        <w:adjustRightInd w:val="0"/>
        <w:jc w:val="both"/>
        <w:rPr>
          <w:sz w:val="18"/>
          <w:szCs w:val="18"/>
        </w:rPr>
      </w:pPr>
      <w:r w:rsidRPr="00CC1024">
        <w:rPr>
          <w:sz w:val="18"/>
          <w:szCs w:val="18"/>
        </w:rPr>
        <w:t xml:space="preserve">2020 год – </w:t>
      </w:r>
      <w:r w:rsidRPr="00CC1024">
        <w:rPr>
          <w:color w:val="000000"/>
          <w:sz w:val="18"/>
          <w:szCs w:val="18"/>
        </w:rPr>
        <w:t>19,522</w:t>
      </w:r>
      <w:r w:rsidRPr="00CC1024">
        <w:rPr>
          <w:sz w:val="18"/>
          <w:szCs w:val="18"/>
        </w:rPr>
        <w:t xml:space="preserve"> тыс. руб.,</w:t>
      </w:r>
    </w:p>
    <w:p w:rsidR="0071387D" w:rsidRPr="00CC1024" w:rsidRDefault="0071387D" w:rsidP="00E11490">
      <w:pPr>
        <w:autoSpaceDE w:val="0"/>
        <w:autoSpaceDN w:val="0"/>
        <w:adjustRightInd w:val="0"/>
        <w:jc w:val="both"/>
        <w:rPr>
          <w:sz w:val="18"/>
          <w:szCs w:val="18"/>
        </w:rPr>
      </w:pPr>
      <w:r w:rsidRPr="00CC1024">
        <w:rPr>
          <w:sz w:val="18"/>
          <w:szCs w:val="18"/>
        </w:rPr>
        <w:t>2021 год – 0,000 тыс. руб.;</w:t>
      </w:r>
    </w:p>
    <w:p w:rsidR="0071387D" w:rsidRPr="00CC1024" w:rsidRDefault="0071387D" w:rsidP="00E11490">
      <w:pPr>
        <w:jc w:val="both"/>
        <w:rPr>
          <w:sz w:val="18"/>
          <w:szCs w:val="18"/>
        </w:rPr>
      </w:pPr>
      <w:r w:rsidRPr="00CC1024">
        <w:rPr>
          <w:sz w:val="18"/>
          <w:szCs w:val="18"/>
        </w:rPr>
        <w:t>2022 год – 0,000 тыс. руб.;</w:t>
      </w:r>
    </w:p>
    <w:p w:rsidR="0071387D" w:rsidRPr="00CC1024" w:rsidRDefault="0071387D" w:rsidP="00E11490">
      <w:pPr>
        <w:jc w:val="both"/>
        <w:rPr>
          <w:sz w:val="18"/>
          <w:szCs w:val="18"/>
        </w:rPr>
      </w:pPr>
      <w:r w:rsidRPr="00CC1024">
        <w:rPr>
          <w:sz w:val="18"/>
          <w:szCs w:val="18"/>
        </w:rPr>
        <w:t>2023 год – 0,000 тыс. руб.;</w:t>
      </w:r>
    </w:p>
    <w:p w:rsidR="0071387D" w:rsidRPr="00CC1024" w:rsidRDefault="0071387D" w:rsidP="00E11490">
      <w:pPr>
        <w:jc w:val="both"/>
        <w:rPr>
          <w:sz w:val="18"/>
          <w:szCs w:val="18"/>
        </w:rPr>
      </w:pPr>
      <w:r w:rsidRPr="00CC1024">
        <w:rPr>
          <w:sz w:val="18"/>
          <w:szCs w:val="18"/>
        </w:rPr>
        <w:t>2024 год – 0,000 тыс. руб.;</w:t>
      </w:r>
    </w:p>
    <w:p w:rsidR="0071387D" w:rsidRPr="00CC1024" w:rsidRDefault="0071387D" w:rsidP="00E11490">
      <w:pPr>
        <w:rPr>
          <w:sz w:val="18"/>
          <w:szCs w:val="18"/>
        </w:rPr>
      </w:pPr>
      <w:r w:rsidRPr="00CC1024">
        <w:rPr>
          <w:sz w:val="18"/>
          <w:szCs w:val="18"/>
        </w:rPr>
        <w:lastRenderedPageBreak/>
        <w:t>2025 год – 0,000 тыс. руб.</w:t>
      </w:r>
    </w:p>
    <w:p w:rsidR="0071387D" w:rsidRPr="00CC1024" w:rsidRDefault="0071387D" w:rsidP="00E11490">
      <w:pPr>
        <w:jc w:val="both"/>
        <w:rPr>
          <w:sz w:val="18"/>
          <w:szCs w:val="18"/>
        </w:rPr>
      </w:pPr>
      <w:r w:rsidRPr="00CC1024">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71387D" w:rsidRPr="00CC1024" w:rsidRDefault="0071387D" w:rsidP="00E11490">
      <w:pPr>
        <w:jc w:val="both"/>
        <w:rPr>
          <w:sz w:val="18"/>
          <w:szCs w:val="18"/>
        </w:rPr>
      </w:pPr>
      <w:r w:rsidRPr="00CC1024">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E042F5" w:rsidRDefault="0071387D" w:rsidP="00E11490">
      <w:pPr>
        <w:jc w:val="center"/>
        <w:rPr>
          <w:sz w:val="18"/>
          <w:szCs w:val="18"/>
        </w:rPr>
      </w:pPr>
      <w:r w:rsidRPr="00CC1024">
        <w:rPr>
          <w:sz w:val="18"/>
          <w:szCs w:val="18"/>
        </w:rPr>
        <w:t>Перечень мероприятий муниципальной программы с указанием наименования мероприятия, исполнителей мероприятия, сроков их</w:t>
      </w:r>
      <w:r w:rsidR="00944430">
        <w:rPr>
          <w:sz w:val="18"/>
          <w:szCs w:val="18"/>
        </w:rPr>
        <w:t xml:space="preserve"> </w:t>
      </w:r>
      <w:r w:rsidRPr="00CC1024">
        <w:rPr>
          <w:sz w:val="18"/>
          <w:szCs w:val="18"/>
        </w:rPr>
        <w:t>исполнения, источников финансирования и показателей результатов мероприятия по годам приводится в приложении № 4 к муниципальной программе</w:t>
      </w:r>
    </w:p>
    <w:p w:rsidR="0071387D" w:rsidRDefault="0071387D" w:rsidP="00E11490">
      <w:pPr>
        <w:jc w:val="center"/>
        <w:rPr>
          <w:sz w:val="18"/>
          <w:szCs w:val="18"/>
        </w:rPr>
      </w:pPr>
    </w:p>
    <w:p w:rsidR="0071387D" w:rsidRPr="00CC1024" w:rsidRDefault="0071387D" w:rsidP="00E11490">
      <w:pPr>
        <w:autoSpaceDE w:val="0"/>
        <w:autoSpaceDN w:val="0"/>
        <w:adjustRightInd w:val="0"/>
        <w:jc w:val="center"/>
        <w:outlineLvl w:val="1"/>
        <w:rPr>
          <w:sz w:val="18"/>
          <w:szCs w:val="18"/>
        </w:rPr>
      </w:pPr>
      <w:r w:rsidRPr="00CC1024">
        <w:rPr>
          <w:sz w:val="18"/>
          <w:szCs w:val="18"/>
        </w:rPr>
        <w:t>Приложение № 1</w:t>
      </w:r>
      <w:r w:rsidR="00CB03A6">
        <w:rPr>
          <w:sz w:val="18"/>
          <w:szCs w:val="18"/>
        </w:rPr>
        <w:t xml:space="preserve"> </w:t>
      </w:r>
      <w:r w:rsidRPr="00CC1024">
        <w:rPr>
          <w:sz w:val="18"/>
          <w:szCs w:val="18"/>
        </w:rPr>
        <w:t>к муниципальной программе</w:t>
      </w:r>
    </w:p>
    <w:p w:rsidR="0071387D" w:rsidRPr="00CC1024" w:rsidRDefault="0071387D" w:rsidP="00E11490">
      <w:pPr>
        <w:jc w:val="center"/>
        <w:rPr>
          <w:b/>
          <w:sz w:val="18"/>
          <w:szCs w:val="18"/>
        </w:rPr>
      </w:pPr>
      <w:r w:rsidRPr="00CC1024">
        <w:rPr>
          <w:bCs/>
          <w:sz w:val="18"/>
          <w:szCs w:val="18"/>
        </w:rPr>
        <w:t xml:space="preserve">Перечень целевых показателей муниципальной программы </w:t>
      </w:r>
      <w:r w:rsidRPr="00CC1024">
        <w:rPr>
          <w:sz w:val="18"/>
          <w:szCs w:val="18"/>
        </w:rPr>
        <w:t>Мошковского сельсовета</w:t>
      </w:r>
      <w:r w:rsidRPr="00CC1024">
        <w:rPr>
          <w:bCs/>
          <w:sz w:val="18"/>
          <w:szCs w:val="18"/>
        </w:rPr>
        <w:t xml:space="preserve"> Бековского района Пензенской области</w:t>
      </w:r>
    </w:p>
    <w:p w:rsidR="0071387D" w:rsidRPr="00CC1024" w:rsidRDefault="0071387D" w:rsidP="00E11490">
      <w:pPr>
        <w:jc w:val="center"/>
        <w:rPr>
          <w:sz w:val="18"/>
          <w:szCs w:val="18"/>
        </w:rPr>
      </w:pPr>
      <w:r w:rsidRPr="00CC1024">
        <w:rPr>
          <w:sz w:val="18"/>
          <w:szCs w:val="18"/>
        </w:rPr>
        <w:t>«Комплексное развитие Мошковского сельсовета Бековского района Пензенской области»</w:t>
      </w:r>
    </w:p>
    <w:p w:rsidR="0071387D" w:rsidRPr="00CC1024" w:rsidRDefault="0071387D" w:rsidP="00E11490">
      <w:pPr>
        <w:pStyle w:val="ConsPlusTitle"/>
        <w:widowControl/>
        <w:jc w:val="both"/>
        <w:rPr>
          <w:rFonts w:ascii="Times New Roman" w:hAnsi="Times New Roman" w:cs="Times New Roman"/>
          <w:b w:val="0"/>
          <w:bCs w:val="0"/>
          <w:sz w:val="18"/>
          <w:szCs w:val="18"/>
        </w:rPr>
      </w:pPr>
    </w:p>
    <w:tbl>
      <w:tblPr>
        <w:tblW w:w="100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4"/>
        <w:gridCol w:w="3893"/>
        <w:gridCol w:w="1134"/>
        <w:gridCol w:w="708"/>
        <w:gridCol w:w="709"/>
        <w:gridCol w:w="709"/>
        <w:gridCol w:w="709"/>
        <w:gridCol w:w="708"/>
        <w:gridCol w:w="851"/>
      </w:tblGrid>
      <w:tr w:rsidR="0071387D" w:rsidRPr="00CC1024" w:rsidTr="00CB03A6">
        <w:trPr>
          <w:jc w:val="center"/>
        </w:trPr>
        <w:tc>
          <w:tcPr>
            <w:tcW w:w="634" w:type="dxa"/>
            <w:vMerge w:val="restart"/>
          </w:tcPr>
          <w:p w:rsidR="0071387D" w:rsidRPr="00CC1024" w:rsidRDefault="0071387D" w:rsidP="00E11490">
            <w:pPr>
              <w:jc w:val="center"/>
              <w:rPr>
                <w:sz w:val="18"/>
                <w:szCs w:val="18"/>
              </w:rPr>
            </w:pPr>
            <w:r w:rsidRPr="00CC1024">
              <w:rPr>
                <w:sz w:val="18"/>
                <w:szCs w:val="18"/>
              </w:rPr>
              <w:t>№ п/п</w:t>
            </w:r>
          </w:p>
        </w:tc>
        <w:tc>
          <w:tcPr>
            <w:tcW w:w="3893" w:type="dxa"/>
            <w:vMerge w:val="restart"/>
          </w:tcPr>
          <w:p w:rsidR="0071387D" w:rsidRPr="00CC1024" w:rsidRDefault="0071387D" w:rsidP="00E11490">
            <w:pPr>
              <w:jc w:val="center"/>
              <w:rPr>
                <w:sz w:val="18"/>
                <w:szCs w:val="18"/>
              </w:rPr>
            </w:pPr>
            <w:r w:rsidRPr="00CC1024">
              <w:rPr>
                <w:sz w:val="18"/>
                <w:szCs w:val="18"/>
              </w:rPr>
              <w:t xml:space="preserve">Наименование целевого показателя </w:t>
            </w:r>
          </w:p>
        </w:tc>
        <w:tc>
          <w:tcPr>
            <w:tcW w:w="1134" w:type="dxa"/>
            <w:vMerge w:val="restart"/>
          </w:tcPr>
          <w:p w:rsidR="0071387D" w:rsidRPr="00CC1024" w:rsidRDefault="0071387D" w:rsidP="00E11490">
            <w:pPr>
              <w:jc w:val="center"/>
              <w:rPr>
                <w:sz w:val="18"/>
                <w:szCs w:val="18"/>
              </w:rPr>
            </w:pPr>
            <w:r w:rsidRPr="00CC1024">
              <w:rPr>
                <w:sz w:val="18"/>
                <w:szCs w:val="18"/>
              </w:rPr>
              <w:t>Единица измерения</w:t>
            </w:r>
          </w:p>
        </w:tc>
        <w:tc>
          <w:tcPr>
            <w:tcW w:w="4394" w:type="dxa"/>
            <w:gridSpan w:val="6"/>
            <w:tcBorders>
              <w:right w:val="single" w:sz="4" w:space="0" w:color="auto"/>
            </w:tcBorders>
          </w:tcPr>
          <w:p w:rsidR="0071387D" w:rsidRPr="00CC1024" w:rsidRDefault="0071387D" w:rsidP="00E11490">
            <w:pPr>
              <w:jc w:val="center"/>
              <w:rPr>
                <w:sz w:val="18"/>
                <w:szCs w:val="18"/>
              </w:rPr>
            </w:pPr>
            <w:r w:rsidRPr="00CC1024">
              <w:rPr>
                <w:sz w:val="18"/>
                <w:szCs w:val="18"/>
              </w:rPr>
              <w:t xml:space="preserve">Значения целевых показателей </w:t>
            </w:r>
          </w:p>
        </w:tc>
      </w:tr>
      <w:tr w:rsidR="0071387D" w:rsidRPr="00CC1024" w:rsidTr="00CB03A6">
        <w:trPr>
          <w:trHeight w:val="367"/>
          <w:jc w:val="center"/>
        </w:trPr>
        <w:tc>
          <w:tcPr>
            <w:tcW w:w="634" w:type="dxa"/>
            <w:vMerge/>
          </w:tcPr>
          <w:p w:rsidR="0071387D" w:rsidRPr="00CC1024" w:rsidRDefault="0071387D" w:rsidP="00E11490">
            <w:pPr>
              <w:jc w:val="right"/>
              <w:rPr>
                <w:sz w:val="18"/>
                <w:szCs w:val="18"/>
              </w:rPr>
            </w:pPr>
          </w:p>
        </w:tc>
        <w:tc>
          <w:tcPr>
            <w:tcW w:w="3893" w:type="dxa"/>
            <w:vMerge/>
          </w:tcPr>
          <w:p w:rsidR="0071387D" w:rsidRPr="00CC1024" w:rsidRDefault="0071387D" w:rsidP="00E11490">
            <w:pPr>
              <w:jc w:val="right"/>
              <w:rPr>
                <w:sz w:val="18"/>
                <w:szCs w:val="18"/>
              </w:rPr>
            </w:pPr>
          </w:p>
        </w:tc>
        <w:tc>
          <w:tcPr>
            <w:tcW w:w="1134" w:type="dxa"/>
            <w:vMerge/>
          </w:tcPr>
          <w:p w:rsidR="0071387D" w:rsidRPr="00CC1024" w:rsidRDefault="0071387D" w:rsidP="00E11490">
            <w:pPr>
              <w:jc w:val="right"/>
              <w:rPr>
                <w:sz w:val="18"/>
                <w:szCs w:val="18"/>
              </w:rPr>
            </w:pPr>
          </w:p>
        </w:tc>
        <w:tc>
          <w:tcPr>
            <w:tcW w:w="708" w:type="dxa"/>
          </w:tcPr>
          <w:p w:rsidR="0071387D" w:rsidRPr="00CC1024" w:rsidRDefault="0071387D" w:rsidP="00E11490">
            <w:pPr>
              <w:jc w:val="center"/>
              <w:rPr>
                <w:sz w:val="18"/>
                <w:szCs w:val="18"/>
              </w:rPr>
            </w:pPr>
            <w:r w:rsidRPr="00CC1024">
              <w:rPr>
                <w:sz w:val="18"/>
                <w:szCs w:val="18"/>
              </w:rPr>
              <w:t>2020 год</w:t>
            </w:r>
          </w:p>
        </w:tc>
        <w:tc>
          <w:tcPr>
            <w:tcW w:w="709" w:type="dxa"/>
          </w:tcPr>
          <w:p w:rsidR="0071387D" w:rsidRPr="00CC1024" w:rsidRDefault="0071387D" w:rsidP="00E11490">
            <w:pPr>
              <w:jc w:val="center"/>
              <w:rPr>
                <w:sz w:val="18"/>
                <w:szCs w:val="18"/>
              </w:rPr>
            </w:pPr>
            <w:r w:rsidRPr="00CC1024">
              <w:rPr>
                <w:sz w:val="18"/>
                <w:szCs w:val="18"/>
              </w:rPr>
              <w:t>2021 год</w:t>
            </w:r>
          </w:p>
        </w:tc>
        <w:tc>
          <w:tcPr>
            <w:tcW w:w="709" w:type="dxa"/>
          </w:tcPr>
          <w:p w:rsidR="0071387D" w:rsidRPr="00CC1024" w:rsidRDefault="0071387D" w:rsidP="00E11490">
            <w:pPr>
              <w:jc w:val="center"/>
              <w:rPr>
                <w:sz w:val="18"/>
                <w:szCs w:val="18"/>
              </w:rPr>
            </w:pPr>
            <w:r w:rsidRPr="00CC1024">
              <w:rPr>
                <w:sz w:val="18"/>
                <w:szCs w:val="18"/>
              </w:rPr>
              <w:t>2022 год</w:t>
            </w:r>
          </w:p>
        </w:tc>
        <w:tc>
          <w:tcPr>
            <w:tcW w:w="709" w:type="dxa"/>
            <w:tcBorders>
              <w:right w:val="single" w:sz="4" w:space="0" w:color="auto"/>
            </w:tcBorders>
          </w:tcPr>
          <w:p w:rsidR="0071387D" w:rsidRPr="00CC1024" w:rsidRDefault="0071387D" w:rsidP="00E11490">
            <w:pPr>
              <w:jc w:val="center"/>
              <w:rPr>
                <w:sz w:val="18"/>
                <w:szCs w:val="18"/>
              </w:rPr>
            </w:pPr>
            <w:r w:rsidRPr="00CC1024">
              <w:rPr>
                <w:sz w:val="18"/>
                <w:szCs w:val="18"/>
              </w:rPr>
              <w:t>2023 год</w:t>
            </w:r>
          </w:p>
        </w:tc>
        <w:tc>
          <w:tcPr>
            <w:tcW w:w="708" w:type="dxa"/>
            <w:tcBorders>
              <w:left w:val="single" w:sz="4" w:space="0" w:color="auto"/>
              <w:right w:val="single" w:sz="4" w:space="0" w:color="auto"/>
            </w:tcBorders>
          </w:tcPr>
          <w:p w:rsidR="0071387D" w:rsidRPr="00CC1024" w:rsidRDefault="0071387D" w:rsidP="00E11490">
            <w:pPr>
              <w:jc w:val="center"/>
              <w:rPr>
                <w:sz w:val="18"/>
                <w:szCs w:val="18"/>
              </w:rPr>
            </w:pPr>
            <w:r w:rsidRPr="00CC1024">
              <w:rPr>
                <w:sz w:val="18"/>
                <w:szCs w:val="18"/>
              </w:rPr>
              <w:t>2024 год</w:t>
            </w:r>
          </w:p>
        </w:tc>
        <w:tc>
          <w:tcPr>
            <w:tcW w:w="851" w:type="dxa"/>
            <w:tcBorders>
              <w:left w:val="single" w:sz="4" w:space="0" w:color="auto"/>
              <w:right w:val="single" w:sz="4" w:space="0" w:color="auto"/>
            </w:tcBorders>
          </w:tcPr>
          <w:p w:rsidR="0071387D" w:rsidRPr="00CC1024" w:rsidRDefault="0071387D" w:rsidP="00E11490">
            <w:pPr>
              <w:jc w:val="center"/>
              <w:rPr>
                <w:sz w:val="18"/>
                <w:szCs w:val="18"/>
              </w:rPr>
            </w:pPr>
            <w:r w:rsidRPr="00CC1024">
              <w:rPr>
                <w:sz w:val="18"/>
                <w:szCs w:val="18"/>
              </w:rPr>
              <w:t>2025 год</w:t>
            </w:r>
          </w:p>
        </w:tc>
      </w:tr>
      <w:tr w:rsidR="0071387D" w:rsidRPr="00CC1024" w:rsidTr="00CB03A6">
        <w:trPr>
          <w:trHeight w:val="133"/>
          <w:jc w:val="center"/>
        </w:trPr>
        <w:tc>
          <w:tcPr>
            <w:tcW w:w="634" w:type="dxa"/>
          </w:tcPr>
          <w:p w:rsidR="0071387D" w:rsidRPr="00CC1024" w:rsidRDefault="0071387D" w:rsidP="00E11490">
            <w:pPr>
              <w:jc w:val="center"/>
              <w:rPr>
                <w:sz w:val="18"/>
                <w:szCs w:val="18"/>
              </w:rPr>
            </w:pPr>
            <w:r w:rsidRPr="00CC1024">
              <w:rPr>
                <w:sz w:val="18"/>
                <w:szCs w:val="18"/>
              </w:rPr>
              <w:t>1</w:t>
            </w:r>
          </w:p>
        </w:tc>
        <w:tc>
          <w:tcPr>
            <w:tcW w:w="3893" w:type="dxa"/>
          </w:tcPr>
          <w:p w:rsidR="0071387D" w:rsidRPr="00CC1024" w:rsidRDefault="0071387D" w:rsidP="00E11490">
            <w:pPr>
              <w:jc w:val="center"/>
              <w:rPr>
                <w:sz w:val="18"/>
                <w:szCs w:val="18"/>
              </w:rPr>
            </w:pPr>
            <w:r w:rsidRPr="00CC1024">
              <w:rPr>
                <w:sz w:val="18"/>
                <w:szCs w:val="18"/>
              </w:rPr>
              <w:t>2</w:t>
            </w:r>
          </w:p>
        </w:tc>
        <w:tc>
          <w:tcPr>
            <w:tcW w:w="1134" w:type="dxa"/>
          </w:tcPr>
          <w:p w:rsidR="0071387D" w:rsidRPr="00CC1024" w:rsidRDefault="0071387D" w:rsidP="00E11490">
            <w:pPr>
              <w:jc w:val="center"/>
              <w:rPr>
                <w:sz w:val="18"/>
                <w:szCs w:val="18"/>
              </w:rPr>
            </w:pPr>
            <w:r w:rsidRPr="00CC1024">
              <w:rPr>
                <w:sz w:val="18"/>
                <w:szCs w:val="18"/>
              </w:rPr>
              <w:t>3</w:t>
            </w:r>
          </w:p>
        </w:tc>
        <w:tc>
          <w:tcPr>
            <w:tcW w:w="708" w:type="dxa"/>
          </w:tcPr>
          <w:p w:rsidR="0071387D" w:rsidRPr="00CC1024" w:rsidRDefault="0071387D" w:rsidP="00E11490">
            <w:pPr>
              <w:jc w:val="center"/>
              <w:rPr>
                <w:sz w:val="18"/>
                <w:szCs w:val="18"/>
              </w:rPr>
            </w:pPr>
            <w:r w:rsidRPr="00CC1024">
              <w:rPr>
                <w:sz w:val="18"/>
                <w:szCs w:val="18"/>
              </w:rPr>
              <w:t>4</w:t>
            </w:r>
          </w:p>
        </w:tc>
        <w:tc>
          <w:tcPr>
            <w:tcW w:w="709" w:type="dxa"/>
          </w:tcPr>
          <w:p w:rsidR="0071387D" w:rsidRPr="00CC1024" w:rsidRDefault="0071387D" w:rsidP="00E11490">
            <w:pPr>
              <w:jc w:val="center"/>
              <w:rPr>
                <w:sz w:val="18"/>
                <w:szCs w:val="18"/>
              </w:rPr>
            </w:pPr>
            <w:r w:rsidRPr="00CC1024">
              <w:rPr>
                <w:sz w:val="18"/>
                <w:szCs w:val="18"/>
              </w:rPr>
              <w:t>5</w:t>
            </w:r>
          </w:p>
        </w:tc>
        <w:tc>
          <w:tcPr>
            <w:tcW w:w="709" w:type="dxa"/>
          </w:tcPr>
          <w:p w:rsidR="0071387D" w:rsidRPr="00CC1024" w:rsidRDefault="0071387D" w:rsidP="00E11490">
            <w:pPr>
              <w:jc w:val="center"/>
              <w:rPr>
                <w:sz w:val="18"/>
                <w:szCs w:val="18"/>
              </w:rPr>
            </w:pPr>
            <w:r w:rsidRPr="00CC1024">
              <w:rPr>
                <w:sz w:val="18"/>
                <w:szCs w:val="18"/>
              </w:rPr>
              <w:t>6</w:t>
            </w:r>
          </w:p>
        </w:tc>
        <w:tc>
          <w:tcPr>
            <w:tcW w:w="709" w:type="dxa"/>
            <w:tcBorders>
              <w:right w:val="single" w:sz="4" w:space="0" w:color="auto"/>
            </w:tcBorders>
          </w:tcPr>
          <w:p w:rsidR="0071387D" w:rsidRPr="00CC1024" w:rsidRDefault="0071387D" w:rsidP="00E11490">
            <w:pPr>
              <w:jc w:val="center"/>
              <w:rPr>
                <w:sz w:val="18"/>
                <w:szCs w:val="18"/>
              </w:rPr>
            </w:pPr>
            <w:r w:rsidRPr="00CC1024">
              <w:rPr>
                <w:sz w:val="18"/>
                <w:szCs w:val="18"/>
              </w:rPr>
              <w:t>7</w:t>
            </w:r>
          </w:p>
        </w:tc>
        <w:tc>
          <w:tcPr>
            <w:tcW w:w="708" w:type="dxa"/>
            <w:tcBorders>
              <w:left w:val="single" w:sz="4" w:space="0" w:color="auto"/>
              <w:right w:val="single" w:sz="4" w:space="0" w:color="auto"/>
            </w:tcBorders>
          </w:tcPr>
          <w:p w:rsidR="0071387D" w:rsidRPr="00CC1024" w:rsidRDefault="0071387D" w:rsidP="00E11490">
            <w:pPr>
              <w:jc w:val="center"/>
              <w:rPr>
                <w:sz w:val="18"/>
                <w:szCs w:val="18"/>
              </w:rPr>
            </w:pPr>
            <w:r w:rsidRPr="00CC1024">
              <w:rPr>
                <w:sz w:val="18"/>
                <w:szCs w:val="18"/>
              </w:rPr>
              <w:t>8</w:t>
            </w:r>
          </w:p>
        </w:tc>
        <w:tc>
          <w:tcPr>
            <w:tcW w:w="851" w:type="dxa"/>
            <w:tcBorders>
              <w:left w:val="single" w:sz="4" w:space="0" w:color="auto"/>
              <w:right w:val="single" w:sz="4" w:space="0" w:color="auto"/>
            </w:tcBorders>
          </w:tcPr>
          <w:p w:rsidR="0071387D" w:rsidRPr="00CC1024" w:rsidRDefault="0071387D" w:rsidP="00E11490">
            <w:pPr>
              <w:jc w:val="center"/>
              <w:rPr>
                <w:sz w:val="18"/>
                <w:szCs w:val="18"/>
              </w:rPr>
            </w:pPr>
            <w:r w:rsidRPr="00CC1024">
              <w:rPr>
                <w:sz w:val="18"/>
                <w:szCs w:val="18"/>
              </w:rPr>
              <w:t>9</w:t>
            </w:r>
          </w:p>
        </w:tc>
      </w:tr>
      <w:tr w:rsidR="0071387D" w:rsidRPr="00CC1024" w:rsidTr="00CB03A6">
        <w:trPr>
          <w:jc w:val="center"/>
        </w:trPr>
        <w:tc>
          <w:tcPr>
            <w:tcW w:w="10055" w:type="dxa"/>
            <w:gridSpan w:val="9"/>
            <w:tcBorders>
              <w:right w:val="single" w:sz="4" w:space="0" w:color="auto"/>
            </w:tcBorders>
          </w:tcPr>
          <w:p w:rsidR="0071387D" w:rsidRPr="00CC1024" w:rsidRDefault="0071387D" w:rsidP="00E11490">
            <w:pPr>
              <w:jc w:val="center"/>
              <w:rPr>
                <w:sz w:val="18"/>
                <w:szCs w:val="18"/>
              </w:rPr>
            </w:pPr>
            <w:r w:rsidRPr="00CC1024">
              <w:rPr>
                <w:sz w:val="18"/>
                <w:szCs w:val="18"/>
              </w:rPr>
              <w:t>Муниципальная программа Мошковского сельсовета Бековского района Пензенской области «Комплексное развитие Мошковского сельсовета Бековского района Пензенской области»</w:t>
            </w:r>
          </w:p>
        </w:tc>
      </w:tr>
      <w:tr w:rsidR="0071387D" w:rsidRPr="00CC1024" w:rsidTr="00CB03A6">
        <w:trPr>
          <w:jc w:val="center"/>
        </w:trPr>
        <w:tc>
          <w:tcPr>
            <w:tcW w:w="10055" w:type="dxa"/>
            <w:gridSpan w:val="9"/>
            <w:tcBorders>
              <w:right w:val="single" w:sz="4" w:space="0" w:color="auto"/>
            </w:tcBorders>
          </w:tcPr>
          <w:p w:rsidR="0071387D" w:rsidRPr="00CC1024" w:rsidRDefault="0071387D" w:rsidP="00E11490">
            <w:pPr>
              <w:jc w:val="both"/>
              <w:rPr>
                <w:sz w:val="18"/>
                <w:szCs w:val="18"/>
              </w:rPr>
            </w:pPr>
            <w:r w:rsidRPr="00CC1024">
              <w:rPr>
                <w:sz w:val="18"/>
                <w:szCs w:val="18"/>
              </w:rPr>
              <w:t>Цель: обеспечение создания комфортных условий жизнедеятельности в Мошковском сельсовете Бековского района Пензенской области</w:t>
            </w:r>
          </w:p>
        </w:tc>
      </w:tr>
      <w:tr w:rsidR="0071387D" w:rsidRPr="00CC1024" w:rsidTr="00CB03A6">
        <w:trPr>
          <w:jc w:val="center"/>
        </w:trPr>
        <w:tc>
          <w:tcPr>
            <w:tcW w:w="634" w:type="dxa"/>
          </w:tcPr>
          <w:p w:rsidR="0071387D" w:rsidRPr="00CC1024" w:rsidRDefault="0071387D" w:rsidP="00E11490">
            <w:pPr>
              <w:jc w:val="center"/>
              <w:rPr>
                <w:sz w:val="18"/>
                <w:szCs w:val="18"/>
              </w:rPr>
            </w:pPr>
            <w:r w:rsidRPr="00CC1024">
              <w:rPr>
                <w:sz w:val="18"/>
                <w:szCs w:val="18"/>
              </w:rPr>
              <w:t>1</w:t>
            </w:r>
          </w:p>
        </w:tc>
        <w:tc>
          <w:tcPr>
            <w:tcW w:w="3893" w:type="dxa"/>
          </w:tcPr>
          <w:p w:rsidR="0071387D" w:rsidRPr="00CC1024" w:rsidRDefault="0071387D" w:rsidP="00E11490">
            <w:pPr>
              <w:rPr>
                <w:sz w:val="18"/>
                <w:szCs w:val="18"/>
              </w:rPr>
            </w:pPr>
            <w:r w:rsidRPr="00CC1024">
              <w:rPr>
                <w:sz w:val="18"/>
                <w:szCs w:val="18"/>
              </w:rPr>
              <w:t>Увеличение количества площадок накопления твердых коммунальных отходов</w:t>
            </w:r>
          </w:p>
        </w:tc>
        <w:tc>
          <w:tcPr>
            <w:tcW w:w="1134" w:type="dxa"/>
          </w:tcPr>
          <w:p w:rsidR="0071387D" w:rsidRPr="00CC1024" w:rsidRDefault="0071387D" w:rsidP="00E11490">
            <w:pPr>
              <w:jc w:val="center"/>
              <w:rPr>
                <w:sz w:val="18"/>
                <w:szCs w:val="18"/>
              </w:rPr>
            </w:pPr>
            <w:r w:rsidRPr="00CC1024">
              <w:rPr>
                <w:sz w:val="18"/>
                <w:szCs w:val="18"/>
              </w:rPr>
              <w:t>Ед.</w:t>
            </w:r>
          </w:p>
        </w:tc>
        <w:tc>
          <w:tcPr>
            <w:tcW w:w="708" w:type="dxa"/>
          </w:tcPr>
          <w:p w:rsidR="0071387D" w:rsidRPr="00CC1024" w:rsidRDefault="0071387D" w:rsidP="00E11490">
            <w:pPr>
              <w:jc w:val="center"/>
              <w:rPr>
                <w:sz w:val="18"/>
                <w:szCs w:val="18"/>
              </w:rPr>
            </w:pPr>
            <w:r w:rsidRPr="00CC1024">
              <w:rPr>
                <w:sz w:val="18"/>
                <w:szCs w:val="18"/>
              </w:rPr>
              <w:t>1</w:t>
            </w:r>
          </w:p>
        </w:tc>
        <w:tc>
          <w:tcPr>
            <w:tcW w:w="709" w:type="dxa"/>
          </w:tcPr>
          <w:p w:rsidR="0071387D" w:rsidRPr="00CC1024" w:rsidRDefault="0071387D" w:rsidP="00E11490">
            <w:pPr>
              <w:jc w:val="center"/>
              <w:rPr>
                <w:sz w:val="18"/>
                <w:szCs w:val="18"/>
              </w:rPr>
            </w:pPr>
            <w:r w:rsidRPr="00CC1024">
              <w:rPr>
                <w:sz w:val="18"/>
                <w:szCs w:val="18"/>
              </w:rPr>
              <w:t>-</w:t>
            </w:r>
          </w:p>
        </w:tc>
        <w:tc>
          <w:tcPr>
            <w:tcW w:w="709" w:type="dxa"/>
          </w:tcPr>
          <w:p w:rsidR="0071387D" w:rsidRPr="00CC1024" w:rsidRDefault="0071387D" w:rsidP="00E11490">
            <w:pPr>
              <w:jc w:val="center"/>
              <w:rPr>
                <w:sz w:val="18"/>
                <w:szCs w:val="18"/>
              </w:rPr>
            </w:pPr>
            <w:r w:rsidRPr="00CC1024">
              <w:rPr>
                <w:sz w:val="18"/>
                <w:szCs w:val="18"/>
              </w:rPr>
              <w:t>-</w:t>
            </w:r>
          </w:p>
        </w:tc>
        <w:tc>
          <w:tcPr>
            <w:tcW w:w="709" w:type="dxa"/>
            <w:tcBorders>
              <w:right w:val="single" w:sz="4" w:space="0" w:color="auto"/>
            </w:tcBorders>
          </w:tcPr>
          <w:p w:rsidR="0071387D" w:rsidRPr="00CC1024" w:rsidRDefault="0071387D" w:rsidP="00E11490">
            <w:pPr>
              <w:jc w:val="center"/>
              <w:rPr>
                <w:sz w:val="18"/>
                <w:szCs w:val="18"/>
              </w:rPr>
            </w:pPr>
            <w:r w:rsidRPr="00CC1024">
              <w:rPr>
                <w:sz w:val="18"/>
                <w:szCs w:val="18"/>
              </w:rPr>
              <w:t>-</w:t>
            </w:r>
          </w:p>
        </w:tc>
        <w:tc>
          <w:tcPr>
            <w:tcW w:w="708" w:type="dxa"/>
            <w:tcBorders>
              <w:left w:val="single" w:sz="4" w:space="0" w:color="auto"/>
              <w:right w:val="single" w:sz="4" w:space="0" w:color="auto"/>
            </w:tcBorders>
          </w:tcPr>
          <w:p w:rsidR="0071387D" w:rsidRPr="00CC1024" w:rsidRDefault="0071387D" w:rsidP="00E11490">
            <w:pPr>
              <w:jc w:val="center"/>
              <w:rPr>
                <w:sz w:val="18"/>
                <w:szCs w:val="18"/>
              </w:rPr>
            </w:pPr>
            <w:r w:rsidRPr="00CC1024">
              <w:rPr>
                <w:sz w:val="18"/>
                <w:szCs w:val="18"/>
              </w:rPr>
              <w:t>-</w:t>
            </w:r>
          </w:p>
        </w:tc>
        <w:tc>
          <w:tcPr>
            <w:tcW w:w="851" w:type="dxa"/>
            <w:tcBorders>
              <w:left w:val="single" w:sz="4" w:space="0" w:color="auto"/>
              <w:right w:val="single" w:sz="4" w:space="0" w:color="auto"/>
            </w:tcBorders>
          </w:tcPr>
          <w:p w:rsidR="0071387D" w:rsidRPr="00CC1024" w:rsidRDefault="0071387D" w:rsidP="00E11490">
            <w:pPr>
              <w:jc w:val="center"/>
              <w:rPr>
                <w:sz w:val="18"/>
                <w:szCs w:val="18"/>
              </w:rPr>
            </w:pPr>
            <w:r w:rsidRPr="00CC1024">
              <w:rPr>
                <w:sz w:val="18"/>
                <w:szCs w:val="18"/>
              </w:rPr>
              <w:t>-</w:t>
            </w:r>
          </w:p>
        </w:tc>
      </w:tr>
    </w:tbl>
    <w:p w:rsidR="0071387D" w:rsidRPr="00E042F5" w:rsidRDefault="0071387D" w:rsidP="00E11490">
      <w:pPr>
        <w:jc w:val="center"/>
        <w:rPr>
          <w:sz w:val="18"/>
          <w:szCs w:val="18"/>
        </w:rPr>
      </w:pPr>
    </w:p>
    <w:p w:rsidR="0071387D" w:rsidRPr="00CC1024" w:rsidRDefault="0071387D" w:rsidP="00E11490">
      <w:pPr>
        <w:autoSpaceDE w:val="0"/>
        <w:autoSpaceDN w:val="0"/>
        <w:adjustRightInd w:val="0"/>
        <w:jc w:val="center"/>
        <w:outlineLvl w:val="1"/>
        <w:rPr>
          <w:sz w:val="18"/>
          <w:szCs w:val="18"/>
        </w:rPr>
      </w:pPr>
      <w:r w:rsidRPr="00CC1024">
        <w:rPr>
          <w:sz w:val="18"/>
          <w:szCs w:val="18"/>
        </w:rPr>
        <w:t>Приложение №</w:t>
      </w:r>
      <w:r w:rsidR="001A35FC">
        <w:rPr>
          <w:sz w:val="18"/>
          <w:szCs w:val="18"/>
        </w:rPr>
        <w:t xml:space="preserve"> </w:t>
      </w:r>
      <w:r>
        <w:rPr>
          <w:sz w:val="18"/>
          <w:szCs w:val="18"/>
        </w:rPr>
        <w:t>2</w:t>
      </w:r>
      <w:r w:rsidR="00CB03A6">
        <w:rPr>
          <w:sz w:val="18"/>
          <w:szCs w:val="18"/>
        </w:rPr>
        <w:t xml:space="preserve"> </w:t>
      </w:r>
      <w:r w:rsidRPr="00CC1024">
        <w:rPr>
          <w:sz w:val="18"/>
          <w:szCs w:val="18"/>
        </w:rPr>
        <w:t>к муниципальной программе</w:t>
      </w:r>
    </w:p>
    <w:p w:rsidR="0071387D" w:rsidRDefault="0071387D" w:rsidP="00E11490">
      <w:pPr>
        <w:jc w:val="center"/>
        <w:rPr>
          <w:bCs/>
          <w:sz w:val="18"/>
          <w:szCs w:val="18"/>
        </w:rPr>
      </w:pPr>
      <w:r w:rsidRPr="00CC1024">
        <w:rPr>
          <w:bCs/>
          <w:sz w:val="18"/>
          <w:szCs w:val="18"/>
        </w:rPr>
        <w:t xml:space="preserve">Ресурсное обеспечение реализации муниципальной программы </w:t>
      </w:r>
      <w:r w:rsidRPr="00CC1024">
        <w:rPr>
          <w:sz w:val="18"/>
          <w:szCs w:val="18"/>
        </w:rPr>
        <w:t>Мошковского сельсовета</w:t>
      </w:r>
      <w:r w:rsidRPr="00CC1024">
        <w:rPr>
          <w:bCs/>
          <w:sz w:val="18"/>
          <w:szCs w:val="18"/>
        </w:rPr>
        <w:t xml:space="preserve"> Бековского района Пензенской области </w:t>
      </w:r>
    </w:p>
    <w:p w:rsidR="0071387D" w:rsidRPr="00CC1024" w:rsidRDefault="0071387D" w:rsidP="00E11490">
      <w:pPr>
        <w:jc w:val="center"/>
        <w:rPr>
          <w:bCs/>
          <w:sz w:val="18"/>
          <w:szCs w:val="18"/>
        </w:rPr>
      </w:pPr>
      <w:r w:rsidRPr="00CC1024">
        <w:rPr>
          <w:sz w:val="18"/>
          <w:szCs w:val="18"/>
        </w:rPr>
        <w:t>«Комплексное развитие Мошковского сельсовета Бековского района Пензенской области»</w:t>
      </w:r>
      <w:r w:rsidRPr="00CC1024">
        <w:rPr>
          <w:bCs/>
          <w:sz w:val="18"/>
          <w:szCs w:val="18"/>
        </w:rPr>
        <w:t>за счет всех источников финансирования</w:t>
      </w:r>
    </w:p>
    <w:p w:rsidR="0071387D" w:rsidRPr="00CC1024" w:rsidRDefault="0071387D" w:rsidP="00E11490">
      <w:pPr>
        <w:jc w:val="center"/>
        <w:rPr>
          <w:sz w:val="18"/>
          <w:szCs w:val="18"/>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513"/>
        <w:gridCol w:w="1276"/>
        <w:gridCol w:w="2213"/>
        <w:gridCol w:w="1861"/>
        <w:gridCol w:w="709"/>
        <w:gridCol w:w="708"/>
        <w:gridCol w:w="709"/>
        <w:gridCol w:w="691"/>
        <w:gridCol w:w="708"/>
        <w:gridCol w:w="709"/>
      </w:tblGrid>
      <w:tr w:rsidR="0071387D" w:rsidRPr="00CC1024" w:rsidTr="00CB03A6">
        <w:trPr>
          <w:trHeight w:val="221"/>
          <w:jc w:val="center"/>
        </w:trPr>
        <w:tc>
          <w:tcPr>
            <w:tcW w:w="513" w:type="dxa"/>
            <w:vMerge w:val="restart"/>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rPr>
              <w:t>№ п/п</w:t>
            </w:r>
          </w:p>
        </w:tc>
        <w:tc>
          <w:tcPr>
            <w:tcW w:w="1276" w:type="dxa"/>
            <w:vMerge w:val="restart"/>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outlineLvl w:val="1"/>
              <w:rPr>
                <w:kern w:val="2"/>
                <w:sz w:val="18"/>
                <w:szCs w:val="18"/>
                <w:lang w:eastAsia="en-US"/>
              </w:rPr>
            </w:pPr>
            <w:r w:rsidRPr="00CC1024">
              <w:rPr>
                <w:kern w:val="2"/>
                <w:sz w:val="18"/>
                <w:szCs w:val="18"/>
              </w:rPr>
              <w:t>Статус</w:t>
            </w:r>
          </w:p>
        </w:tc>
        <w:tc>
          <w:tcPr>
            <w:tcW w:w="2213" w:type="dxa"/>
            <w:vMerge w:val="restart"/>
            <w:tcBorders>
              <w:top w:val="single" w:sz="4" w:space="0" w:color="auto"/>
              <w:left w:val="single" w:sz="4" w:space="0" w:color="auto"/>
              <w:bottom w:val="single" w:sz="4" w:space="0" w:color="auto"/>
              <w:right w:val="single" w:sz="4" w:space="0" w:color="auto"/>
            </w:tcBorders>
          </w:tcPr>
          <w:p w:rsidR="0071387D" w:rsidRPr="00CC1024" w:rsidRDefault="0071387D" w:rsidP="00E11490">
            <w:pPr>
              <w:jc w:val="center"/>
              <w:rPr>
                <w:spacing w:val="-2"/>
                <w:sz w:val="18"/>
                <w:szCs w:val="18"/>
                <w:lang w:eastAsia="en-US"/>
              </w:rPr>
            </w:pPr>
            <w:r w:rsidRPr="00CC1024">
              <w:rPr>
                <w:sz w:val="18"/>
                <w:szCs w:val="18"/>
              </w:rPr>
              <w:t>Наименование муниципальной программы, подпрограммы, основных мероприятий</w:t>
            </w:r>
          </w:p>
        </w:tc>
        <w:tc>
          <w:tcPr>
            <w:tcW w:w="1861" w:type="dxa"/>
            <w:vMerge w:val="restart"/>
            <w:tcBorders>
              <w:top w:val="single" w:sz="4" w:space="0" w:color="auto"/>
              <w:left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rPr>
              <w:t>Источник</w:t>
            </w:r>
          </w:p>
          <w:p w:rsidR="0071387D" w:rsidRPr="00CC1024" w:rsidRDefault="0071387D" w:rsidP="00E11490">
            <w:pPr>
              <w:autoSpaceDE w:val="0"/>
              <w:autoSpaceDN w:val="0"/>
              <w:adjustRightInd w:val="0"/>
              <w:jc w:val="center"/>
              <w:rPr>
                <w:sz w:val="18"/>
                <w:szCs w:val="18"/>
                <w:lang w:eastAsia="en-US"/>
              </w:rPr>
            </w:pPr>
            <w:r w:rsidRPr="00CC1024">
              <w:rPr>
                <w:sz w:val="18"/>
                <w:szCs w:val="18"/>
              </w:rPr>
              <w:t>финансирования</w:t>
            </w:r>
          </w:p>
        </w:tc>
        <w:tc>
          <w:tcPr>
            <w:tcW w:w="4234" w:type="dxa"/>
            <w:gridSpan w:val="6"/>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rPr>
              <w:t>Оценка расходов, тыс. рублей</w:t>
            </w:r>
          </w:p>
        </w:tc>
      </w:tr>
      <w:tr w:rsidR="0071387D" w:rsidRPr="00CC1024" w:rsidTr="00CB03A6">
        <w:trPr>
          <w:trHeight w:val="640"/>
          <w:jc w:val="center"/>
        </w:trPr>
        <w:tc>
          <w:tcPr>
            <w:tcW w:w="513" w:type="dxa"/>
            <w:vMerge/>
            <w:tcBorders>
              <w:top w:val="single" w:sz="4" w:space="0" w:color="auto"/>
              <w:left w:val="single" w:sz="4" w:space="0" w:color="auto"/>
              <w:bottom w:val="single" w:sz="4" w:space="0" w:color="auto"/>
              <w:right w:val="single" w:sz="4" w:space="0" w:color="auto"/>
            </w:tcBorders>
            <w:vAlign w:val="center"/>
          </w:tcPr>
          <w:p w:rsidR="0071387D" w:rsidRPr="00CC1024" w:rsidRDefault="0071387D" w:rsidP="00E11490">
            <w:pPr>
              <w:jc w:val="center"/>
              <w:rPr>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71387D" w:rsidRPr="00CC1024" w:rsidRDefault="0071387D" w:rsidP="00E11490">
            <w:pPr>
              <w:jc w:val="center"/>
              <w:rPr>
                <w:kern w:val="2"/>
                <w:sz w:val="18"/>
                <w:szCs w:val="18"/>
                <w:lang w:eastAsia="en-US"/>
              </w:rPr>
            </w:pPr>
          </w:p>
        </w:tc>
        <w:tc>
          <w:tcPr>
            <w:tcW w:w="2213" w:type="dxa"/>
            <w:vMerge/>
            <w:tcBorders>
              <w:top w:val="single" w:sz="4" w:space="0" w:color="auto"/>
              <w:left w:val="single" w:sz="4" w:space="0" w:color="auto"/>
              <w:bottom w:val="single" w:sz="4" w:space="0" w:color="auto"/>
              <w:right w:val="single" w:sz="4" w:space="0" w:color="auto"/>
            </w:tcBorders>
            <w:vAlign w:val="center"/>
          </w:tcPr>
          <w:p w:rsidR="0071387D" w:rsidRPr="00CC1024" w:rsidRDefault="0071387D" w:rsidP="00E11490">
            <w:pPr>
              <w:jc w:val="center"/>
              <w:rPr>
                <w:spacing w:val="-2"/>
                <w:sz w:val="18"/>
                <w:szCs w:val="18"/>
                <w:lang w:eastAsia="en-US"/>
              </w:rPr>
            </w:pPr>
          </w:p>
        </w:tc>
        <w:tc>
          <w:tcPr>
            <w:tcW w:w="1861" w:type="dxa"/>
            <w:vMerge/>
            <w:tcBorders>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outlineLvl w:val="1"/>
              <w:rPr>
                <w:kern w:val="2"/>
                <w:sz w:val="18"/>
                <w:szCs w:val="18"/>
              </w:rPr>
            </w:pPr>
            <w:r w:rsidRPr="00CC1024">
              <w:rPr>
                <w:kern w:val="2"/>
                <w:sz w:val="18"/>
                <w:szCs w:val="18"/>
              </w:rPr>
              <w:t>2020 год</w:t>
            </w:r>
          </w:p>
        </w:tc>
        <w:tc>
          <w:tcPr>
            <w:tcW w:w="708"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outlineLvl w:val="1"/>
              <w:rPr>
                <w:kern w:val="2"/>
                <w:sz w:val="18"/>
                <w:szCs w:val="18"/>
              </w:rPr>
            </w:pPr>
            <w:r w:rsidRPr="00CC1024">
              <w:rPr>
                <w:kern w:val="2"/>
                <w:sz w:val="18"/>
                <w:szCs w:val="18"/>
              </w:rPr>
              <w:t>2021 год</w:t>
            </w: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outlineLvl w:val="1"/>
              <w:rPr>
                <w:kern w:val="2"/>
                <w:sz w:val="18"/>
                <w:szCs w:val="18"/>
              </w:rPr>
            </w:pPr>
            <w:r w:rsidRPr="00CC1024">
              <w:rPr>
                <w:kern w:val="2"/>
                <w:sz w:val="18"/>
                <w:szCs w:val="18"/>
              </w:rPr>
              <w:t>2022 год</w:t>
            </w:r>
          </w:p>
        </w:tc>
        <w:tc>
          <w:tcPr>
            <w:tcW w:w="691"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outlineLvl w:val="1"/>
              <w:rPr>
                <w:kern w:val="2"/>
                <w:sz w:val="18"/>
                <w:szCs w:val="18"/>
              </w:rPr>
            </w:pPr>
            <w:r w:rsidRPr="00CC1024">
              <w:rPr>
                <w:kern w:val="2"/>
                <w:sz w:val="18"/>
                <w:szCs w:val="18"/>
              </w:rPr>
              <w:t>2023 год</w:t>
            </w:r>
          </w:p>
        </w:tc>
        <w:tc>
          <w:tcPr>
            <w:tcW w:w="708"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outlineLvl w:val="1"/>
              <w:rPr>
                <w:kern w:val="2"/>
                <w:sz w:val="18"/>
                <w:szCs w:val="18"/>
              </w:rPr>
            </w:pPr>
            <w:r w:rsidRPr="00CC1024">
              <w:rPr>
                <w:kern w:val="2"/>
                <w:sz w:val="18"/>
                <w:szCs w:val="18"/>
              </w:rPr>
              <w:t>2024 год</w:t>
            </w: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outlineLvl w:val="1"/>
              <w:rPr>
                <w:kern w:val="2"/>
                <w:sz w:val="18"/>
                <w:szCs w:val="18"/>
              </w:rPr>
            </w:pPr>
            <w:r w:rsidRPr="00CC1024">
              <w:rPr>
                <w:kern w:val="2"/>
                <w:sz w:val="18"/>
                <w:szCs w:val="18"/>
              </w:rPr>
              <w:t>2025 год</w:t>
            </w:r>
          </w:p>
        </w:tc>
      </w:tr>
      <w:tr w:rsidR="0071387D" w:rsidRPr="00CC1024" w:rsidTr="00CB03A6">
        <w:trPr>
          <w:jc w:val="center"/>
        </w:trPr>
        <w:tc>
          <w:tcPr>
            <w:tcW w:w="513"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rPr>
              <w:t>2</w:t>
            </w:r>
          </w:p>
        </w:tc>
        <w:tc>
          <w:tcPr>
            <w:tcW w:w="2213"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rPr>
              <w:t>3</w:t>
            </w:r>
          </w:p>
        </w:tc>
        <w:tc>
          <w:tcPr>
            <w:tcW w:w="1861"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rPr>
              <w:t>5</w:t>
            </w:r>
          </w:p>
        </w:tc>
        <w:tc>
          <w:tcPr>
            <w:tcW w:w="708"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rPr>
              <w:t>7</w:t>
            </w:r>
          </w:p>
        </w:tc>
        <w:tc>
          <w:tcPr>
            <w:tcW w:w="691"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rPr>
              <w:t>8</w:t>
            </w:r>
          </w:p>
        </w:tc>
        <w:tc>
          <w:tcPr>
            <w:tcW w:w="708"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rPr>
              <w:t>9</w:t>
            </w: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rPr>
              <w:t>10</w:t>
            </w:r>
          </w:p>
        </w:tc>
      </w:tr>
      <w:tr w:rsidR="0071387D" w:rsidRPr="00CC1024" w:rsidTr="00CB03A6">
        <w:trPr>
          <w:trHeight w:val="300"/>
          <w:jc w:val="center"/>
        </w:trPr>
        <w:tc>
          <w:tcPr>
            <w:tcW w:w="513" w:type="dxa"/>
            <w:vMerge w:val="restart"/>
            <w:tcBorders>
              <w:left w:val="single" w:sz="4" w:space="0" w:color="auto"/>
              <w:right w:val="single" w:sz="4" w:space="0" w:color="auto"/>
            </w:tcBorders>
          </w:tcPr>
          <w:p w:rsidR="0071387D" w:rsidRPr="00CC1024" w:rsidRDefault="0071387D" w:rsidP="00E11490">
            <w:pPr>
              <w:rPr>
                <w:sz w:val="18"/>
                <w:szCs w:val="18"/>
                <w:lang w:eastAsia="en-US"/>
              </w:rPr>
            </w:pPr>
          </w:p>
        </w:tc>
        <w:tc>
          <w:tcPr>
            <w:tcW w:w="1276" w:type="dxa"/>
            <w:vMerge w:val="restart"/>
            <w:tcBorders>
              <w:left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r w:rsidRPr="00CC1024">
              <w:rPr>
                <w:sz w:val="18"/>
                <w:szCs w:val="18"/>
              </w:rPr>
              <w:t>Муниципальная программа</w:t>
            </w:r>
          </w:p>
        </w:tc>
        <w:tc>
          <w:tcPr>
            <w:tcW w:w="2213" w:type="dxa"/>
            <w:vMerge w:val="restart"/>
            <w:tcBorders>
              <w:left w:val="single" w:sz="4" w:space="0" w:color="auto"/>
              <w:right w:val="single" w:sz="4" w:space="0" w:color="auto"/>
            </w:tcBorders>
          </w:tcPr>
          <w:p w:rsidR="0071387D" w:rsidRPr="00CC1024" w:rsidRDefault="0071387D" w:rsidP="00E11490">
            <w:pPr>
              <w:rPr>
                <w:sz w:val="18"/>
                <w:szCs w:val="18"/>
                <w:lang w:eastAsia="en-US"/>
              </w:rPr>
            </w:pPr>
            <w:r w:rsidRPr="00CC1024">
              <w:rPr>
                <w:sz w:val="18"/>
                <w:szCs w:val="18"/>
              </w:rPr>
              <w:t>Комплексное развитие Мошковского сельсовета Бековского района Пензенской области</w:t>
            </w:r>
          </w:p>
        </w:tc>
        <w:tc>
          <w:tcPr>
            <w:tcW w:w="1861"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r w:rsidRPr="00CC1024">
              <w:rPr>
                <w:sz w:val="18"/>
                <w:szCs w:val="18"/>
              </w:rPr>
              <w:t>всего</w:t>
            </w: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color w:val="000000"/>
                <w:sz w:val="18"/>
                <w:szCs w:val="18"/>
                <w:lang w:eastAsia="en-US"/>
              </w:rPr>
            </w:pPr>
            <w:r w:rsidRPr="00CC1024">
              <w:rPr>
                <w:color w:val="000000"/>
                <w:sz w:val="18"/>
                <w:szCs w:val="18"/>
                <w:lang w:eastAsia="en-US"/>
              </w:rPr>
              <w:t>65,072</w:t>
            </w:r>
          </w:p>
        </w:tc>
        <w:tc>
          <w:tcPr>
            <w:tcW w:w="708"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lang w:eastAsia="en-US"/>
              </w:rPr>
              <w:t>0,000</w:t>
            </w: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lang w:eastAsia="en-US"/>
              </w:rPr>
              <w:t>0,000</w:t>
            </w:r>
          </w:p>
        </w:tc>
        <w:tc>
          <w:tcPr>
            <w:tcW w:w="691"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lang w:eastAsia="en-US"/>
              </w:rPr>
              <w:t>0,000</w:t>
            </w:r>
          </w:p>
        </w:tc>
        <w:tc>
          <w:tcPr>
            <w:tcW w:w="708"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lang w:eastAsia="en-US"/>
              </w:rPr>
              <w:t>0,000</w:t>
            </w: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lang w:eastAsia="en-US"/>
              </w:rPr>
              <w:t>0,000</w:t>
            </w:r>
          </w:p>
        </w:tc>
      </w:tr>
      <w:tr w:rsidR="0071387D" w:rsidRPr="00CC1024" w:rsidTr="00CB03A6">
        <w:trPr>
          <w:trHeight w:val="480"/>
          <w:jc w:val="center"/>
        </w:trPr>
        <w:tc>
          <w:tcPr>
            <w:tcW w:w="513" w:type="dxa"/>
            <w:vMerge/>
            <w:tcBorders>
              <w:left w:val="single" w:sz="4" w:space="0" w:color="auto"/>
              <w:right w:val="single" w:sz="4" w:space="0" w:color="auto"/>
            </w:tcBorders>
            <w:vAlign w:val="center"/>
          </w:tcPr>
          <w:p w:rsidR="0071387D" w:rsidRPr="00CC1024" w:rsidRDefault="0071387D" w:rsidP="00E11490">
            <w:pPr>
              <w:rPr>
                <w:sz w:val="18"/>
                <w:szCs w:val="18"/>
                <w:lang w:eastAsia="en-US"/>
              </w:rPr>
            </w:pPr>
          </w:p>
        </w:tc>
        <w:tc>
          <w:tcPr>
            <w:tcW w:w="1276" w:type="dxa"/>
            <w:vMerge/>
            <w:tcBorders>
              <w:left w:val="single" w:sz="4" w:space="0" w:color="auto"/>
              <w:right w:val="single" w:sz="4" w:space="0" w:color="auto"/>
            </w:tcBorders>
            <w:vAlign w:val="center"/>
          </w:tcPr>
          <w:p w:rsidR="0071387D" w:rsidRPr="00CC1024" w:rsidRDefault="0071387D" w:rsidP="00E11490">
            <w:pPr>
              <w:rPr>
                <w:sz w:val="18"/>
                <w:szCs w:val="18"/>
                <w:lang w:eastAsia="en-US"/>
              </w:rPr>
            </w:pPr>
          </w:p>
        </w:tc>
        <w:tc>
          <w:tcPr>
            <w:tcW w:w="2213" w:type="dxa"/>
            <w:vMerge/>
            <w:tcBorders>
              <w:left w:val="single" w:sz="4" w:space="0" w:color="auto"/>
              <w:right w:val="single" w:sz="4" w:space="0" w:color="auto"/>
            </w:tcBorders>
            <w:vAlign w:val="center"/>
          </w:tcPr>
          <w:p w:rsidR="0071387D" w:rsidRPr="00CC1024" w:rsidRDefault="0071387D" w:rsidP="00E11490">
            <w:pPr>
              <w:rPr>
                <w:sz w:val="18"/>
                <w:szCs w:val="18"/>
                <w:lang w:eastAsia="en-US"/>
              </w:rPr>
            </w:pPr>
          </w:p>
        </w:tc>
        <w:tc>
          <w:tcPr>
            <w:tcW w:w="1861"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r w:rsidRPr="00CC1024">
              <w:rPr>
                <w:sz w:val="18"/>
                <w:szCs w:val="18"/>
              </w:rPr>
              <w:t>бюджет Мошковского сельсовета Бековского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color w:val="000000"/>
                <w:sz w:val="18"/>
                <w:szCs w:val="18"/>
                <w:lang w:eastAsia="en-US"/>
              </w:rPr>
            </w:pPr>
            <w:r w:rsidRPr="00CC1024">
              <w:rPr>
                <w:color w:val="000000"/>
                <w:sz w:val="18"/>
                <w:szCs w:val="18"/>
                <w:lang w:eastAsia="en-US"/>
              </w:rPr>
              <w:t>3,254</w:t>
            </w:r>
          </w:p>
        </w:tc>
        <w:tc>
          <w:tcPr>
            <w:tcW w:w="708"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lang w:eastAsia="en-US"/>
              </w:rPr>
              <w:t>0,000</w:t>
            </w: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lang w:eastAsia="en-US"/>
              </w:rPr>
              <w:t>0,000</w:t>
            </w:r>
          </w:p>
        </w:tc>
        <w:tc>
          <w:tcPr>
            <w:tcW w:w="691"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lang w:eastAsia="en-US"/>
              </w:rPr>
              <w:t>0,000</w:t>
            </w:r>
          </w:p>
        </w:tc>
        <w:tc>
          <w:tcPr>
            <w:tcW w:w="708"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lang w:eastAsia="en-US"/>
              </w:rPr>
              <w:t>0,000</w:t>
            </w: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sz w:val="18"/>
                <w:szCs w:val="18"/>
                <w:lang w:eastAsia="en-US"/>
              </w:rPr>
            </w:pPr>
            <w:r w:rsidRPr="00CC1024">
              <w:rPr>
                <w:sz w:val="18"/>
                <w:szCs w:val="18"/>
                <w:lang w:eastAsia="en-US"/>
              </w:rPr>
              <w:t>0,000</w:t>
            </w:r>
          </w:p>
        </w:tc>
      </w:tr>
      <w:tr w:rsidR="0071387D" w:rsidRPr="00CC1024" w:rsidTr="00CB03A6">
        <w:trPr>
          <w:trHeight w:val="377"/>
          <w:jc w:val="center"/>
        </w:trPr>
        <w:tc>
          <w:tcPr>
            <w:tcW w:w="513" w:type="dxa"/>
            <w:vMerge/>
            <w:tcBorders>
              <w:left w:val="single" w:sz="4" w:space="0" w:color="auto"/>
              <w:right w:val="single" w:sz="4" w:space="0" w:color="auto"/>
            </w:tcBorders>
            <w:vAlign w:val="center"/>
          </w:tcPr>
          <w:p w:rsidR="0071387D" w:rsidRPr="00CC1024" w:rsidRDefault="0071387D" w:rsidP="00E11490">
            <w:pPr>
              <w:rPr>
                <w:sz w:val="18"/>
                <w:szCs w:val="18"/>
                <w:lang w:eastAsia="en-US"/>
              </w:rPr>
            </w:pPr>
          </w:p>
        </w:tc>
        <w:tc>
          <w:tcPr>
            <w:tcW w:w="1276" w:type="dxa"/>
            <w:vMerge/>
            <w:tcBorders>
              <w:left w:val="single" w:sz="4" w:space="0" w:color="auto"/>
              <w:right w:val="single" w:sz="4" w:space="0" w:color="auto"/>
            </w:tcBorders>
            <w:vAlign w:val="center"/>
          </w:tcPr>
          <w:p w:rsidR="0071387D" w:rsidRPr="00CC1024" w:rsidRDefault="0071387D" w:rsidP="00E11490">
            <w:pPr>
              <w:rPr>
                <w:sz w:val="18"/>
                <w:szCs w:val="18"/>
                <w:lang w:eastAsia="en-US"/>
              </w:rPr>
            </w:pPr>
          </w:p>
        </w:tc>
        <w:tc>
          <w:tcPr>
            <w:tcW w:w="2213" w:type="dxa"/>
            <w:vMerge/>
            <w:tcBorders>
              <w:left w:val="single" w:sz="4" w:space="0" w:color="auto"/>
              <w:right w:val="single" w:sz="4" w:space="0" w:color="auto"/>
            </w:tcBorders>
            <w:vAlign w:val="center"/>
          </w:tcPr>
          <w:p w:rsidR="0071387D" w:rsidRPr="00CC1024" w:rsidRDefault="0071387D" w:rsidP="00E11490">
            <w:pPr>
              <w:rPr>
                <w:sz w:val="18"/>
                <w:szCs w:val="18"/>
                <w:lang w:eastAsia="en-US"/>
              </w:rPr>
            </w:pPr>
          </w:p>
        </w:tc>
        <w:tc>
          <w:tcPr>
            <w:tcW w:w="1861"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rPr>
            </w:pPr>
            <w:r w:rsidRPr="00CC1024">
              <w:rPr>
                <w:sz w:val="18"/>
                <w:szCs w:val="18"/>
              </w:rPr>
              <w:t>бюджет Пензенской области</w:t>
            </w: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color w:val="000000"/>
                <w:sz w:val="18"/>
                <w:szCs w:val="18"/>
                <w:lang w:eastAsia="en-US"/>
              </w:rPr>
            </w:pPr>
            <w:r w:rsidRPr="00CC1024">
              <w:rPr>
                <w:color w:val="000000"/>
                <w:sz w:val="18"/>
                <w:szCs w:val="18"/>
                <w:lang w:eastAsia="en-US"/>
              </w:rPr>
              <w:t>3,644</w:t>
            </w:r>
          </w:p>
        </w:tc>
        <w:tc>
          <w:tcPr>
            <w:tcW w:w="708"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p>
        </w:tc>
        <w:tc>
          <w:tcPr>
            <w:tcW w:w="691"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p>
        </w:tc>
      </w:tr>
      <w:tr w:rsidR="0071387D" w:rsidRPr="00CC1024" w:rsidTr="00CB03A6">
        <w:trPr>
          <w:trHeight w:val="227"/>
          <w:jc w:val="center"/>
        </w:trPr>
        <w:tc>
          <w:tcPr>
            <w:tcW w:w="513" w:type="dxa"/>
            <w:vMerge/>
            <w:tcBorders>
              <w:left w:val="single" w:sz="4" w:space="0" w:color="auto"/>
              <w:right w:val="single" w:sz="4" w:space="0" w:color="auto"/>
            </w:tcBorders>
            <w:vAlign w:val="center"/>
          </w:tcPr>
          <w:p w:rsidR="0071387D" w:rsidRPr="00CC1024" w:rsidRDefault="0071387D" w:rsidP="00E11490">
            <w:pPr>
              <w:rPr>
                <w:sz w:val="18"/>
                <w:szCs w:val="18"/>
                <w:lang w:eastAsia="en-US"/>
              </w:rPr>
            </w:pPr>
          </w:p>
        </w:tc>
        <w:tc>
          <w:tcPr>
            <w:tcW w:w="1276" w:type="dxa"/>
            <w:vMerge/>
            <w:tcBorders>
              <w:left w:val="single" w:sz="4" w:space="0" w:color="auto"/>
              <w:right w:val="single" w:sz="4" w:space="0" w:color="auto"/>
            </w:tcBorders>
            <w:vAlign w:val="center"/>
          </w:tcPr>
          <w:p w:rsidR="0071387D" w:rsidRPr="00CC1024" w:rsidRDefault="0071387D" w:rsidP="00E11490">
            <w:pPr>
              <w:rPr>
                <w:sz w:val="18"/>
                <w:szCs w:val="18"/>
                <w:lang w:eastAsia="en-US"/>
              </w:rPr>
            </w:pPr>
          </w:p>
        </w:tc>
        <w:tc>
          <w:tcPr>
            <w:tcW w:w="2213" w:type="dxa"/>
            <w:vMerge/>
            <w:tcBorders>
              <w:left w:val="single" w:sz="4" w:space="0" w:color="auto"/>
              <w:right w:val="single" w:sz="4" w:space="0" w:color="auto"/>
            </w:tcBorders>
            <w:vAlign w:val="center"/>
          </w:tcPr>
          <w:p w:rsidR="0071387D" w:rsidRPr="00CC1024" w:rsidRDefault="0071387D" w:rsidP="00E11490">
            <w:pPr>
              <w:rPr>
                <w:sz w:val="18"/>
                <w:szCs w:val="18"/>
                <w:lang w:eastAsia="en-US"/>
              </w:rPr>
            </w:pPr>
          </w:p>
        </w:tc>
        <w:tc>
          <w:tcPr>
            <w:tcW w:w="1861"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rPr>
            </w:pPr>
            <w:r w:rsidRPr="00CC1024">
              <w:rPr>
                <w:sz w:val="18"/>
                <w:szCs w:val="18"/>
              </w:rPr>
              <w:t>федеральный бюджет</w:t>
            </w: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color w:val="000000"/>
                <w:sz w:val="18"/>
                <w:szCs w:val="18"/>
                <w:lang w:eastAsia="en-US"/>
              </w:rPr>
            </w:pPr>
            <w:r w:rsidRPr="00CC1024">
              <w:rPr>
                <w:color w:val="000000"/>
                <w:sz w:val="18"/>
                <w:szCs w:val="18"/>
                <w:lang w:eastAsia="en-US"/>
              </w:rPr>
              <w:t>41,906</w:t>
            </w:r>
          </w:p>
        </w:tc>
        <w:tc>
          <w:tcPr>
            <w:tcW w:w="708"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p>
        </w:tc>
        <w:tc>
          <w:tcPr>
            <w:tcW w:w="691"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p>
        </w:tc>
      </w:tr>
      <w:tr w:rsidR="0071387D" w:rsidRPr="00CC1024" w:rsidTr="00CB03A6">
        <w:trPr>
          <w:trHeight w:val="480"/>
          <w:jc w:val="center"/>
        </w:trPr>
        <w:tc>
          <w:tcPr>
            <w:tcW w:w="513" w:type="dxa"/>
            <w:vMerge/>
            <w:tcBorders>
              <w:left w:val="single" w:sz="4" w:space="0" w:color="auto"/>
              <w:right w:val="single" w:sz="4" w:space="0" w:color="auto"/>
            </w:tcBorders>
            <w:vAlign w:val="center"/>
          </w:tcPr>
          <w:p w:rsidR="0071387D" w:rsidRPr="00CC1024" w:rsidRDefault="0071387D" w:rsidP="00E11490">
            <w:pPr>
              <w:rPr>
                <w:sz w:val="18"/>
                <w:szCs w:val="18"/>
                <w:lang w:eastAsia="en-US"/>
              </w:rPr>
            </w:pPr>
          </w:p>
        </w:tc>
        <w:tc>
          <w:tcPr>
            <w:tcW w:w="1276" w:type="dxa"/>
            <w:vMerge/>
            <w:tcBorders>
              <w:left w:val="single" w:sz="4" w:space="0" w:color="auto"/>
              <w:right w:val="single" w:sz="4" w:space="0" w:color="auto"/>
            </w:tcBorders>
            <w:vAlign w:val="center"/>
          </w:tcPr>
          <w:p w:rsidR="0071387D" w:rsidRPr="00CC1024" w:rsidRDefault="0071387D" w:rsidP="00E11490">
            <w:pPr>
              <w:rPr>
                <w:sz w:val="18"/>
                <w:szCs w:val="18"/>
                <w:lang w:eastAsia="en-US"/>
              </w:rPr>
            </w:pPr>
          </w:p>
        </w:tc>
        <w:tc>
          <w:tcPr>
            <w:tcW w:w="2213" w:type="dxa"/>
            <w:vMerge/>
            <w:tcBorders>
              <w:left w:val="single" w:sz="4" w:space="0" w:color="auto"/>
              <w:right w:val="single" w:sz="4" w:space="0" w:color="auto"/>
            </w:tcBorders>
            <w:vAlign w:val="center"/>
          </w:tcPr>
          <w:p w:rsidR="0071387D" w:rsidRPr="00CC1024" w:rsidRDefault="0071387D" w:rsidP="00E11490">
            <w:pPr>
              <w:rPr>
                <w:sz w:val="18"/>
                <w:szCs w:val="18"/>
                <w:lang w:eastAsia="en-US"/>
              </w:rPr>
            </w:pPr>
          </w:p>
        </w:tc>
        <w:tc>
          <w:tcPr>
            <w:tcW w:w="1861"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rPr>
            </w:pPr>
            <w:r w:rsidRPr="00CC1024">
              <w:rPr>
                <w:sz w:val="18"/>
                <w:szCs w:val="18"/>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jc w:val="center"/>
              <w:rPr>
                <w:color w:val="000000"/>
                <w:sz w:val="18"/>
                <w:szCs w:val="18"/>
                <w:lang w:eastAsia="en-US"/>
              </w:rPr>
            </w:pPr>
            <w:r w:rsidRPr="00CC1024">
              <w:rPr>
                <w:color w:val="000000"/>
                <w:sz w:val="18"/>
                <w:szCs w:val="18"/>
                <w:lang w:eastAsia="en-US"/>
              </w:rPr>
              <w:t>16,268</w:t>
            </w:r>
          </w:p>
        </w:tc>
        <w:tc>
          <w:tcPr>
            <w:tcW w:w="708"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p>
        </w:tc>
        <w:tc>
          <w:tcPr>
            <w:tcW w:w="691"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71387D" w:rsidRPr="00CC1024" w:rsidRDefault="0071387D" w:rsidP="00E11490">
            <w:pPr>
              <w:autoSpaceDE w:val="0"/>
              <w:autoSpaceDN w:val="0"/>
              <w:adjustRightInd w:val="0"/>
              <w:rPr>
                <w:sz w:val="18"/>
                <w:szCs w:val="18"/>
                <w:lang w:eastAsia="en-US"/>
              </w:rPr>
            </w:pPr>
          </w:p>
        </w:tc>
      </w:tr>
    </w:tbl>
    <w:p w:rsidR="0071387D" w:rsidRPr="00CC1024" w:rsidRDefault="0071387D" w:rsidP="00E11490">
      <w:pPr>
        <w:ind w:right="-28"/>
        <w:rPr>
          <w:sz w:val="18"/>
          <w:szCs w:val="18"/>
        </w:rPr>
      </w:pPr>
    </w:p>
    <w:p w:rsidR="0071387D" w:rsidRPr="00CC1024" w:rsidRDefault="0071387D" w:rsidP="00E11490">
      <w:pPr>
        <w:autoSpaceDE w:val="0"/>
        <w:autoSpaceDN w:val="0"/>
        <w:adjustRightInd w:val="0"/>
        <w:jc w:val="center"/>
        <w:outlineLvl w:val="1"/>
        <w:rPr>
          <w:sz w:val="18"/>
          <w:szCs w:val="18"/>
        </w:rPr>
      </w:pPr>
      <w:r w:rsidRPr="00CC1024">
        <w:rPr>
          <w:sz w:val="18"/>
          <w:szCs w:val="18"/>
        </w:rPr>
        <w:t xml:space="preserve">Приложение № </w:t>
      </w:r>
      <w:r>
        <w:rPr>
          <w:sz w:val="18"/>
          <w:szCs w:val="18"/>
        </w:rPr>
        <w:t>3</w:t>
      </w:r>
      <w:r w:rsidR="001A35FC">
        <w:rPr>
          <w:sz w:val="18"/>
          <w:szCs w:val="18"/>
        </w:rPr>
        <w:t xml:space="preserve"> </w:t>
      </w:r>
      <w:r w:rsidRPr="00CC1024">
        <w:rPr>
          <w:sz w:val="18"/>
          <w:szCs w:val="18"/>
        </w:rPr>
        <w:t>к муниципальной программе</w:t>
      </w:r>
    </w:p>
    <w:p w:rsidR="000F2658" w:rsidRDefault="000F2658" w:rsidP="00E11490">
      <w:pPr>
        <w:jc w:val="center"/>
        <w:rPr>
          <w:bCs/>
          <w:sz w:val="18"/>
          <w:szCs w:val="18"/>
        </w:rPr>
      </w:pPr>
      <w:r w:rsidRPr="00CC1024">
        <w:rPr>
          <w:bCs/>
          <w:color w:val="000000"/>
          <w:sz w:val="18"/>
          <w:szCs w:val="18"/>
        </w:rPr>
        <w:t xml:space="preserve">Ресурсное обеспечение реализации муниципальной программы </w:t>
      </w:r>
      <w:r w:rsidRPr="00CC1024">
        <w:rPr>
          <w:sz w:val="18"/>
          <w:szCs w:val="18"/>
        </w:rPr>
        <w:t>Мошковского сельсовета</w:t>
      </w:r>
      <w:r w:rsidRPr="00CC1024">
        <w:rPr>
          <w:bCs/>
          <w:sz w:val="18"/>
          <w:szCs w:val="18"/>
        </w:rPr>
        <w:t xml:space="preserve"> Бековского района Пензенской области</w:t>
      </w:r>
    </w:p>
    <w:p w:rsidR="000F2658" w:rsidRPr="00CC1024" w:rsidRDefault="000F2658" w:rsidP="00E11490">
      <w:pPr>
        <w:jc w:val="center"/>
        <w:rPr>
          <w:color w:val="000000"/>
          <w:sz w:val="18"/>
          <w:szCs w:val="18"/>
        </w:rPr>
      </w:pPr>
      <w:r w:rsidRPr="00CC1024">
        <w:rPr>
          <w:sz w:val="18"/>
          <w:szCs w:val="18"/>
        </w:rPr>
        <w:t>«Комплексное развитие Мошковского сельсовета Бековского района Пензенской области</w:t>
      </w:r>
      <w:r w:rsidRPr="00CC1024">
        <w:rPr>
          <w:color w:val="000000"/>
          <w:spacing w:val="-2"/>
          <w:sz w:val="18"/>
          <w:szCs w:val="18"/>
        </w:rPr>
        <w:t>»</w:t>
      </w:r>
      <w:r w:rsidRPr="00CC1024">
        <w:rPr>
          <w:bCs/>
          <w:color w:val="000000"/>
          <w:sz w:val="18"/>
          <w:szCs w:val="18"/>
        </w:rPr>
        <w:t xml:space="preserve"> за счет средств бюджета </w:t>
      </w:r>
      <w:r w:rsidRPr="00CC1024">
        <w:rPr>
          <w:sz w:val="18"/>
          <w:szCs w:val="18"/>
        </w:rPr>
        <w:t>Мошковского сельсовета</w:t>
      </w:r>
      <w:r w:rsidR="00944430">
        <w:rPr>
          <w:sz w:val="18"/>
          <w:szCs w:val="18"/>
        </w:rPr>
        <w:t xml:space="preserve"> </w:t>
      </w:r>
      <w:r w:rsidRPr="00CC1024">
        <w:rPr>
          <w:bCs/>
          <w:color w:val="000000"/>
          <w:sz w:val="18"/>
          <w:szCs w:val="18"/>
        </w:rPr>
        <w:t>Бековского района Пензенской области</w:t>
      </w:r>
    </w:p>
    <w:p w:rsidR="000F2658" w:rsidRPr="00CC1024" w:rsidRDefault="000F2658" w:rsidP="00E11490">
      <w:pPr>
        <w:jc w:val="center"/>
        <w:rPr>
          <w:color w:val="000000"/>
          <w:sz w:val="18"/>
          <w:szCs w:val="18"/>
        </w:rPr>
      </w:pPr>
    </w:p>
    <w:tbl>
      <w:tblPr>
        <w:tblW w:w="10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26"/>
        <w:gridCol w:w="1135"/>
        <w:gridCol w:w="1562"/>
        <w:gridCol w:w="1273"/>
        <w:gridCol w:w="562"/>
        <w:gridCol w:w="425"/>
        <w:gridCol w:w="426"/>
        <w:gridCol w:w="708"/>
        <w:gridCol w:w="426"/>
        <w:gridCol w:w="708"/>
        <w:gridCol w:w="567"/>
        <w:gridCol w:w="567"/>
        <w:gridCol w:w="567"/>
        <w:gridCol w:w="567"/>
        <w:gridCol w:w="567"/>
      </w:tblGrid>
      <w:tr w:rsidR="000F2658" w:rsidRPr="00CC1024" w:rsidTr="00CB03A6">
        <w:trPr>
          <w:jc w:val="center"/>
        </w:trPr>
        <w:tc>
          <w:tcPr>
            <w:tcW w:w="426" w:type="dxa"/>
            <w:vMerge w:val="restart"/>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w:t>
            </w:r>
          </w:p>
          <w:p w:rsidR="000F2658" w:rsidRPr="00CC1024" w:rsidRDefault="000F2658" w:rsidP="00E11490">
            <w:pPr>
              <w:autoSpaceDE w:val="0"/>
              <w:autoSpaceDN w:val="0"/>
              <w:adjustRightInd w:val="0"/>
              <w:jc w:val="center"/>
              <w:rPr>
                <w:sz w:val="18"/>
                <w:szCs w:val="18"/>
                <w:lang w:eastAsia="en-US"/>
              </w:rPr>
            </w:pPr>
            <w:r w:rsidRPr="00CC1024">
              <w:rPr>
                <w:sz w:val="18"/>
                <w:szCs w:val="18"/>
              </w:rPr>
              <w:t>п/п</w:t>
            </w:r>
          </w:p>
        </w:tc>
        <w:tc>
          <w:tcPr>
            <w:tcW w:w="1135" w:type="dxa"/>
            <w:vMerge w:val="restart"/>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Статус</w:t>
            </w:r>
          </w:p>
        </w:tc>
        <w:tc>
          <w:tcPr>
            <w:tcW w:w="1562" w:type="dxa"/>
            <w:vMerge w:val="restart"/>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Наименование муниципальной программы, подпрограммы, основных мероприятий</w:t>
            </w:r>
          </w:p>
        </w:tc>
        <w:tc>
          <w:tcPr>
            <w:tcW w:w="1273" w:type="dxa"/>
            <w:vMerge w:val="restart"/>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Ответственный исполнитель, соисполнитель подпрограммы, основных мероприятий</w:t>
            </w:r>
          </w:p>
        </w:tc>
        <w:tc>
          <w:tcPr>
            <w:tcW w:w="2547" w:type="dxa"/>
            <w:gridSpan w:val="5"/>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Код классификации расходов бюджета</w:t>
            </w:r>
          </w:p>
        </w:tc>
        <w:tc>
          <w:tcPr>
            <w:tcW w:w="3543" w:type="dxa"/>
            <w:gridSpan w:val="6"/>
            <w:tcBorders>
              <w:top w:val="single" w:sz="4" w:space="0" w:color="auto"/>
              <w:left w:val="single" w:sz="4" w:space="0" w:color="auto"/>
              <w:bottom w:val="single" w:sz="4" w:space="0" w:color="auto"/>
              <w:right w:val="single" w:sz="4" w:space="0" w:color="auto"/>
            </w:tcBorders>
          </w:tcPr>
          <w:p w:rsidR="000F2658" w:rsidRPr="00CC1024" w:rsidRDefault="000F2658" w:rsidP="00E11490">
            <w:pPr>
              <w:pStyle w:val="ConsPlusNormal2"/>
              <w:jc w:val="center"/>
              <w:rPr>
                <w:rFonts w:ascii="Times New Roman" w:hAnsi="Times New Roman"/>
                <w:sz w:val="18"/>
                <w:szCs w:val="18"/>
              </w:rPr>
            </w:pPr>
            <w:r w:rsidRPr="00CC1024">
              <w:rPr>
                <w:rFonts w:ascii="Times New Roman" w:hAnsi="Times New Roman"/>
                <w:sz w:val="18"/>
                <w:szCs w:val="18"/>
              </w:rPr>
              <w:t>Расходы бюджета Мошковского сельсовета Бековского района Пензенской области/Источники финансирования дефицита бюджета Мошковского сельсовета Бековского района Пензенской области, тыс. руб.</w:t>
            </w:r>
          </w:p>
        </w:tc>
      </w:tr>
      <w:tr w:rsidR="000F2658" w:rsidRPr="00CC1024" w:rsidTr="00CB03A6">
        <w:trPr>
          <w:jc w:val="center"/>
        </w:trPr>
        <w:tc>
          <w:tcPr>
            <w:tcW w:w="426" w:type="dxa"/>
            <w:vMerge/>
            <w:tcBorders>
              <w:left w:val="single" w:sz="4" w:space="0" w:color="auto"/>
              <w:right w:val="single" w:sz="4" w:space="0" w:color="auto"/>
            </w:tcBorders>
            <w:vAlign w:val="center"/>
          </w:tcPr>
          <w:p w:rsidR="000F2658" w:rsidRPr="00CC1024" w:rsidRDefault="000F2658" w:rsidP="00E11490">
            <w:pPr>
              <w:rPr>
                <w:sz w:val="18"/>
                <w:szCs w:val="18"/>
                <w:lang w:eastAsia="en-US"/>
              </w:rPr>
            </w:pPr>
          </w:p>
        </w:tc>
        <w:tc>
          <w:tcPr>
            <w:tcW w:w="1135" w:type="dxa"/>
            <w:vMerge/>
            <w:tcBorders>
              <w:left w:val="single" w:sz="4" w:space="0" w:color="auto"/>
              <w:right w:val="single" w:sz="4" w:space="0" w:color="auto"/>
            </w:tcBorders>
            <w:vAlign w:val="center"/>
          </w:tcPr>
          <w:p w:rsidR="000F2658" w:rsidRPr="00CC1024" w:rsidRDefault="000F2658" w:rsidP="00E11490">
            <w:pPr>
              <w:rPr>
                <w:sz w:val="18"/>
                <w:szCs w:val="18"/>
                <w:lang w:eastAsia="en-US"/>
              </w:rPr>
            </w:pPr>
          </w:p>
        </w:tc>
        <w:tc>
          <w:tcPr>
            <w:tcW w:w="1562" w:type="dxa"/>
            <w:vMerge/>
            <w:tcBorders>
              <w:left w:val="single" w:sz="4" w:space="0" w:color="auto"/>
              <w:right w:val="single" w:sz="4" w:space="0" w:color="auto"/>
            </w:tcBorders>
            <w:vAlign w:val="center"/>
          </w:tcPr>
          <w:p w:rsidR="000F2658" w:rsidRPr="00CC1024" w:rsidRDefault="000F2658" w:rsidP="00E11490">
            <w:pPr>
              <w:rPr>
                <w:sz w:val="18"/>
                <w:szCs w:val="18"/>
                <w:lang w:eastAsia="en-US"/>
              </w:rPr>
            </w:pPr>
          </w:p>
        </w:tc>
        <w:tc>
          <w:tcPr>
            <w:tcW w:w="1273" w:type="dxa"/>
            <w:vMerge/>
            <w:tcBorders>
              <w:left w:val="single" w:sz="4" w:space="0" w:color="auto"/>
              <w:right w:val="single" w:sz="4" w:space="0" w:color="auto"/>
            </w:tcBorders>
            <w:vAlign w:val="center"/>
          </w:tcPr>
          <w:p w:rsidR="000F2658" w:rsidRPr="00CC1024" w:rsidRDefault="000F2658" w:rsidP="00E11490">
            <w:pPr>
              <w:rPr>
                <w:sz w:val="18"/>
                <w:szCs w:val="18"/>
                <w:lang w:eastAsia="en-US"/>
              </w:rPr>
            </w:pPr>
          </w:p>
        </w:tc>
        <w:tc>
          <w:tcPr>
            <w:tcW w:w="56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pStyle w:val="ConsPlusNormal2"/>
              <w:jc w:val="center"/>
              <w:rPr>
                <w:rFonts w:ascii="Times New Roman" w:hAnsi="Times New Roman"/>
                <w:sz w:val="18"/>
                <w:szCs w:val="18"/>
              </w:rPr>
            </w:pPr>
            <w:r w:rsidRPr="00CC1024">
              <w:rPr>
                <w:rFonts w:ascii="Times New Roman" w:hAnsi="Times New Roman"/>
                <w:sz w:val="18"/>
                <w:szCs w:val="18"/>
              </w:rPr>
              <w:t>Главный распорядитель  бюджетных средств</w:t>
            </w:r>
          </w:p>
        </w:tc>
        <w:tc>
          <w:tcPr>
            <w:tcW w:w="425"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pStyle w:val="ConsPlusNormal2"/>
              <w:jc w:val="center"/>
              <w:rPr>
                <w:rFonts w:ascii="Times New Roman" w:hAnsi="Times New Roman"/>
                <w:sz w:val="18"/>
                <w:szCs w:val="18"/>
              </w:rPr>
            </w:pPr>
            <w:r w:rsidRPr="00CC1024">
              <w:rPr>
                <w:rFonts w:ascii="Times New Roman" w:hAnsi="Times New Roman"/>
                <w:sz w:val="18"/>
                <w:szCs w:val="18"/>
              </w:rPr>
              <w:t>Раздел</w:t>
            </w:r>
          </w:p>
        </w:tc>
        <w:tc>
          <w:tcPr>
            <w:tcW w:w="426"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pStyle w:val="ConsPlusNormal2"/>
              <w:jc w:val="center"/>
              <w:rPr>
                <w:rFonts w:ascii="Times New Roman" w:hAnsi="Times New Roman"/>
                <w:sz w:val="18"/>
                <w:szCs w:val="18"/>
              </w:rPr>
            </w:pPr>
            <w:r w:rsidRPr="00CC1024">
              <w:rPr>
                <w:rFonts w:ascii="Times New Roman" w:hAnsi="Times New Roman"/>
                <w:sz w:val="18"/>
                <w:szCs w:val="18"/>
              </w:rPr>
              <w:t>Подраздел</w:t>
            </w:r>
          </w:p>
        </w:tc>
        <w:tc>
          <w:tcPr>
            <w:tcW w:w="708"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pStyle w:val="ConsPlusNormal2"/>
              <w:jc w:val="center"/>
              <w:rPr>
                <w:rFonts w:ascii="Times New Roman" w:hAnsi="Times New Roman"/>
                <w:sz w:val="18"/>
                <w:szCs w:val="18"/>
              </w:rPr>
            </w:pPr>
            <w:r w:rsidRPr="00CC1024">
              <w:rPr>
                <w:rFonts w:ascii="Times New Roman" w:hAnsi="Times New Roman"/>
                <w:sz w:val="18"/>
                <w:szCs w:val="18"/>
              </w:rPr>
              <w:t>Целевая  статья</w:t>
            </w:r>
          </w:p>
        </w:tc>
        <w:tc>
          <w:tcPr>
            <w:tcW w:w="426"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pStyle w:val="ConsPlusNormal2"/>
              <w:jc w:val="center"/>
              <w:rPr>
                <w:rFonts w:ascii="Times New Roman" w:hAnsi="Times New Roman"/>
                <w:sz w:val="18"/>
                <w:szCs w:val="18"/>
              </w:rPr>
            </w:pPr>
            <w:r w:rsidRPr="00CC1024">
              <w:rPr>
                <w:rFonts w:ascii="Times New Roman" w:hAnsi="Times New Roman"/>
                <w:sz w:val="18"/>
                <w:szCs w:val="18"/>
              </w:rPr>
              <w:t>Вид расходов</w:t>
            </w:r>
          </w:p>
        </w:tc>
        <w:tc>
          <w:tcPr>
            <w:tcW w:w="708" w:type="dxa"/>
            <w:vMerge w:val="restart"/>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jc w:val="center"/>
              <w:outlineLvl w:val="1"/>
              <w:rPr>
                <w:kern w:val="2"/>
                <w:sz w:val="18"/>
                <w:szCs w:val="18"/>
              </w:rPr>
            </w:pPr>
            <w:r w:rsidRPr="00CC1024">
              <w:rPr>
                <w:kern w:val="2"/>
                <w:sz w:val="18"/>
                <w:szCs w:val="18"/>
              </w:rPr>
              <w:t>2020 год</w:t>
            </w:r>
          </w:p>
        </w:tc>
        <w:tc>
          <w:tcPr>
            <w:tcW w:w="567" w:type="dxa"/>
            <w:vMerge w:val="restart"/>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jc w:val="center"/>
              <w:outlineLvl w:val="1"/>
              <w:rPr>
                <w:kern w:val="2"/>
                <w:sz w:val="18"/>
                <w:szCs w:val="18"/>
              </w:rPr>
            </w:pPr>
            <w:r w:rsidRPr="00CC1024">
              <w:rPr>
                <w:kern w:val="2"/>
                <w:sz w:val="18"/>
                <w:szCs w:val="18"/>
              </w:rPr>
              <w:t>2021 год</w:t>
            </w:r>
          </w:p>
        </w:tc>
        <w:tc>
          <w:tcPr>
            <w:tcW w:w="567" w:type="dxa"/>
            <w:vMerge w:val="restart"/>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jc w:val="center"/>
              <w:outlineLvl w:val="1"/>
              <w:rPr>
                <w:kern w:val="2"/>
                <w:sz w:val="18"/>
                <w:szCs w:val="18"/>
              </w:rPr>
            </w:pPr>
            <w:r w:rsidRPr="00CC1024">
              <w:rPr>
                <w:kern w:val="2"/>
                <w:sz w:val="18"/>
                <w:szCs w:val="18"/>
              </w:rPr>
              <w:t>2022 год</w:t>
            </w:r>
          </w:p>
        </w:tc>
        <w:tc>
          <w:tcPr>
            <w:tcW w:w="567" w:type="dxa"/>
            <w:vMerge w:val="restart"/>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jc w:val="center"/>
              <w:outlineLvl w:val="1"/>
              <w:rPr>
                <w:kern w:val="2"/>
                <w:sz w:val="18"/>
                <w:szCs w:val="18"/>
              </w:rPr>
            </w:pPr>
            <w:r w:rsidRPr="00CC1024">
              <w:rPr>
                <w:kern w:val="2"/>
                <w:sz w:val="18"/>
                <w:szCs w:val="18"/>
              </w:rPr>
              <w:t>2023 год</w:t>
            </w:r>
          </w:p>
        </w:tc>
        <w:tc>
          <w:tcPr>
            <w:tcW w:w="567" w:type="dxa"/>
            <w:vMerge w:val="restart"/>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jc w:val="center"/>
              <w:outlineLvl w:val="1"/>
              <w:rPr>
                <w:kern w:val="2"/>
                <w:sz w:val="18"/>
                <w:szCs w:val="18"/>
              </w:rPr>
            </w:pPr>
            <w:r w:rsidRPr="00CC1024">
              <w:rPr>
                <w:kern w:val="2"/>
                <w:sz w:val="18"/>
                <w:szCs w:val="18"/>
              </w:rPr>
              <w:t>2024 год</w:t>
            </w:r>
          </w:p>
        </w:tc>
        <w:tc>
          <w:tcPr>
            <w:tcW w:w="567" w:type="dxa"/>
            <w:vMerge w:val="restart"/>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jc w:val="center"/>
              <w:outlineLvl w:val="1"/>
              <w:rPr>
                <w:kern w:val="2"/>
                <w:sz w:val="18"/>
                <w:szCs w:val="18"/>
              </w:rPr>
            </w:pPr>
            <w:r w:rsidRPr="00CC1024">
              <w:rPr>
                <w:kern w:val="2"/>
                <w:sz w:val="18"/>
                <w:szCs w:val="18"/>
              </w:rPr>
              <w:t>2025 год</w:t>
            </w:r>
          </w:p>
        </w:tc>
      </w:tr>
      <w:tr w:rsidR="000F2658" w:rsidRPr="00CC1024" w:rsidTr="00CB03A6">
        <w:trPr>
          <w:jc w:val="center"/>
        </w:trPr>
        <w:tc>
          <w:tcPr>
            <w:tcW w:w="426" w:type="dxa"/>
            <w:vMerge/>
            <w:tcBorders>
              <w:left w:val="single" w:sz="4" w:space="0" w:color="auto"/>
              <w:bottom w:val="single" w:sz="4" w:space="0" w:color="auto"/>
              <w:right w:val="single" w:sz="4" w:space="0" w:color="auto"/>
            </w:tcBorders>
            <w:vAlign w:val="center"/>
          </w:tcPr>
          <w:p w:rsidR="000F2658" w:rsidRPr="00CC1024" w:rsidRDefault="000F2658" w:rsidP="00E11490">
            <w:pPr>
              <w:rPr>
                <w:sz w:val="18"/>
                <w:szCs w:val="18"/>
                <w:lang w:eastAsia="en-US"/>
              </w:rPr>
            </w:pPr>
          </w:p>
        </w:tc>
        <w:tc>
          <w:tcPr>
            <w:tcW w:w="1135" w:type="dxa"/>
            <w:vMerge/>
            <w:tcBorders>
              <w:left w:val="single" w:sz="4" w:space="0" w:color="auto"/>
              <w:bottom w:val="single" w:sz="4" w:space="0" w:color="auto"/>
              <w:right w:val="single" w:sz="4" w:space="0" w:color="auto"/>
            </w:tcBorders>
            <w:vAlign w:val="center"/>
          </w:tcPr>
          <w:p w:rsidR="000F2658" w:rsidRPr="00CC1024" w:rsidRDefault="000F2658" w:rsidP="00E11490">
            <w:pPr>
              <w:rPr>
                <w:sz w:val="18"/>
                <w:szCs w:val="18"/>
                <w:lang w:eastAsia="en-US"/>
              </w:rPr>
            </w:pPr>
          </w:p>
        </w:tc>
        <w:tc>
          <w:tcPr>
            <w:tcW w:w="1562" w:type="dxa"/>
            <w:vMerge/>
            <w:tcBorders>
              <w:left w:val="single" w:sz="4" w:space="0" w:color="auto"/>
              <w:bottom w:val="single" w:sz="4" w:space="0" w:color="auto"/>
              <w:right w:val="single" w:sz="4" w:space="0" w:color="auto"/>
            </w:tcBorders>
            <w:vAlign w:val="center"/>
          </w:tcPr>
          <w:p w:rsidR="000F2658" w:rsidRPr="00CC1024" w:rsidRDefault="000F2658" w:rsidP="00E11490">
            <w:pPr>
              <w:rPr>
                <w:sz w:val="18"/>
                <w:szCs w:val="18"/>
                <w:lang w:eastAsia="en-US"/>
              </w:rPr>
            </w:pPr>
          </w:p>
        </w:tc>
        <w:tc>
          <w:tcPr>
            <w:tcW w:w="1273" w:type="dxa"/>
            <w:vMerge/>
            <w:tcBorders>
              <w:left w:val="single" w:sz="4" w:space="0" w:color="auto"/>
              <w:bottom w:val="single" w:sz="4" w:space="0" w:color="auto"/>
              <w:right w:val="single" w:sz="4" w:space="0" w:color="auto"/>
            </w:tcBorders>
            <w:vAlign w:val="center"/>
          </w:tcPr>
          <w:p w:rsidR="000F2658" w:rsidRPr="00CC1024" w:rsidRDefault="000F2658" w:rsidP="00E11490">
            <w:pPr>
              <w:rPr>
                <w:sz w:val="18"/>
                <w:szCs w:val="18"/>
                <w:lang w:eastAsia="en-US"/>
              </w:rPr>
            </w:pPr>
          </w:p>
        </w:tc>
        <w:tc>
          <w:tcPr>
            <w:tcW w:w="2547" w:type="dxa"/>
            <w:gridSpan w:val="5"/>
            <w:tcBorders>
              <w:top w:val="single" w:sz="4" w:space="0" w:color="auto"/>
              <w:left w:val="single" w:sz="4" w:space="0" w:color="auto"/>
              <w:bottom w:val="single" w:sz="4" w:space="0" w:color="auto"/>
              <w:right w:val="single" w:sz="4" w:space="0" w:color="auto"/>
            </w:tcBorders>
            <w:vAlign w:val="center"/>
          </w:tcPr>
          <w:p w:rsidR="000F2658" w:rsidRPr="00CC1024" w:rsidRDefault="000F2658" w:rsidP="00E11490">
            <w:pPr>
              <w:pStyle w:val="ConsPlusNormal2"/>
              <w:jc w:val="center"/>
              <w:rPr>
                <w:rFonts w:ascii="Times New Roman" w:hAnsi="Times New Roman"/>
                <w:sz w:val="18"/>
                <w:szCs w:val="18"/>
              </w:rPr>
            </w:pPr>
            <w:r w:rsidRPr="00CC1024">
              <w:rPr>
                <w:rFonts w:ascii="Times New Roman" w:hAnsi="Times New Roman"/>
                <w:sz w:val="18"/>
                <w:szCs w:val="18"/>
              </w:rPr>
              <w:t>Код классификации источников финансирования дефицита бюджета</w:t>
            </w:r>
          </w:p>
        </w:tc>
        <w:tc>
          <w:tcPr>
            <w:tcW w:w="708" w:type="dxa"/>
            <w:vMerge/>
            <w:tcBorders>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r>
      <w:tr w:rsidR="000F2658" w:rsidRPr="00CC1024" w:rsidTr="00CB03A6">
        <w:trPr>
          <w:jc w:val="center"/>
        </w:trPr>
        <w:tc>
          <w:tcPr>
            <w:tcW w:w="426"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1</w:t>
            </w:r>
          </w:p>
        </w:tc>
        <w:tc>
          <w:tcPr>
            <w:tcW w:w="1135"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2</w:t>
            </w:r>
          </w:p>
        </w:tc>
        <w:tc>
          <w:tcPr>
            <w:tcW w:w="156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3</w:t>
            </w:r>
          </w:p>
        </w:tc>
        <w:tc>
          <w:tcPr>
            <w:tcW w:w="1273"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4</w:t>
            </w:r>
          </w:p>
        </w:tc>
        <w:tc>
          <w:tcPr>
            <w:tcW w:w="56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5</w:t>
            </w:r>
          </w:p>
        </w:tc>
        <w:tc>
          <w:tcPr>
            <w:tcW w:w="425"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6</w:t>
            </w:r>
          </w:p>
        </w:tc>
        <w:tc>
          <w:tcPr>
            <w:tcW w:w="426"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7</w:t>
            </w:r>
          </w:p>
        </w:tc>
        <w:tc>
          <w:tcPr>
            <w:tcW w:w="708"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8</w:t>
            </w:r>
          </w:p>
        </w:tc>
        <w:tc>
          <w:tcPr>
            <w:tcW w:w="426"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9</w:t>
            </w:r>
          </w:p>
        </w:tc>
        <w:tc>
          <w:tcPr>
            <w:tcW w:w="708"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11</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12</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13</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rPr>
              <w:t>14</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15</w:t>
            </w:r>
          </w:p>
        </w:tc>
      </w:tr>
      <w:tr w:rsidR="000F2658" w:rsidRPr="00CC1024" w:rsidTr="00CB03A6">
        <w:trPr>
          <w:jc w:val="center"/>
        </w:trPr>
        <w:tc>
          <w:tcPr>
            <w:tcW w:w="426" w:type="dxa"/>
            <w:vMerge w:val="restart"/>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p>
        </w:tc>
        <w:tc>
          <w:tcPr>
            <w:tcW w:w="1135" w:type="dxa"/>
            <w:vMerge w:val="restart"/>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rPr>
                <w:sz w:val="18"/>
                <w:szCs w:val="18"/>
                <w:lang w:eastAsia="en-US"/>
              </w:rPr>
            </w:pPr>
            <w:r w:rsidRPr="00CC1024">
              <w:rPr>
                <w:sz w:val="18"/>
                <w:szCs w:val="18"/>
              </w:rPr>
              <w:t>Муниципальная программа</w:t>
            </w:r>
          </w:p>
        </w:tc>
        <w:tc>
          <w:tcPr>
            <w:tcW w:w="1562" w:type="dxa"/>
            <w:vMerge w:val="restart"/>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rPr>
                <w:spacing w:val="-2"/>
                <w:sz w:val="18"/>
                <w:szCs w:val="18"/>
              </w:rPr>
            </w:pPr>
            <w:r w:rsidRPr="00CC1024">
              <w:rPr>
                <w:sz w:val="18"/>
                <w:szCs w:val="18"/>
              </w:rPr>
              <w:t>Комплексное развитие Мошковского сельсовета Бековского района Пензенской области</w:t>
            </w:r>
          </w:p>
        </w:tc>
        <w:tc>
          <w:tcPr>
            <w:tcW w:w="1273"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lang w:eastAsia="en-US"/>
              </w:rPr>
            </w:pPr>
            <w:r w:rsidRPr="00CC1024">
              <w:rPr>
                <w:sz w:val="18"/>
                <w:szCs w:val="18"/>
              </w:rPr>
              <w:t>всего</w:t>
            </w:r>
          </w:p>
        </w:tc>
        <w:tc>
          <w:tcPr>
            <w:tcW w:w="56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lang w:eastAsia="en-US"/>
              </w:rPr>
              <w:t>901</w:t>
            </w:r>
          </w:p>
        </w:tc>
        <w:tc>
          <w:tcPr>
            <w:tcW w:w="425"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lang w:eastAsia="en-US"/>
              </w:rPr>
              <w:t>Х</w:t>
            </w:r>
          </w:p>
        </w:tc>
        <w:tc>
          <w:tcPr>
            <w:tcW w:w="426"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lang w:eastAsia="en-US"/>
              </w:rPr>
              <w:t>Х</w:t>
            </w:r>
          </w:p>
        </w:tc>
        <w:tc>
          <w:tcPr>
            <w:tcW w:w="708"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lang w:eastAsia="en-US"/>
              </w:rPr>
              <w:t>Х</w:t>
            </w:r>
          </w:p>
        </w:tc>
        <w:tc>
          <w:tcPr>
            <w:tcW w:w="426"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lang w:eastAsia="en-US"/>
              </w:rPr>
              <w:t>Х</w:t>
            </w:r>
          </w:p>
        </w:tc>
        <w:tc>
          <w:tcPr>
            <w:tcW w:w="708"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color w:val="000000"/>
                <w:sz w:val="18"/>
                <w:szCs w:val="18"/>
                <w:lang w:eastAsia="en-US"/>
              </w:rPr>
            </w:pPr>
            <w:r w:rsidRPr="00CC1024">
              <w:rPr>
                <w:color w:val="000000"/>
                <w:sz w:val="18"/>
                <w:szCs w:val="18"/>
                <w:lang w:eastAsia="en-US"/>
              </w:rPr>
              <w:t>65,072</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lang w:eastAsia="en-US"/>
              </w:rPr>
              <w:t>0,000</w:t>
            </w:r>
          </w:p>
        </w:tc>
      </w:tr>
      <w:tr w:rsidR="000F2658" w:rsidRPr="00CC1024" w:rsidTr="00CB03A6">
        <w:trPr>
          <w:jc w:val="center"/>
        </w:trPr>
        <w:tc>
          <w:tcPr>
            <w:tcW w:w="426" w:type="dxa"/>
            <w:vMerge/>
            <w:tcBorders>
              <w:left w:val="single" w:sz="4" w:space="0" w:color="auto"/>
              <w:right w:val="single" w:sz="4" w:space="0" w:color="auto"/>
            </w:tcBorders>
            <w:vAlign w:val="center"/>
          </w:tcPr>
          <w:p w:rsidR="000F2658" w:rsidRPr="00CC1024" w:rsidRDefault="000F2658" w:rsidP="00E11490">
            <w:pPr>
              <w:rPr>
                <w:sz w:val="18"/>
                <w:szCs w:val="18"/>
                <w:lang w:eastAsia="en-US"/>
              </w:rPr>
            </w:pPr>
          </w:p>
        </w:tc>
        <w:tc>
          <w:tcPr>
            <w:tcW w:w="1135" w:type="dxa"/>
            <w:vMerge/>
            <w:tcBorders>
              <w:left w:val="single" w:sz="4" w:space="0" w:color="auto"/>
              <w:right w:val="single" w:sz="4" w:space="0" w:color="auto"/>
            </w:tcBorders>
            <w:vAlign w:val="center"/>
          </w:tcPr>
          <w:p w:rsidR="000F2658" w:rsidRPr="00CC1024" w:rsidRDefault="000F2658" w:rsidP="00E11490">
            <w:pPr>
              <w:rPr>
                <w:sz w:val="18"/>
                <w:szCs w:val="18"/>
                <w:lang w:eastAsia="en-US"/>
              </w:rPr>
            </w:pPr>
          </w:p>
        </w:tc>
        <w:tc>
          <w:tcPr>
            <w:tcW w:w="1562" w:type="dxa"/>
            <w:vMerge/>
            <w:tcBorders>
              <w:left w:val="single" w:sz="4" w:space="0" w:color="auto"/>
              <w:right w:val="single" w:sz="4" w:space="0" w:color="auto"/>
            </w:tcBorders>
            <w:vAlign w:val="center"/>
          </w:tcPr>
          <w:p w:rsidR="000F2658" w:rsidRPr="00CC1024" w:rsidRDefault="000F2658" w:rsidP="00E11490">
            <w:pPr>
              <w:rPr>
                <w:sz w:val="18"/>
                <w:szCs w:val="18"/>
                <w:lang w:eastAsia="en-US"/>
              </w:rPr>
            </w:pPr>
          </w:p>
        </w:tc>
        <w:tc>
          <w:tcPr>
            <w:tcW w:w="1273"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pStyle w:val="ConsPlusNormal2"/>
              <w:rPr>
                <w:rFonts w:ascii="Times New Roman" w:hAnsi="Times New Roman"/>
                <w:sz w:val="18"/>
                <w:szCs w:val="18"/>
              </w:rPr>
            </w:pPr>
            <w:r w:rsidRPr="00CC1024">
              <w:rPr>
                <w:rFonts w:ascii="Times New Roman" w:hAnsi="Times New Roman"/>
                <w:sz w:val="18"/>
                <w:szCs w:val="18"/>
              </w:rPr>
              <w:t>ответственный исполнитель-администрация Мошковского сельсовета Бековского района Пензенской области</w:t>
            </w:r>
          </w:p>
        </w:tc>
        <w:tc>
          <w:tcPr>
            <w:tcW w:w="56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lang w:eastAsia="en-US"/>
              </w:rPr>
              <w:t>901</w:t>
            </w:r>
          </w:p>
        </w:tc>
        <w:tc>
          <w:tcPr>
            <w:tcW w:w="425"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lang w:eastAsia="en-US"/>
              </w:rPr>
              <w:t>05</w:t>
            </w:r>
          </w:p>
        </w:tc>
        <w:tc>
          <w:tcPr>
            <w:tcW w:w="426"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lang w:eastAsia="en-US"/>
              </w:rPr>
              <w:t>03</w:t>
            </w:r>
          </w:p>
        </w:tc>
        <w:tc>
          <w:tcPr>
            <w:tcW w:w="708"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val="en-US" w:eastAsia="en-US"/>
              </w:rPr>
            </w:pPr>
          </w:p>
        </w:tc>
        <w:tc>
          <w:tcPr>
            <w:tcW w:w="426"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val="en-US" w:eastAsia="en-US"/>
              </w:rPr>
            </w:pPr>
          </w:p>
        </w:tc>
        <w:tc>
          <w:tcPr>
            <w:tcW w:w="708"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color w:val="000000"/>
                <w:sz w:val="18"/>
                <w:szCs w:val="18"/>
                <w:lang w:val="en-US" w:eastAsia="en-US"/>
              </w:rPr>
            </w:pPr>
            <w:r w:rsidRPr="00CC1024">
              <w:rPr>
                <w:color w:val="000000"/>
                <w:sz w:val="18"/>
                <w:szCs w:val="18"/>
                <w:lang w:eastAsia="en-US"/>
              </w:rPr>
              <w:t>65,072</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lang w:eastAsia="en-US"/>
              </w:rPr>
            </w:pPr>
            <w:r w:rsidRPr="00CC102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lang w:eastAsia="en-US"/>
              </w:rPr>
            </w:pPr>
            <w:r w:rsidRPr="00CC102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lang w:eastAsia="en-US"/>
              </w:rPr>
            </w:pPr>
            <w:r w:rsidRPr="00CC102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lang w:eastAsia="en-US"/>
              </w:rPr>
            </w:pPr>
            <w:r w:rsidRPr="00CC102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lang w:eastAsia="en-US"/>
              </w:rPr>
            </w:pPr>
            <w:r w:rsidRPr="00CC1024">
              <w:rPr>
                <w:sz w:val="18"/>
                <w:szCs w:val="18"/>
                <w:lang w:eastAsia="en-US"/>
              </w:rPr>
              <w:t>0,000</w:t>
            </w:r>
          </w:p>
        </w:tc>
      </w:tr>
      <w:tr w:rsidR="000F2658" w:rsidRPr="00CC1024" w:rsidTr="00CB03A6">
        <w:trPr>
          <w:jc w:val="center"/>
        </w:trPr>
        <w:tc>
          <w:tcPr>
            <w:tcW w:w="426" w:type="dxa"/>
            <w:vMerge w:val="restart"/>
            <w:tcBorders>
              <w:left w:val="single" w:sz="4" w:space="0" w:color="auto"/>
              <w:right w:val="single" w:sz="4" w:space="0" w:color="auto"/>
            </w:tcBorders>
          </w:tcPr>
          <w:p w:rsidR="000F2658" w:rsidRPr="00CC1024" w:rsidRDefault="000F2658" w:rsidP="00E11490">
            <w:pPr>
              <w:rPr>
                <w:sz w:val="18"/>
                <w:szCs w:val="18"/>
                <w:lang w:eastAsia="en-US"/>
              </w:rPr>
            </w:pPr>
          </w:p>
        </w:tc>
        <w:tc>
          <w:tcPr>
            <w:tcW w:w="1135" w:type="dxa"/>
            <w:vMerge w:val="restart"/>
            <w:tcBorders>
              <w:left w:val="single" w:sz="4" w:space="0" w:color="auto"/>
              <w:right w:val="single" w:sz="4" w:space="0" w:color="auto"/>
            </w:tcBorders>
          </w:tcPr>
          <w:p w:rsidR="000F2658" w:rsidRPr="00CC1024" w:rsidRDefault="000F2658" w:rsidP="00E11490">
            <w:pPr>
              <w:rPr>
                <w:sz w:val="18"/>
                <w:szCs w:val="18"/>
                <w:lang w:eastAsia="en-US"/>
              </w:rPr>
            </w:pPr>
            <w:r w:rsidRPr="00CC1024">
              <w:rPr>
                <w:sz w:val="18"/>
                <w:szCs w:val="18"/>
                <w:lang w:eastAsia="en-US"/>
              </w:rPr>
              <w:t xml:space="preserve">Основное мероприятие </w:t>
            </w:r>
          </w:p>
        </w:tc>
        <w:tc>
          <w:tcPr>
            <w:tcW w:w="1562" w:type="dxa"/>
            <w:vMerge w:val="restart"/>
            <w:tcBorders>
              <w:left w:val="single" w:sz="4" w:space="0" w:color="auto"/>
              <w:right w:val="single" w:sz="4" w:space="0" w:color="auto"/>
            </w:tcBorders>
          </w:tcPr>
          <w:p w:rsidR="000F2658" w:rsidRPr="00CC1024" w:rsidRDefault="000F2658" w:rsidP="00E11490">
            <w:pPr>
              <w:rPr>
                <w:sz w:val="18"/>
                <w:szCs w:val="18"/>
                <w:lang w:eastAsia="en-US"/>
              </w:rPr>
            </w:pPr>
            <w:r w:rsidRPr="00CC1024">
              <w:rPr>
                <w:sz w:val="18"/>
                <w:szCs w:val="18"/>
              </w:rPr>
              <w:t>Благоустройство и развитие инженерной инфраструктуры на территории Мошковского сельсовета Бековского района пензенской области</w:t>
            </w:r>
          </w:p>
        </w:tc>
        <w:tc>
          <w:tcPr>
            <w:tcW w:w="1273"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lang w:eastAsia="en-US"/>
              </w:rPr>
            </w:pPr>
            <w:r w:rsidRPr="00CC1024">
              <w:rPr>
                <w:sz w:val="18"/>
                <w:szCs w:val="18"/>
              </w:rPr>
              <w:t>всего</w:t>
            </w:r>
          </w:p>
        </w:tc>
        <w:tc>
          <w:tcPr>
            <w:tcW w:w="56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rPr>
            </w:pPr>
            <w:r w:rsidRPr="00CC1024">
              <w:rPr>
                <w:sz w:val="18"/>
                <w:szCs w:val="18"/>
              </w:rPr>
              <w:t>901</w:t>
            </w:r>
          </w:p>
        </w:tc>
        <w:tc>
          <w:tcPr>
            <w:tcW w:w="425"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rPr>
            </w:pPr>
            <w:r w:rsidRPr="00CC1024">
              <w:rPr>
                <w:sz w:val="18"/>
                <w:szCs w:val="18"/>
              </w:rPr>
              <w:t>Х</w:t>
            </w:r>
          </w:p>
        </w:tc>
        <w:tc>
          <w:tcPr>
            <w:tcW w:w="426"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rPr>
            </w:pPr>
            <w:r w:rsidRPr="00CC1024">
              <w:rPr>
                <w:sz w:val="18"/>
                <w:szCs w:val="18"/>
              </w:rPr>
              <w:t>Х</w:t>
            </w:r>
          </w:p>
        </w:tc>
        <w:tc>
          <w:tcPr>
            <w:tcW w:w="708"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rPr>
            </w:pPr>
            <w:r w:rsidRPr="00CC1024">
              <w:rPr>
                <w:sz w:val="18"/>
                <w:szCs w:val="18"/>
              </w:rPr>
              <w:t>Х</w:t>
            </w:r>
          </w:p>
        </w:tc>
        <w:tc>
          <w:tcPr>
            <w:tcW w:w="426"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rPr>
            </w:pPr>
            <w:r w:rsidRPr="00CC1024">
              <w:rPr>
                <w:sz w:val="18"/>
                <w:szCs w:val="18"/>
              </w:rPr>
              <w:t>Х</w:t>
            </w:r>
          </w:p>
        </w:tc>
        <w:tc>
          <w:tcPr>
            <w:tcW w:w="708"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color w:val="000000"/>
                <w:sz w:val="18"/>
                <w:szCs w:val="18"/>
                <w:lang w:eastAsia="en-US"/>
              </w:rPr>
            </w:pPr>
            <w:r w:rsidRPr="00CC1024">
              <w:rPr>
                <w:color w:val="000000"/>
                <w:sz w:val="18"/>
                <w:szCs w:val="18"/>
                <w:lang w:eastAsia="en-US"/>
              </w:rPr>
              <w:t>65,072</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lang w:eastAsia="en-US"/>
              </w:rPr>
            </w:pPr>
            <w:r w:rsidRPr="00CC102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lang w:eastAsia="en-US"/>
              </w:rPr>
            </w:pPr>
            <w:r w:rsidRPr="00CC102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lang w:eastAsia="en-US"/>
              </w:rPr>
            </w:pPr>
            <w:r w:rsidRPr="00CC102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lang w:eastAsia="en-US"/>
              </w:rPr>
            </w:pPr>
            <w:r w:rsidRPr="00CC102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lang w:eastAsia="en-US"/>
              </w:rPr>
            </w:pPr>
            <w:r w:rsidRPr="00CC1024">
              <w:rPr>
                <w:sz w:val="18"/>
                <w:szCs w:val="18"/>
                <w:lang w:eastAsia="en-US"/>
              </w:rPr>
              <w:t>0,000</w:t>
            </w:r>
          </w:p>
        </w:tc>
      </w:tr>
      <w:tr w:rsidR="000F2658" w:rsidRPr="00CC1024" w:rsidTr="00CB03A6">
        <w:trPr>
          <w:jc w:val="center"/>
        </w:trPr>
        <w:tc>
          <w:tcPr>
            <w:tcW w:w="426" w:type="dxa"/>
            <w:vMerge/>
            <w:tcBorders>
              <w:left w:val="single" w:sz="4" w:space="0" w:color="auto"/>
              <w:right w:val="single" w:sz="4" w:space="0" w:color="auto"/>
            </w:tcBorders>
            <w:vAlign w:val="center"/>
          </w:tcPr>
          <w:p w:rsidR="000F2658" w:rsidRPr="00CC1024" w:rsidRDefault="000F2658" w:rsidP="00E11490">
            <w:pPr>
              <w:rPr>
                <w:sz w:val="18"/>
                <w:szCs w:val="18"/>
                <w:lang w:eastAsia="en-US"/>
              </w:rPr>
            </w:pPr>
          </w:p>
        </w:tc>
        <w:tc>
          <w:tcPr>
            <w:tcW w:w="1135" w:type="dxa"/>
            <w:vMerge/>
            <w:tcBorders>
              <w:left w:val="single" w:sz="4" w:space="0" w:color="auto"/>
              <w:right w:val="single" w:sz="4" w:space="0" w:color="auto"/>
            </w:tcBorders>
            <w:vAlign w:val="center"/>
          </w:tcPr>
          <w:p w:rsidR="000F2658" w:rsidRPr="00CC1024" w:rsidRDefault="000F2658" w:rsidP="00E11490">
            <w:pPr>
              <w:rPr>
                <w:sz w:val="18"/>
                <w:szCs w:val="18"/>
                <w:lang w:eastAsia="en-US"/>
              </w:rPr>
            </w:pPr>
          </w:p>
        </w:tc>
        <w:tc>
          <w:tcPr>
            <w:tcW w:w="1562" w:type="dxa"/>
            <w:vMerge/>
            <w:tcBorders>
              <w:left w:val="single" w:sz="4" w:space="0" w:color="auto"/>
              <w:right w:val="single" w:sz="4" w:space="0" w:color="auto"/>
            </w:tcBorders>
            <w:vAlign w:val="center"/>
          </w:tcPr>
          <w:p w:rsidR="000F2658" w:rsidRPr="00CC1024" w:rsidRDefault="000F2658" w:rsidP="00E11490">
            <w:pPr>
              <w:rPr>
                <w:sz w:val="18"/>
                <w:szCs w:val="18"/>
                <w:lang w:eastAsia="en-US"/>
              </w:rPr>
            </w:pPr>
          </w:p>
        </w:tc>
        <w:tc>
          <w:tcPr>
            <w:tcW w:w="1273"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pStyle w:val="ConsPlusNormal2"/>
              <w:rPr>
                <w:rFonts w:ascii="Times New Roman" w:hAnsi="Times New Roman"/>
                <w:sz w:val="18"/>
                <w:szCs w:val="18"/>
              </w:rPr>
            </w:pPr>
            <w:r w:rsidRPr="00CC1024">
              <w:rPr>
                <w:rFonts w:ascii="Times New Roman" w:hAnsi="Times New Roman"/>
                <w:sz w:val="18"/>
                <w:szCs w:val="18"/>
              </w:rPr>
              <w:t>администрация Мошковского сельсовета Бековского района Пензенской области</w:t>
            </w:r>
          </w:p>
        </w:tc>
        <w:tc>
          <w:tcPr>
            <w:tcW w:w="56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lang w:eastAsia="en-US"/>
              </w:rPr>
              <w:t>901</w:t>
            </w:r>
          </w:p>
        </w:tc>
        <w:tc>
          <w:tcPr>
            <w:tcW w:w="425"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lang w:eastAsia="en-US"/>
              </w:rPr>
              <w:t>05</w:t>
            </w:r>
          </w:p>
        </w:tc>
        <w:tc>
          <w:tcPr>
            <w:tcW w:w="426"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lang w:eastAsia="en-US"/>
              </w:rPr>
              <w:t>03</w:t>
            </w:r>
          </w:p>
        </w:tc>
        <w:tc>
          <w:tcPr>
            <w:tcW w:w="708"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val="en-US" w:eastAsia="en-US"/>
              </w:rPr>
            </w:pPr>
            <w:r w:rsidRPr="00CC1024">
              <w:rPr>
                <w:sz w:val="18"/>
                <w:szCs w:val="18"/>
                <w:lang w:eastAsia="en-US"/>
              </w:rPr>
              <w:t>07001</w:t>
            </w:r>
            <w:r w:rsidRPr="00CC1024">
              <w:rPr>
                <w:sz w:val="18"/>
                <w:szCs w:val="18"/>
                <w:lang w:val="en-US" w:eastAsia="en-US"/>
              </w:rPr>
              <w:t>L5765</w:t>
            </w:r>
          </w:p>
        </w:tc>
        <w:tc>
          <w:tcPr>
            <w:tcW w:w="426"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lang w:eastAsia="en-US"/>
              </w:rPr>
            </w:pPr>
            <w:r w:rsidRPr="00CC1024">
              <w:rPr>
                <w:sz w:val="18"/>
                <w:szCs w:val="18"/>
                <w:lang w:eastAsia="en-US"/>
              </w:rPr>
              <w:t>240</w:t>
            </w:r>
          </w:p>
        </w:tc>
        <w:tc>
          <w:tcPr>
            <w:tcW w:w="708"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color w:val="000000"/>
                <w:sz w:val="18"/>
                <w:szCs w:val="18"/>
                <w:lang w:val="en-US" w:eastAsia="en-US"/>
              </w:rPr>
            </w:pPr>
            <w:r w:rsidRPr="00CC1024">
              <w:rPr>
                <w:color w:val="000000"/>
                <w:sz w:val="18"/>
                <w:szCs w:val="18"/>
                <w:lang w:eastAsia="en-US"/>
              </w:rPr>
              <w:t>65,072</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lang w:eastAsia="en-US"/>
              </w:rPr>
            </w:pPr>
            <w:r w:rsidRPr="00CC102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lang w:eastAsia="en-US"/>
              </w:rPr>
            </w:pPr>
            <w:r w:rsidRPr="00CC102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lang w:eastAsia="en-US"/>
              </w:rPr>
            </w:pPr>
            <w:r w:rsidRPr="00CC102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lang w:eastAsia="en-US"/>
              </w:rPr>
            </w:pPr>
            <w:r w:rsidRPr="00CC102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jc w:val="center"/>
              <w:rPr>
                <w:sz w:val="18"/>
                <w:szCs w:val="18"/>
                <w:lang w:eastAsia="en-US"/>
              </w:rPr>
            </w:pPr>
            <w:r w:rsidRPr="00CC1024">
              <w:rPr>
                <w:sz w:val="18"/>
                <w:szCs w:val="18"/>
                <w:lang w:eastAsia="en-US"/>
              </w:rPr>
              <w:t>0,000</w:t>
            </w:r>
          </w:p>
        </w:tc>
      </w:tr>
    </w:tbl>
    <w:p w:rsidR="000F2658" w:rsidRPr="00CC1024" w:rsidRDefault="000F2658" w:rsidP="00E11490">
      <w:pPr>
        <w:ind w:right="108"/>
        <w:jc w:val="right"/>
        <w:rPr>
          <w:sz w:val="18"/>
          <w:szCs w:val="18"/>
        </w:rPr>
      </w:pPr>
    </w:p>
    <w:p w:rsidR="000F2658" w:rsidRDefault="000F2658" w:rsidP="00E11490">
      <w:pPr>
        <w:autoSpaceDE w:val="0"/>
        <w:autoSpaceDN w:val="0"/>
        <w:adjustRightInd w:val="0"/>
        <w:jc w:val="center"/>
        <w:outlineLvl w:val="1"/>
        <w:rPr>
          <w:sz w:val="18"/>
          <w:szCs w:val="18"/>
        </w:rPr>
      </w:pPr>
      <w:r w:rsidRPr="00CC1024">
        <w:rPr>
          <w:sz w:val="18"/>
          <w:szCs w:val="18"/>
        </w:rPr>
        <w:t xml:space="preserve">Приложение № </w:t>
      </w:r>
      <w:r>
        <w:rPr>
          <w:sz w:val="18"/>
          <w:szCs w:val="18"/>
        </w:rPr>
        <w:t>4</w:t>
      </w:r>
      <w:r w:rsidR="001A35FC">
        <w:rPr>
          <w:sz w:val="18"/>
          <w:szCs w:val="18"/>
        </w:rPr>
        <w:t xml:space="preserve"> </w:t>
      </w:r>
      <w:r w:rsidRPr="00CC1024">
        <w:rPr>
          <w:sz w:val="18"/>
          <w:szCs w:val="18"/>
        </w:rPr>
        <w:t>к муниципальной программе</w:t>
      </w:r>
    </w:p>
    <w:p w:rsidR="000F2658" w:rsidRDefault="000F2658" w:rsidP="00E11490">
      <w:pPr>
        <w:jc w:val="center"/>
        <w:rPr>
          <w:sz w:val="18"/>
          <w:szCs w:val="18"/>
        </w:rPr>
      </w:pPr>
      <w:r w:rsidRPr="00CC1024">
        <w:rPr>
          <w:color w:val="000000"/>
          <w:sz w:val="18"/>
          <w:szCs w:val="18"/>
        </w:rPr>
        <w:t xml:space="preserve">Мероприятия муниципальной программы </w:t>
      </w:r>
      <w:r w:rsidRPr="00CC1024">
        <w:rPr>
          <w:sz w:val="18"/>
          <w:szCs w:val="18"/>
        </w:rPr>
        <w:t>Мошковского сельсовета</w:t>
      </w:r>
      <w:r w:rsidRPr="00CC1024">
        <w:rPr>
          <w:color w:val="000000"/>
          <w:sz w:val="18"/>
          <w:szCs w:val="18"/>
        </w:rPr>
        <w:t xml:space="preserve"> Бековского района Пензенской области «</w:t>
      </w:r>
      <w:r w:rsidRPr="00CC1024">
        <w:rPr>
          <w:sz w:val="18"/>
          <w:szCs w:val="18"/>
        </w:rPr>
        <w:t xml:space="preserve">Комплексное развитие </w:t>
      </w:r>
    </w:p>
    <w:p w:rsidR="000F2658" w:rsidRPr="00CC1024" w:rsidRDefault="000F2658" w:rsidP="00E11490">
      <w:pPr>
        <w:jc w:val="center"/>
        <w:rPr>
          <w:color w:val="000000"/>
          <w:sz w:val="18"/>
          <w:szCs w:val="18"/>
        </w:rPr>
      </w:pPr>
      <w:r w:rsidRPr="00CC1024">
        <w:rPr>
          <w:sz w:val="18"/>
          <w:szCs w:val="18"/>
        </w:rPr>
        <w:t>Мошковского сельсовета Бековского района Пензенской области»</w:t>
      </w:r>
    </w:p>
    <w:p w:rsidR="000F2658" w:rsidRPr="00CC1024" w:rsidRDefault="000F2658" w:rsidP="00E11490">
      <w:pPr>
        <w:jc w:val="center"/>
        <w:rPr>
          <w:color w:val="000000"/>
          <w:sz w:val="18"/>
          <w:szCs w:val="18"/>
        </w:rPr>
      </w:pPr>
    </w:p>
    <w:tbl>
      <w:tblPr>
        <w:tblW w:w="10410" w:type="dxa"/>
        <w:tblCellSpacing w:w="5" w:type="nil"/>
        <w:tblInd w:w="75" w:type="dxa"/>
        <w:tblLayout w:type="fixed"/>
        <w:tblCellMar>
          <w:left w:w="75" w:type="dxa"/>
          <w:right w:w="75" w:type="dxa"/>
        </w:tblCellMar>
        <w:tblLook w:val="0000" w:firstRow="0" w:lastRow="0" w:firstColumn="0" w:lastColumn="0" w:noHBand="0" w:noVBand="0"/>
      </w:tblPr>
      <w:tblGrid>
        <w:gridCol w:w="426"/>
        <w:gridCol w:w="1842"/>
        <w:gridCol w:w="1560"/>
        <w:gridCol w:w="992"/>
        <w:gridCol w:w="770"/>
        <w:gridCol w:w="851"/>
        <w:gridCol w:w="850"/>
        <w:gridCol w:w="709"/>
        <w:gridCol w:w="709"/>
        <w:gridCol w:w="1701"/>
      </w:tblGrid>
      <w:tr w:rsidR="000F2658" w:rsidRPr="00CC1024" w:rsidTr="000F2658">
        <w:trPr>
          <w:tblCellSpacing w:w="5" w:type="nil"/>
        </w:trPr>
        <w:tc>
          <w:tcPr>
            <w:tcW w:w="426" w:type="dxa"/>
            <w:vMerge w:val="restart"/>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 xml:space="preserve">№ </w:t>
            </w:r>
          </w:p>
          <w:p w:rsidR="000F2658" w:rsidRPr="00CC1024" w:rsidRDefault="000F2658" w:rsidP="00E11490">
            <w:pPr>
              <w:autoSpaceDE w:val="0"/>
              <w:autoSpaceDN w:val="0"/>
              <w:adjustRightInd w:val="0"/>
              <w:jc w:val="center"/>
              <w:rPr>
                <w:sz w:val="18"/>
                <w:szCs w:val="18"/>
              </w:rPr>
            </w:pPr>
            <w:r w:rsidRPr="00CC1024">
              <w:rPr>
                <w:sz w:val="18"/>
                <w:szCs w:val="18"/>
              </w:rPr>
              <w:t>п/п</w:t>
            </w:r>
          </w:p>
        </w:tc>
        <w:tc>
          <w:tcPr>
            <w:tcW w:w="1842" w:type="dxa"/>
            <w:vMerge w:val="restart"/>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Наименование основного мероприятия, мероприятия</w:t>
            </w:r>
          </w:p>
        </w:tc>
        <w:tc>
          <w:tcPr>
            <w:tcW w:w="1560" w:type="dxa"/>
            <w:vMerge w:val="restart"/>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Исполнители</w:t>
            </w:r>
          </w:p>
        </w:tc>
        <w:tc>
          <w:tcPr>
            <w:tcW w:w="992" w:type="dxa"/>
            <w:vMerge w:val="restart"/>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Срок исполнения (год)</w:t>
            </w:r>
          </w:p>
        </w:tc>
        <w:tc>
          <w:tcPr>
            <w:tcW w:w="3889" w:type="dxa"/>
            <w:gridSpan w:val="5"/>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Объем финансирования, тыс. рублей</w:t>
            </w:r>
          </w:p>
        </w:tc>
        <w:tc>
          <w:tcPr>
            <w:tcW w:w="1701" w:type="dxa"/>
            <w:vMerge w:val="restart"/>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Показатели результата мероприятия по годам (ожидаемый непосредственный) результат</w:t>
            </w:r>
          </w:p>
        </w:tc>
      </w:tr>
      <w:tr w:rsidR="000F2658" w:rsidRPr="00CC1024" w:rsidTr="000F2658">
        <w:trPr>
          <w:tblCellSpacing w:w="5" w:type="nil"/>
        </w:trPr>
        <w:tc>
          <w:tcPr>
            <w:tcW w:w="426" w:type="dxa"/>
            <w:vMerge/>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1842" w:type="dxa"/>
            <w:vMerge/>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1560" w:type="dxa"/>
            <w:vMerge/>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vMerge/>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всего</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местный бюджет</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областной бюджет</w:t>
            </w: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федеральный бюджет</w:t>
            </w: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внебюджетные средства</w:t>
            </w:r>
          </w:p>
        </w:tc>
        <w:tc>
          <w:tcPr>
            <w:tcW w:w="1701" w:type="dxa"/>
            <w:vMerge/>
            <w:tcBorders>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r>
      <w:tr w:rsidR="000F2658" w:rsidRPr="00CC1024" w:rsidTr="000F2658">
        <w:trPr>
          <w:tblCellSpacing w:w="5" w:type="nil"/>
        </w:trPr>
        <w:tc>
          <w:tcPr>
            <w:tcW w:w="426"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1</w:t>
            </w:r>
          </w:p>
        </w:tc>
        <w:tc>
          <w:tcPr>
            <w:tcW w:w="184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w:t>
            </w:r>
          </w:p>
        </w:tc>
        <w:tc>
          <w:tcPr>
            <w:tcW w:w="156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3</w:t>
            </w: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4</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5</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6</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7</w:t>
            </w: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8</w:t>
            </w: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9</w:t>
            </w:r>
          </w:p>
        </w:tc>
        <w:tc>
          <w:tcPr>
            <w:tcW w:w="170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10</w:t>
            </w:r>
          </w:p>
        </w:tc>
      </w:tr>
      <w:tr w:rsidR="000F2658" w:rsidRPr="00CC1024" w:rsidTr="000F2658">
        <w:trPr>
          <w:tblCellSpacing w:w="5" w:type="nil"/>
        </w:trPr>
        <w:tc>
          <w:tcPr>
            <w:tcW w:w="10410" w:type="dxa"/>
            <w:gridSpan w:val="10"/>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Цели подпрограммы: обеспечение создания комфортных условий жизнедеятельности в Мошковском сельсовете Бековского района Пензенской области</w:t>
            </w:r>
          </w:p>
        </w:tc>
      </w:tr>
      <w:tr w:rsidR="000F2658" w:rsidRPr="00CC1024" w:rsidTr="000F2658">
        <w:trPr>
          <w:tblCellSpacing w:w="5" w:type="nil"/>
        </w:trPr>
        <w:tc>
          <w:tcPr>
            <w:tcW w:w="10410" w:type="dxa"/>
            <w:gridSpan w:val="10"/>
            <w:tcBorders>
              <w:top w:val="single" w:sz="4" w:space="0" w:color="auto"/>
              <w:left w:val="single" w:sz="4" w:space="0" w:color="auto"/>
              <w:bottom w:val="single" w:sz="4" w:space="0" w:color="auto"/>
              <w:right w:val="single" w:sz="4" w:space="0" w:color="auto"/>
            </w:tcBorders>
          </w:tcPr>
          <w:p w:rsidR="000F2658" w:rsidRPr="00CC1024" w:rsidRDefault="000F2658" w:rsidP="00E11490">
            <w:pPr>
              <w:rPr>
                <w:sz w:val="18"/>
                <w:szCs w:val="18"/>
              </w:rPr>
            </w:pPr>
            <w:r w:rsidRPr="00CC1024">
              <w:rPr>
                <w:sz w:val="18"/>
                <w:szCs w:val="18"/>
              </w:rPr>
              <w:t>Задачи: - создание и обустройство площадок накопления твердых коммунальных отходов</w:t>
            </w:r>
          </w:p>
        </w:tc>
      </w:tr>
      <w:tr w:rsidR="000F2658" w:rsidRPr="00CC1024" w:rsidTr="000F2658">
        <w:trPr>
          <w:tblCellSpacing w:w="5" w:type="nil"/>
        </w:trPr>
        <w:tc>
          <w:tcPr>
            <w:tcW w:w="426" w:type="dxa"/>
            <w:vMerge w:val="restart"/>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1.1</w:t>
            </w:r>
          </w:p>
        </w:tc>
        <w:tc>
          <w:tcPr>
            <w:tcW w:w="1842" w:type="dxa"/>
            <w:vMerge w:val="restart"/>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rPr>
                <w:sz w:val="18"/>
                <w:szCs w:val="18"/>
              </w:rPr>
            </w:pPr>
            <w:r w:rsidRPr="00CC1024">
              <w:rPr>
                <w:sz w:val="18"/>
                <w:szCs w:val="18"/>
              </w:rPr>
              <w:t>Благоустройство и развитие инженерной инфраструктуры на территории Мошковского сельсовета Бековского района Пензенской области</w:t>
            </w:r>
          </w:p>
        </w:tc>
        <w:tc>
          <w:tcPr>
            <w:tcW w:w="1560" w:type="dxa"/>
            <w:vMerge w:val="restart"/>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rPr>
                <w:sz w:val="18"/>
                <w:szCs w:val="18"/>
              </w:rPr>
            </w:pPr>
            <w:r w:rsidRPr="00CC1024">
              <w:rPr>
                <w:sz w:val="18"/>
                <w:szCs w:val="18"/>
              </w:rPr>
              <w:t>Администрация Мошковского сельсовета Бековского района Пензенской области</w:t>
            </w: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Итого</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color w:val="000000"/>
                <w:sz w:val="18"/>
                <w:szCs w:val="18"/>
              </w:rPr>
            </w:pPr>
            <w:r w:rsidRPr="00CC1024">
              <w:rPr>
                <w:color w:val="000000"/>
                <w:sz w:val="18"/>
                <w:szCs w:val="18"/>
              </w:rPr>
              <w:t>65,072</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color w:val="000000"/>
                <w:sz w:val="18"/>
                <w:szCs w:val="18"/>
              </w:rPr>
            </w:pPr>
            <w:r w:rsidRPr="00CC1024">
              <w:rPr>
                <w:color w:val="000000"/>
                <w:sz w:val="18"/>
                <w:szCs w:val="18"/>
              </w:rPr>
              <w:t>65,072</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vMerge w:val="restart"/>
            <w:tcBorders>
              <w:top w:val="single" w:sz="4" w:space="0" w:color="auto"/>
              <w:left w:val="single" w:sz="4" w:space="0" w:color="auto"/>
              <w:right w:val="single" w:sz="4" w:space="0" w:color="auto"/>
            </w:tcBorders>
          </w:tcPr>
          <w:p w:rsidR="000F2658" w:rsidRPr="00CC1024" w:rsidRDefault="000F2658" w:rsidP="00E11490">
            <w:pPr>
              <w:pStyle w:val="ConsPlusNormal2"/>
              <w:rPr>
                <w:rFonts w:ascii="Times New Roman" w:hAnsi="Times New Roman"/>
                <w:sz w:val="18"/>
                <w:szCs w:val="18"/>
              </w:rPr>
            </w:pPr>
            <w:r w:rsidRPr="00CC1024">
              <w:rPr>
                <w:rFonts w:ascii="Times New Roman" w:hAnsi="Times New Roman"/>
                <w:sz w:val="18"/>
                <w:szCs w:val="18"/>
              </w:rPr>
              <w:t>Повышение общественной значимости развития Мошковского сельсовета Бековского района Пензенской области в общенациональных интересах и привлекательности местности для комфортного проживания и приложения труда населения;</w:t>
            </w:r>
          </w:p>
          <w:p w:rsidR="000F2658" w:rsidRPr="00CC1024" w:rsidRDefault="00465982" w:rsidP="00E11490">
            <w:pPr>
              <w:pStyle w:val="ConsPlusNormal2"/>
              <w:tabs>
                <w:tab w:val="left" w:pos="7293"/>
              </w:tabs>
              <w:rPr>
                <w:rFonts w:ascii="Times New Roman" w:hAnsi="Times New Roman"/>
                <w:sz w:val="18"/>
                <w:szCs w:val="18"/>
              </w:rPr>
            </w:pPr>
            <w:r>
              <w:rPr>
                <w:rFonts w:ascii="Times New Roman" w:hAnsi="Times New Roman"/>
                <w:noProof/>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402.65pt;margin-top:18.65pt;width:361.5pt;height:213.75pt;z-index:251660800">
                  <v:imagedata r:id="rId8" o:title=""/>
                </v:shape>
                <o:OLEObject Type="Embed" ProgID="Excel.Sheet.8" ShapeID="_x0000_s1029" DrawAspect="Content" ObjectID="_1650788729" r:id="rId9"/>
              </w:object>
            </w:r>
            <w:r w:rsidR="000F2658" w:rsidRPr="00CC1024">
              <w:rPr>
                <w:rFonts w:ascii="Times New Roman" w:hAnsi="Times New Roman"/>
                <w:sz w:val="18"/>
                <w:szCs w:val="18"/>
              </w:rPr>
              <w:t>- объединение различных групп населения;</w:t>
            </w:r>
          </w:p>
          <w:p w:rsidR="000F2658" w:rsidRPr="00CC1024" w:rsidRDefault="000F2658" w:rsidP="00E11490">
            <w:pPr>
              <w:autoSpaceDE w:val="0"/>
              <w:autoSpaceDN w:val="0"/>
              <w:adjustRightInd w:val="0"/>
              <w:rPr>
                <w:sz w:val="18"/>
                <w:szCs w:val="18"/>
              </w:rPr>
            </w:pPr>
            <w:r w:rsidRPr="00CC1024">
              <w:rPr>
                <w:sz w:val="18"/>
                <w:szCs w:val="18"/>
              </w:rPr>
              <w:t>- активизация участия граждан, проживающих в Мошковском сельсовете, в реализации общественно значимых мероприятий</w:t>
            </w:r>
          </w:p>
        </w:tc>
      </w:tr>
      <w:tr w:rsidR="000F2658" w:rsidRPr="00CC1024" w:rsidTr="000F2658">
        <w:trPr>
          <w:tblCellSpacing w:w="5" w:type="nil"/>
        </w:trPr>
        <w:tc>
          <w:tcPr>
            <w:tcW w:w="426" w:type="dxa"/>
            <w:vMerge/>
            <w:tcBorders>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1842" w:type="dxa"/>
            <w:vMerge/>
            <w:tcBorders>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1560" w:type="dxa"/>
            <w:vMerge/>
            <w:tcBorders>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2020</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color w:val="000000"/>
                <w:sz w:val="18"/>
                <w:szCs w:val="18"/>
              </w:rPr>
            </w:pPr>
            <w:r w:rsidRPr="00CC1024">
              <w:rPr>
                <w:color w:val="000000"/>
                <w:sz w:val="18"/>
                <w:szCs w:val="18"/>
              </w:rPr>
              <w:t>65,072</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color w:val="000000"/>
                <w:sz w:val="18"/>
                <w:szCs w:val="18"/>
              </w:rPr>
            </w:pPr>
            <w:r w:rsidRPr="00CC1024">
              <w:rPr>
                <w:color w:val="000000"/>
                <w:sz w:val="18"/>
                <w:szCs w:val="18"/>
              </w:rPr>
              <w:t>65,072</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vMerge/>
            <w:tcBorders>
              <w:left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426" w:type="dxa"/>
            <w:vMerge/>
            <w:tcBorders>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1842" w:type="dxa"/>
            <w:vMerge/>
            <w:tcBorders>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1560" w:type="dxa"/>
            <w:vMerge/>
            <w:tcBorders>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2021</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vMerge/>
            <w:tcBorders>
              <w:left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426" w:type="dxa"/>
            <w:vMerge/>
            <w:tcBorders>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1842" w:type="dxa"/>
            <w:vMerge/>
            <w:tcBorders>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1560" w:type="dxa"/>
            <w:vMerge/>
            <w:tcBorders>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2022</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vMerge/>
            <w:tcBorders>
              <w:left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426" w:type="dxa"/>
            <w:vMerge/>
            <w:tcBorders>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1842" w:type="dxa"/>
            <w:vMerge/>
            <w:tcBorders>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1560" w:type="dxa"/>
            <w:vMerge/>
            <w:tcBorders>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2023</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vMerge/>
            <w:tcBorders>
              <w:left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426" w:type="dxa"/>
            <w:vMerge/>
            <w:tcBorders>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1842" w:type="dxa"/>
            <w:vMerge/>
            <w:tcBorders>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1560" w:type="dxa"/>
            <w:vMerge/>
            <w:tcBorders>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2024</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vMerge/>
            <w:tcBorders>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426" w:type="dxa"/>
            <w:vMerge/>
            <w:tcBorders>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1842" w:type="dxa"/>
            <w:vMerge/>
            <w:tcBorders>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1560" w:type="dxa"/>
            <w:vMerge/>
            <w:tcBorders>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2025</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vMerge/>
            <w:tcBorders>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3828" w:type="dxa"/>
            <w:gridSpan w:val="3"/>
            <w:vMerge w:val="restart"/>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r w:rsidRPr="00CC1024">
              <w:rPr>
                <w:sz w:val="18"/>
                <w:szCs w:val="18"/>
              </w:rPr>
              <w:t>Итого по программе</w:t>
            </w: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Итого</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color w:val="000000"/>
                <w:sz w:val="18"/>
                <w:szCs w:val="18"/>
              </w:rPr>
            </w:pPr>
            <w:r w:rsidRPr="00CC1024">
              <w:rPr>
                <w:color w:val="000000"/>
                <w:sz w:val="18"/>
                <w:szCs w:val="18"/>
              </w:rPr>
              <w:t>65,072</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color w:val="000000"/>
                <w:sz w:val="18"/>
                <w:szCs w:val="18"/>
              </w:rPr>
            </w:pPr>
            <w:r w:rsidRPr="00CC1024">
              <w:rPr>
                <w:color w:val="000000"/>
                <w:sz w:val="18"/>
                <w:szCs w:val="18"/>
              </w:rPr>
              <w:t>65,072</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3828" w:type="dxa"/>
            <w:gridSpan w:val="3"/>
            <w:vMerge/>
            <w:tcBorders>
              <w:top w:val="single" w:sz="4" w:space="0" w:color="auto"/>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2020</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color w:val="000000"/>
                <w:sz w:val="18"/>
                <w:szCs w:val="18"/>
              </w:rPr>
            </w:pPr>
            <w:r w:rsidRPr="00CC1024">
              <w:rPr>
                <w:color w:val="000000"/>
                <w:sz w:val="18"/>
                <w:szCs w:val="18"/>
              </w:rPr>
              <w:t>65,072</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color w:val="000000"/>
                <w:sz w:val="18"/>
                <w:szCs w:val="18"/>
              </w:rPr>
            </w:pPr>
            <w:r w:rsidRPr="00CC1024">
              <w:rPr>
                <w:color w:val="000000"/>
                <w:sz w:val="18"/>
                <w:szCs w:val="18"/>
              </w:rPr>
              <w:t>65,072</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3828" w:type="dxa"/>
            <w:gridSpan w:val="3"/>
            <w:vMerge/>
            <w:tcBorders>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2021</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3828" w:type="dxa"/>
            <w:gridSpan w:val="3"/>
            <w:vMerge/>
            <w:tcBorders>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2022</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3828" w:type="dxa"/>
            <w:gridSpan w:val="3"/>
            <w:vMerge/>
            <w:tcBorders>
              <w:left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2023</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3828" w:type="dxa"/>
            <w:gridSpan w:val="3"/>
            <w:vMerge/>
            <w:tcBorders>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2024</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3828" w:type="dxa"/>
            <w:gridSpan w:val="3"/>
            <w:tcBorders>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2025</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10410" w:type="dxa"/>
            <w:gridSpan w:val="10"/>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r w:rsidRPr="00CC1024">
              <w:rPr>
                <w:sz w:val="18"/>
                <w:szCs w:val="18"/>
              </w:rPr>
              <w:t>Итого по мероприятиям</w:t>
            </w:r>
          </w:p>
        </w:tc>
      </w:tr>
      <w:tr w:rsidR="000F2658" w:rsidRPr="00CC1024" w:rsidTr="000F2658">
        <w:trPr>
          <w:tblCellSpacing w:w="5" w:type="nil"/>
        </w:trPr>
        <w:tc>
          <w:tcPr>
            <w:tcW w:w="3828" w:type="dxa"/>
            <w:gridSpan w:val="3"/>
            <w:vMerge w:val="restart"/>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Итого</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color w:val="000000"/>
                <w:sz w:val="18"/>
                <w:szCs w:val="18"/>
              </w:rPr>
            </w:pPr>
            <w:r w:rsidRPr="00CC1024">
              <w:rPr>
                <w:color w:val="000000"/>
                <w:sz w:val="18"/>
                <w:szCs w:val="18"/>
              </w:rPr>
              <w:t>65,072</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color w:val="000000"/>
                <w:sz w:val="18"/>
                <w:szCs w:val="18"/>
              </w:rPr>
            </w:pPr>
            <w:r w:rsidRPr="00CC1024">
              <w:rPr>
                <w:color w:val="000000"/>
                <w:sz w:val="18"/>
                <w:szCs w:val="18"/>
              </w:rPr>
              <w:t>65,072</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3828" w:type="dxa"/>
            <w:gridSpan w:val="3"/>
            <w:vMerge/>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2020</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color w:val="000000"/>
                <w:sz w:val="18"/>
                <w:szCs w:val="18"/>
              </w:rPr>
            </w:pPr>
            <w:r w:rsidRPr="00CC1024">
              <w:rPr>
                <w:color w:val="000000"/>
                <w:sz w:val="18"/>
                <w:szCs w:val="18"/>
              </w:rPr>
              <w:t>65,072</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color w:val="000000"/>
                <w:sz w:val="18"/>
                <w:szCs w:val="18"/>
              </w:rPr>
            </w:pPr>
            <w:r w:rsidRPr="00CC1024">
              <w:rPr>
                <w:color w:val="000000"/>
                <w:sz w:val="18"/>
                <w:szCs w:val="18"/>
              </w:rPr>
              <w:t>65,072</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3828" w:type="dxa"/>
            <w:gridSpan w:val="3"/>
            <w:vMerge/>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2021</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3828" w:type="dxa"/>
            <w:gridSpan w:val="3"/>
            <w:vMerge/>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2022</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3828" w:type="dxa"/>
            <w:gridSpan w:val="3"/>
            <w:vMerge/>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2023</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3828" w:type="dxa"/>
            <w:gridSpan w:val="3"/>
            <w:vMerge/>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2024</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r w:rsidR="000F2658" w:rsidRPr="00CC1024" w:rsidTr="000F2658">
        <w:trPr>
          <w:tblCellSpacing w:w="5" w:type="nil"/>
        </w:trPr>
        <w:tc>
          <w:tcPr>
            <w:tcW w:w="3828" w:type="dxa"/>
            <w:gridSpan w:val="3"/>
            <w:vMerge/>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2025</w:t>
            </w:r>
          </w:p>
        </w:tc>
        <w:tc>
          <w:tcPr>
            <w:tcW w:w="77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jc w:val="center"/>
              <w:rPr>
                <w:sz w:val="18"/>
                <w:szCs w:val="18"/>
              </w:rPr>
            </w:pPr>
            <w:r w:rsidRPr="00CC1024">
              <w:rPr>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0F2658" w:rsidRPr="00CC1024" w:rsidRDefault="000F2658" w:rsidP="00E11490">
            <w:pPr>
              <w:autoSpaceDE w:val="0"/>
              <w:autoSpaceDN w:val="0"/>
              <w:adjustRightInd w:val="0"/>
              <w:rPr>
                <w:sz w:val="18"/>
                <w:szCs w:val="18"/>
              </w:rPr>
            </w:pPr>
          </w:p>
        </w:tc>
      </w:tr>
    </w:tbl>
    <w:p w:rsidR="000F2658" w:rsidRPr="00CC1024" w:rsidRDefault="000F2658" w:rsidP="00E11490">
      <w:pPr>
        <w:ind w:right="-285"/>
        <w:jc w:val="center"/>
        <w:rPr>
          <w:sz w:val="18"/>
          <w:szCs w:val="18"/>
        </w:rPr>
      </w:pPr>
      <w:r>
        <w:rPr>
          <w:sz w:val="18"/>
          <w:szCs w:val="18"/>
        </w:rPr>
        <w:t>_______________________________________________________________________________________________________________</w:t>
      </w:r>
    </w:p>
    <w:p w:rsidR="000F2658" w:rsidRPr="000F2658" w:rsidRDefault="000F2658" w:rsidP="00E11490">
      <w:pPr>
        <w:autoSpaceDE w:val="0"/>
        <w:autoSpaceDN w:val="0"/>
        <w:adjustRightInd w:val="0"/>
        <w:jc w:val="center"/>
        <w:outlineLvl w:val="1"/>
        <w:rPr>
          <w:sz w:val="18"/>
          <w:szCs w:val="18"/>
        </w:rPr>
      </w:pPr>
      <w:r w:rsidRPr="00E042F5">
        <w:rPr>
          <w:b/>
          <w:sz w:val="18"/>
          <w:szCs w:val="18"/>
        </w:rPr>
        <w:t xml:space="preserve">Постановление администрации Мошковского сельсовета Бековского района </w:t>
      </w:r>
      <w:r>
        <w:rPr>
          <w:b/>
          <w:sz w:val="18"/>
          <w:szCs w:val="18"/>
        </w:rPr>
        <w:t>П</w:t>
      </w:r>
      <w:r w:rsidRPr="00E042F5">
        <w:rPr>
          <w:b/>
          <w:sz w:val="18"/>
          <w:szCs w:val="18"/>
        </w:rPr>
        <w:t>ензенской области от 2</w:t>
      </w:r>
      <w:r w:rsidR="005A7350">
        <w:rPr>
          <w:b/>
          <w:sz w:val="18"/>
          <w:szCs w:val="18"/>
        </w:rPr>
        <w:t>8</w:t>
      </w:r>
      <w:r w:rsidRPr="00E042F5">
        <w:rPr>
          <w:b/>
          <w:bCs/>
          <w:sz w:val="18"/>
          <w:szCs w:val="18"/>
        </w:rPr>
        <w:t>.04.2020 № 3</w:t>
      </w:r>
      <w:r>
        <w:rPr>
          <w:b/>
          <w:bCs/>
          <w:sz w:val="18"/>
          <w:szCs w:val="18"/>
        </w:rPr>
        <w:t>2 «</w:t>
      </w:r>
      <w:r w:rsidRPr="000F2658">
        <w:rPr>
          <w:b/>
          <w:bCs/>
          <w:spacing w:val="-1"/>
          <w:sz w:val="18"/>
          <w:szCs w:val="18"/>
        </w:rPr>
        <w:t>О внесении изменений в муниципальную программу Мошковского сельсовета</w:t>
      </w:r>
      <w:r w:rsidR="00944430">
        <w:rPr>
          <w:b/>
          <w:bCs/>
          <w:spacing w:val="-1"/>
          <w:sz w:val="18"/>
          <w:szCs w:val="18"/>
        </w:rPr>
        <w:t xml:space="preserve"> </w:t>
      </w:r>
      <w:r w:rsidRPr="000F2658">
        <w:rPr>
          <w:b/>
          <w:bCs/>
          <w:spacing w:val="-1"/>
          <w:sz w:val="18"/>
          <w:szCs w:val="18"/>
        </w:rPr>
        <w:t>Бековского района Пензенской области «</w:t>
      </w:r>
      <w:r w:rsidRPr="000F2658">
        <w:rPr>
          <w:b/>
          <w:sz w:val="18"/>
          <w:szCs w:val="18"/>
        </w:rPr>
        <w:t>Благоустройство населенных пунктов Мошковского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50»</w:t>
      </w:r>
    </w:p>
    <w:p w:rsidR="00CB03A6" w:rsidRPr="00CB03A6" w:rsidRDefault="00CB03A6" w:rsidP="00E11490">
      <w:pPr>
        <w:tabs>
          <w:tab w:val="left" w:pos="3213"/>
        </w:tabs>
        <w:jc w:val="both"/>
        <w:rPr>
          <w:sz w:val="18"/>
          <w:szCs w:val="18"/>
        </w:rPr>
      </w:pPr>
      <w:r w:rsidRPr="00CB03A6">
        <w:rPr>
          <w:bCs/>
          <w:sz w:val="18"/>
          <w:szCs w:val="18"/>
        </w:rPr>
        <w:t>В соответствии</w:t>
      </w:r>
      <w:r w:rsidRPr="00CB03A6">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CB03A6">
        <w:rPr>
          <w:bCs/>
          <w:sz w:val="18"/>
          <w:szCs w:val="18"/>
        </w:rPr>
        <w:t>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CB03A6">
        <w:rPr>
          <w:sz w:val="18"/>
          <w:szCs w:val="18"/>
        </w:rPr>
        <w:t>, на основании статьи 23 Устава Мошковского сельсовета Бековского района Пензенской области</w:t>
      </w:r>
    </w:p>
    <w:p w:rsidR="00CB03A6" w:rsidRPr="00CB03A6" w:rsidRDefault="00CB03A6" w:rsidP="00E11490">
      <w:pPr>
        <w:tabs>
          <w:tab w:val="left" w:pos="0"/>
        </w:tabs>
        <w:jc w:val="center"/>
        <w:rPr>
          <w:b/>
          <w:sz w:val="18"/>
          <w:szCs w:val="18"/>
        </w:rPr>
      </w:pPr>
      <w:r w:rsidRPr="00CB03A6">
        <w:rPr>
          <w:sz w:val="18"/>
          <w:szCs w:val="18"/>
        </w:rPr>
        <w:t>администрация Мошковского сельсовета</w:t>
      </w:r>
      <w:r w:rsidRPr="00CB03A6">
        <w:rPr>
          <w:b/>
          <w:sz w:val="18"/>
          <w:szCs w:val="18"/>
        </w:rPr>
        <w:t xml:space="preserve"> постановляет:</w:t>
      </w:r>
    </w:p>
    <w:p w:rsidR="00CB03A6" w:rsidRPr="00CB03A6" w:rsidRDefault="00CB03A6" w:rsidP="00E11490">
      <w:pPr>
        <w:autoSpaceDE w:val="0"/>
        <w:autoSpaceDN w:val="0"/>
        <w:adjustRightInd w:val="0"/>
        <w:jc w:val="both"/>
        <w:rPr>
          <w:sz w:val="18"/>
          <w:szCs w:val="18"/>
        </w:rPr>
      </w:pPr>
      <w:r w:rsidRPr="00CB03A6">
        <w:rPr>
          <w:bCs/>
          <w:sz w:val="18"/>
          <w:szCs w:val="18"/>
        </w:rPr>
        <w:t xml:space="preserve">1. Внести в </w:t>
      </w:r>
      <w:r w:rsidRPr="00CB03A6">
        <w:rPr>
          <w:sz w:val="18"/>
          <w:szCs w:val="18"/>
        </w:rPr>
        <w:t xml:space="preserve">муниципальную программу Мошковского сельсовета Бековского района Пензенской области </w:t>
      </w:r>
      <w:r w:rsidRPr="00CB03A6">
        <w:rPr>
          <w:bCs/>
          <w:spacing w:val="-1"/>
          <w:sz w:val="18"/>
          <w:szCs w:val="18"/>
        </w:rPr>
        <w:t>«</w:t>
      </w:r>
      <w:r w:rsidRPr="00CB03A6">
        <w:rPr>
          <w:sz w:val="18"/>
          <w:szCs w:val="18"/>
        </w:rPr>
        <w:t>Благоустройство населенных пунктов Мошковского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50,</w:t>
      </w:r>
      <w:r w:rsidRPr="00CB03A6">
        <w:rPr>
          <w:b/>
          <w:sz w:val="18"/>
          <w:szCs w:val="18"/>
        </w:rPr>
        <w:t xml:space="preserve"> </w:t>
      </w:r>
      <w:r w:rsidRPr="00CB03A6">
        <w:rPr>
          <w:sz w:val="18"/>
          <w:szCs w:val="18"/>
        </w:rPr>
        <w:t>следующие изменения:</w:t>
      </w:r>
    </w:p>
    <w:p w:rsidR="00CB03A6" w:rsidRPr="00CB03A6" w:rsidRDefault="00CB03A6" w:rsidP="00E11490">
      <w:pPr>
        <w:autoSpaceDE w:val="0"/>
        <w:autoSpaceDN w:val="0"/>
        <w:adjustRightInd w:val="0"/>
        <w:jc w:val="both"/>
        <w:rPr>
          <w:sz w:val="18"/>
          <w:szCs w:val="18"/>
        </w:rPr>
      </w:pPr>
      <w:r w:rsidRPr="00CB03A6">
        <w:rPr>
          <w:sz w:val="18"/>
          <w:szCs w:val="18"/>
        </w:rPr>
        <w:t xml:space="preserve">1.1.  В паспорте муниципальной программы позицию «Объемы бюджетных ассигнований муниципальной программы </w:t>
      </w:r>
      <w:r w:rsidRPr="00CB03A6">
        <w:rPr>
          <w:rStyle w:val="aff1"/>
          <w:b w:val="0"/>
          <w:i w:val="0"/>
          <w:sz w:val="18"/>
          <w:szCs w:val="18"/>
          <w:lang w:val="ru-RU"/>
        </w:rPr>
        <w:t xml:space="preserve">(по годам и источникам финансирования)» </w:t>
      </w:r>
      <w:r w:rsidRPr="00CB03A6">
        <w:rPr>
          <w:sz w:val="18"/>
          <w:szCs w:val="18"/>
        </w:rPr>
        <w:t>изложить в следующей редакции:</w:t>
      </w:r>
    </w:p>
    <w:p w:rsidR="00CB03A6" w:rsidRPr="00CB03A6" w:rsidRDefault="00CB03A6" w:rsidP="00E11490">
      <w:pPr>
        <w:autoSpaceDE w:val="0"/>
        <w:autoSpaceDN w:val="0"/>
        <w:adjustRightInd w:val="0"/>
        <w:rPr>
          <w:sz w:val="18"/>
          <w:szCs w:val="18"/>
        </w:rPr>
      </w:pPr>
      <w:r w:rsidRPr="00CB03A6">
        <w:rPr>
          <w:sz w:val="18"/>
          <w:szCs w:val="18"/>
        </w:rPr>
        <w:t>«</w:t>
      </w:r>
    </w:p>
    <w:tbl>
      <w:tblPr>
        <w:tblW w:w="0" w:type="auto"/>
        <w:jc w:val="center"/>
        <w:tblLayout w:type="fixed"/>
        <w:tblCellMar>
          <w:left w:w="75" w:type="dxa"/>
          <w:right w:w="75" w:type="dxa"/>
        </w:tblCellMar>
        <w:tblLook w:val="0000" w:firstRow="0" w:lastRow="0" w:firstColumn="0" w:lastColumn="0" w:noHBand="0" w:noVBand="0"/>
      </w:tblPr>
      <w:tblGrid>
        <w:gridCol w:w="4004"/>
        <w:gridCol w:w="6114"/>
      </w:tblGrid>
      <w:tr w:rsidR="00CB03A6" w:rsidRPr="00CB03A6" w:rsidTr="00CB03A6">
        <w:trPr>
          <w:trHeight w:val="600"/>
          <w:jc w:val="center"/>
        </w:trPr>
        <w:tc>
          <w:tcPr>
            <w:tcW w:w="4004"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rPr>
                <w:b/>
                <w:i/>
                <w:sz w:val="18"/>
                <w:szCs w:val="18"/>
              </w:rPr>
            </w:pPr>
            <w:r w:rsidRPr="00CB03A6">
              <w:rPr>
                <w:rStyle w:val="aff1"/>
                <w:b w:val="0"/>
                <w:i w:val="0"/>
                <w:sz w:val="18"/>
                <w:szCs w:val="18"/>
                <w:lang w:val="ru-RU"/>
              </w:rPr>
              <w:t>Объемы бюджетных ассигнований муниципальной программы (по годам и источникам финансирования)</w:t>
            </w:r>
          </w:p>
        </w:tc>
        <w:tc>
          <w:tcPr>
            <w:tcW w:w="6114" w:type="dxa"/>
            <w:tcBorders>
              <w:top w:val="single" w:sz="4" w:space="0" w:color="auto"/>
              <w:left w:val="single" w:sz="4" w:space="0" w:color="auto"/>
              <w:bottom w:val="single" w:sz="4" w:space="0" w:color="auto"/>
              <w:right w:val="single" w:sz="4" w:space="0" w:color="auto"/>
            </w:tcBorders>
          </w:tcPr>
          <w:p w:rsidR="00CB03A6" w:rsidRPr="00944430" w:rsidRDefault="00CB03A6" w:rsidP="00E11490">
            <w:pPr>
              <w:autoSpaceDE w:val="0"/>
              <w:autoSpaceDN w:val="0"/>
              <w:adjustRightInd w:val="0"/>
              <w:rPr>
                <w:rStyle w:val="aff1"/>
                <w:i w:val="0"/>
                <w:color w:val="000000"/>
                <w:sz w:val="18"/>
                <w:szCs w:val="18"/>
                <w:lang w:val="ru-RU"/>
              </w:rPr>
            </w:pPr>
            <w:r w:rsidRPr="00CB03A6">
              <w:rPr>
                <w:rStyle w:val="aff1"/>
                <w:b w:val="0"/>
                <w:i w:val="0"/>
                <w:sz w:val="18"/>
                <w:szCs w:val="18"/>
                <w:lang w:val="ru-RU"/>
              </w:rPr>
              <w:t xml:space="preserve">Общий объем бюджетных ассигнований на реализацию муниципальной программы за счет средств бюджета </w:t>
            </w:r>
            <w:r w:rsidRPr="00944430">
              <w:rPr>
                <w:sz w:val="18"/>
                <w:szCs w:val="18"/>
              </w:rPr>
              <w:t>Мошковского</w:t>
            </w:r>
            <w:r w:rsidRPr="00944430">
              <w:rPr>
                <w:rStyle w:val="aff1"/>
                <w:sz w:val="18"/>
                <w:szCs w:val="18"/>
                <w:lang w:val="ru-RU"/>
              </w:rPr>
              <w:t xml:space="preserve"> </w:t>
            </w:r>
            <w:r w:rsidRPr="00CB03A6">
              <w:rPr>
                <w:rStyle w:val="aff1"/>
                <w:b w:val="0"/>
                <w:i w:val="0"/>
                <w:sz w:val="18"/>
                <w:szCs w:val="18"/>
                <w:lang w:val="ru-RU"/>
              </w:rPr>
              <w:t xml:space="preserve">сельсовета Бековского района Пензенской </w:t>
            </w:r>
            <w:r w:rsidRPr="00CB03A6">
              <w:rPr>
                <w:rStyle w:val="aff1"/>
                <w:b w:val="0"/>
                <w:i w:val="0"/>
                <w:color w:val="000000"/>
                <w:sz w:val="18"/>
                <w:szCs w:val="18"/>
                <w:lang w:val="ru-RU"/>
              </w:rPr>
              <w:t xml:space="preserve">области </w:t>
            </w:r>
            <w:r w:rsidRPr="00944430">
              <w:rPr>
                <w:rStyle w:val="aff1"/>
                <w:i w:val="0"/>
                <w:color w:val="000000"/>
                <w:sz w:val="18"/>
                <w:szCs w:val="18"/>
                <w:lang w:val="ru-RU"/>
              </w:rPr>
              <w:t xml:space="preserve">– </w:t>
            </w:r>
            <w:r w:rsidRPr="00944430">
              <w:rPr>
                <w:color w:val="000000"/>
                <w:sz w:val="18"/>
                <w:szCs w:val="18"/>
              </w:rPr>
              <w:t>550,910 тыс. руб.</w:t>
            </w:r>
            <w:r w:rsidRPr="00944430">
              <w:rPr>
                <w:rStyle w:val="aff1"/>
                <w:color w:val="000000"/>
                <w:sz w:val="18"/>
                <w:szCs w:val="18"/>
                <w:lang w:val="ru-RU"/>
              </w:rPr>
              <w:t>,</w:t>
            </w:r>
            <w:r w:rsidRPr="00944430">
              <w:rPr>
                <w:rStyle w:val="aff1"/>
                <w:i w:val="0"/>
                <w:color w:val="000000"/>
                <w:sz w:val="18"/>
                <w:szCs w:val="18"/>
                <w:lang w:val="ru-RU"/>
              </w:rPr>
              <w:t xml:space="preserve"> </w:t>
            </w:r>
            <w:r w:rsidRPr="00944430">
              <w:rPr>
                <w:rStyle w:val="aff1"/>
                <w:b w:val="0"/>
                <w:i w:val="0"/>
                <w:color w:val="000000"/>
                <w:sz w:val="18"/>
                <w:szCs w:val="18"/>
                <w:lang w:val="ru-RU"/>
              </w:rPr>
              <w:t>из них по годам</w:t>
            </w:r>
            <w:r w:rsidRPr="00944430">
              <w:rPr>
                <w:rStyle w:val="aff1"/>
                <w:i w:val="0"/>
                <w:color w:val="000000"/>
                <w:sz w:val="18"/>
                <w:szCs w:val="18"/>
                <w:lang w:val="ru-RU"/>
              </w:rPr>
              <w:t>:</w:t>
            </w:r>
          </w:p>
          <w:p w:rsidR="00CB03A6" w:rsidRPr="00944430" w:rsidRDefault="00CB03A6" w:rsidP="00E11490">
            <w:pPr>
              <w:autoSpaceDE w:val="0"/>
              <w:autoSpaceDN w:val="0"/>
              <w:adjustRightInd w:val="0"/>
              <w:rPr>
                <w:rStyle w:val="aff1"/>
                <w:b w:val="0"/>
                <w:i w:val="0"/>
                <w:color w:val="000000"/>
                <w:sz w:val="18"/>
                <w:szCs w:val="18"/>
                <w:lang w:val="ru-RU"/>
              </w:rPr>
            </w:pPr>
            <w:r w:rsidRPr="00944430">
              <w:rPr>
                <w:rStyle w:val="aff1"/>
                <w:b w:val="0"/>
                <w:i w:val="0"/>
                <w:color w:val="000000"/>
                <w:sz w:val="18"/>
                <w:szCs w:val="18"/>
                <w:lang w:val="ru-RU"/>
              </w:rPr>
              <w:t>2019 год</w:t>
            </w:r>
            <w:r w:rsidRPr="00944430">
              <w:rPr>
                <w:rStyle w:val="aff1"/>
                <w:i w:val="0"/>
                <w:color w:val="000000"/>
                <w:sz w:val="18"/>
                <w:szCs w:val="18"/>
                <w:lang w:val="ru-RU"/>
              </w:rPr>
              <w:t xml:space="preserve"> – </w:t>
            </w:r>
            <w:r w:rsidRPr="00944430">
              <w:rPr>
                <w:color w:val="000000"/>
                <w:sz w:val="18"/>
                <w:szCs w:val="18"/>
              </w:rPr>
              <w:t xml:space="preserve">85,320 </w:t>
            </w:r>
            <w:r w:rsidRPr="00944430">
              <w:rPr>
                <w:rStyle w:val="aff1"/>
                <w:b w:val="0"/>
                <w:i w:val="0"/>
                <w:color w:val="000000"/>
                <w:sz w:val="18"/>
                <w:szCs w:val="18"/>
                <w:lang w:val="ru-RU"/>
              </w:rPr>
              <w:t>тыс. руб.;</w:t>
            </w:r>
          </w:p>
          <w:p w:rsidR="00CB03A6" w:rsidRPr="00944430" w:rsidRDefault="00CB03A6" w:rsidP="00E11490">
            <w:pPr>
              <w:autoSpaceDE w:val="0"/>
              <w:autoSpaceDN w:val="0"/>
              <w:adjustRightInd w:val="0"/>
              <w:rPr>
                <w:rStyle w:val="aff1"/>
                <w:b w:val="0"/>
                <w:i w:val="0"/>
                <w:color w:val="000000"/>
                <w:sz w:val="18"/>
                <w:szCs w:val="18"/>
                <w:lang w:val="ru-RU"/>
              </w:rPr>
            </w:pPr>
            <w:r w:rsidRPr="00944430">
              <w:rPr>
                <w:rStyle w:val="aff1"/>
                <w:b w:val="0"/>
                <w:i w:val="0"/>
                <w:color w:val="000000"/>
                <w:sz w:val="18"/>
                <w:szCs w:val="18"/>
                <w:lang w:val="ru-RU"/>
              </w:rPr>
              <w:t xml:space="preserve">2020 год – </w:t>
            </w:r>
            <w:r w:rsidRPr="00944430">
              <w:rPr>
                <w:color w:val="000000"/>
                <w:sz w:val="18"/>
                <w:szCs w:val="18"/>
              </w:rPr>
              <w:t>229,788</w:t>
            </w:r>
            <w:r w:rsidR="00944430">
              <w:rPr>
                <w:b/>
                <w:color w:val="000000"/>
                <w:sz w:val="18"/>
                <w:szCs w:val="18"/>
              </w:rPr>
              <w:t xml:space="preserve"> </w:t>
            </w:r>
            <w:r w:rsidRPr="00944430">
              <w:rPr>
                <w:rStyle w:val="aff1"/>
                <w:b w:val="0"/>
                <w:i w:val="0"/>
                <w:color w:val="000000"/>
                <w:sz w:val="18"/>
                <w:szCs w:val="18"/>
                <w:lang w:val="ru-RU"/>
              </w:rPr>
              <w:t>тыс. руб.;</w:t>
            </w:r>
          </w:p>
          <w:p w:rsidR="00CB03A6" w:rsidRPr="00944430" w:rsidRDefault="00CB03A6" w:rsidP="00E11490">
            <w:pPr>
              <w:autoSpaceDE w:val="0"/>
              <w:autoSpaceDN w:val="0"/>
              <w:adjustRightInd w:val="0"/>
              <w:rPr>
                <w:rStyle w:val="aff1"/>
                <w:b w:val="0"/>
                <w:i w:val="0"/>
                <w:color w:val="000000"/>
                <w:sz w:val="18"/>
                <w:szCs w:val="18"/>
                <w:lang w:val="ru-RU"/>
              </w:rPr>
            </w:pPr>
            <w:r w:rsidRPr="00944430">
              <w:rPr>
                <w:rStyle w:val="aff1"/>
                <w:b w:val="0"/>
                <w:i w:val="0"/>
                <w:color w:val="000000"/>
                <w:sz w:val="18"/>
                <w:szCs w:val="18"/>
                <w:lang w:val="ru-RU"/>
              </w:rPr>
              <w:t xml:space="preserve">2021 год – </w:t>
            </w:r>
            <w:r w:rsidRPr="00944430">
              <w:rPr>
                <w:color w:val="000000"/>
                <w:sz w:val="18"/>
                <w:szCs w:val="18"/>
              </w:rPr>
              <w:t>0,000</w:t>
            </w:r>
            <w:r w:rsidRPr="00944430">
              <w:rPr>
                <w:b/>
                <w:color w:val="000000"/>
                <w:sz w:val="18"/>
                <w:szCs w:val="18"/>
              </w:rPr>
              <w:t xml:space="preserve"> </w:t>
            </w:r>
            <w:r w:rsidRPr="00944430">
              <w:rPr>
                <w:rStyle w:val="aff1"/>
                <w:b w:val="0"/>
                <w:i w:val="0"/>
                <w:color w:val="000000"/>
                <w:sz w:val="18"/>
                <w:szCs w:val="18"/>
                <w:lang w:val="ru-RU"/>
              </w:rPr>
              <w:t>тыс. руб.;</w:t>
            </w:r>
          </w:p>
          <w:p w:rsidR="00CB03A6" w:rsidRPr="00944430" w:rsidRDefault="00CB03A6" w:rsidP="00E11490">
            <w:pPr>
              <w:autoSpaceDE w:val="0"/>
              <w:autoSpaceDN w:val="0"/>
              <w:adjustRightInd w:val="0"/>
              <w:rPr>
                <w:rStyle w:val="aff1"/>
                <w:b w:val="0"/>
                <w:i w:val="0"/>
                <w:color w:val="000000"/>
                <w:sz w:val="18"/>
                <w:szCs w:val="18"/>
                <w:lang w:val="ru-RU"/>
              </w:rPr>
            </w:pPr>
            <w:r w:rsidRPr="00944430">
              <w:rPr>
                <w:rStyle w:val="aff1"/>
                <w:b w:val="0"/>
                <w:i w:val="0"/>
                <w:color w:val="000000"/>
                <w:sz w:val="18"/>
                <w:szCs w:val="18"/>
                <w:lang w:val="ru-RU"/>
              </w:rPr>
              <w:t xml:space="preserve">2022 год </w:t>
            </w:r>
            <w:r w:rsidRPr="00944430">
              <w:rPr>
                <w:rStyle w:val="aff1"/>
                <w:i w:val="0"/>
                <w:color w:val="000000"/>
                <w:sz w:val="18"/>
                <w:szCs w:val="18"/>
                <w:lang w:val="ru-RU"/>
              </w:rPr>
              <w:t>–</w:t>
            </w:r>
            <w:r w:rsidRPr="00944430">
              <w:rPr>
                <w:color w:val="000000"/>
                <w:sz w:val="18"/>
                <w:szCs w:val="18"/>
              </w:rPr>
              <w:t xml:space="preserve"> 0,000</w:t>
            </w:r>
            <w:r w:rsidRPr="00944430">
              <w:rPr>
                <w:b/>
                <w:color w:val="000000"/>
                <w:sz w:val="18"/>
                <w:szCs w:val="18"/>
              </w:rPr>
              <w:t xml:space="preserve"> </w:t>
            </w:r>
            <w:r w:rsidRPr="00944430">
              <w:rPr>
                <w:rStyle w:val="aff1"/>
                <w:b w:val="0"/>
                <w:i w:val="0"/>
                <w:color w:val="000000"/>
                <w:sz w:val="18"/>
                <w:szCs w:val="18"/>
                <w:lang w:val="ru-RU"/>
              </w:rPr>
              <w:t>тыс. руб.;</w:t>
            </w:r>
          </w:p>
          <w:p w:rsidR="00CB03A6" w:rsidRPr="00944430" w:rsidRDefault="00CB03A6" w:rsidP="00E11490">
            <w:pPr>
              <w:autoSpaceDE w:val="0"/>
              <w:autoSpaceDN w:val="0"/>
              <w:adjustRightInd w:val="0"/>
              <w:rPr>
                <w:rStyle w:val="aff1"/>
                <w:b w:val="0"/>
                <w:i w:val="0"/>
                <w:color w:val="000000"/>
                <w:sz w:val="18"/>
                <w:szCs w:val="18"/>
                <w:lang w:val="ru-RU"/>
              </w:rPr>
            </w:pPr>
            <w:r w:rsidRPr="00944430">
              <w:rPr>
                <w:rStyle w:val="aff1"/>
                <w:b w:val="0"/>
                <w:i w:val="0"/>
                <w:color w:val="000000"/>
                <w:sz w:val="18"/>
                <w:szCs w:val="18"/>
                <w:lang w:val="ru-RU"/>
              </w:rPr>
              <w:t xml:space="preserve">2023 год – </w:t>
            </w:r>
            <w:r w:rsidRPr="00944430">
              <w:rPr>
                <w:b/>
                <w:color w:val="000000"/>
                <w:sz w:val="18"/>
                <w:szCs w:val="18"/>
              </w:rPr>
              <w:t xml:space="preserve">116,401 </w:t>
            </w:r>
            <w:r w:rsidRPr="00944430">
              <w:rPr>
                <w:rStyle w:val="aff1"/>
                <w:b w:val="0"/>
                <w:i w:val="0"/>
                <w:color w:val="000000"/>
                <w:sz w:val="18"/>
                <w:szCs w:val="18"/>
                <w:lang w:val="ru-RU"/>
              </w:rPr>
              <w:t>тыс. руб.;</w:t>
            </w:r>
          </w:p>
          <w:p w:rsidR="00CB03A6" w:rsidRPr="00CB03A6" w:rsidRDefault="00CB03A6" w:rsidP="00E11490">
            <w:pPr>
              <w:autoSpaceDE w:val="0"/>
              <w:autoSpaceDN w:val="0"/>
              <w:adjustRightInd w:val="0"/>
              <w:rPr>
                <w:rStyle w:val="aff1"/>
                <w:b w:val="0"/>
                <w:i w:val="0"/>
                <w:sz w:val="18"/>
                <w:szCs w:val="18"/>
                <w:lang w:val="ru-RU"/>
              </w:rPr>
            </w:pPr>
            <w:r w:rsidRPr="00944430">
              <w:rPr>
                <w:rStyle w:val="aff1"/>
                <w:b w:val="0"/>
                <w:i w:val="0"/>
                <w:color w:val="000000"/>
                <w:sz w:val="18"/>
                <w:szCs w:val="18"/>
                <w:lang w:val="ru-RU"/>
              </w:rPr>
              <w:t>2024 год –</w:t>
            </w:r>
            <w:r w:rsidRPr="00944430">
              <w:rPr>
                <w:b/>
                <w:color w:val="000000"/>
                <w:sz w:val="18"/>
                <w:szCs w:val="18"/>
              </w:rPr>
              <w:t xml:space="preserve"> 119,401 </w:t>
            </w:r>
            <w:r w:rsidRPr="00944430">
              <w:rPr>
                <w:rStyle w:val="aff1"/>
                <w:b w:val="0"/>
                <w:i w:val="0"/>
                <w:color w:val="000000"/>
                <w:sz w:val="18"/>
                <w:szCs w:val="18"/>
                <w:lang w:val="ru-RU"/>
              </w:rPr>
              <w:t>тыс. руб.</w:t>
            </w:r>
          </w:p>
        </w:tc>
      </w:tr>
    </w:tbl>
    <w:p w:rsidR="00CB03A6" w:rsidRPr="00CB03A6" w:rsidRDefault="00CB03A6" w:rsidP="00E11490">
      <w:pPr>
        <w:tabs>
          <w:tab w:val="left" w:pos="940"/>
          <w:tab w:val="center" w:pos="4677"/>
          <w:tab w:val="right" w:pos="9354"/>
        </w:tabs>
        <w:autoSpaceDE w:val="0"/>
        <w:autoSpaceDN w:val="0"/>
        <w:adjustRightInd w:val="0"/>
        <w:rPr>
          <w:sz w:val="18"/>
          <w:szCs w:val="18"/>
        </w:rPr>
      </w:pPr>
      <w:r w:rsidRPr="00CB03A6">
        <w:rPr>
          <w:b/>
          <w:sz w:val="18"/>
          <w:szCs w:val="18"/>
        </w:rPr>
        <w:tab/>
      </w:r>
      <w:r w:rsidRPr="00CB03A6">
        <w:rPr>
          <w:b/>
          <w:sz w:val="18"/>
          <w:szCs w:val="18"/>
        </w:rPr>
        <w:tab/>
      </w:r>
      <w:r w:rsidRPr="00CB03A6">
        <w:rPr>
          <w:b/>
          <w:sz w:val="18"/>
          <w:szCs w:val="18"/>
        </w:rPr>
        <w:tab/>
      </w:r>
      <w:r w:rsidRPr="00CB03A6">
        <w:rPr>
          <w:sz w:val="18"/>
          <w:szCs w:val="18"/>
        </w:rPr>
        <w:t xml:space="preserve">»; </w:t>
      </w:r>
      <w:r w:rsidRPr="00CB03A6">
        <w:rPr>
          <w:sz w:val="18"/>
          <w:szCs w:val="18"/>
        </w:rPr>
        <w:tab/>
      </w:r>
    </w:p>
    <w:p w:rsidR="00CB03A6" w:rsidRPr="00CB03A6" w:rsidRDefault="00CB03A6" w:rsidP="00E11490">
      <w:pPr>
        <w:pStyle w:val="ConsPlusTitle"/>
        <w:widowControl/>
        <w:jc w:val="both"/>
        <w:rPr>
          <w:rFonts w:ascii="Times New Roman" w:hAnsi="Times New Roman"/>
          <w:b w:val="0"/>
          <w:sz w:val="18"/>
          <w:szCs w:val="18"/>
        </w:rPr>
      </w:pPr>
      <w:r w:rsidRPr="00CB03A6">
        <w:rPr>
          <w:rFonts w:ascii="Times New Roman" w:hAnsi="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CB03A6" w:rsidRPr="00CB03A6" w:rsidRDefault="00CB03A6" w:rsidP="00E11490">
      <w:pPr>
        <w:pStyle w:val="21"/>
        <w:spacing w:after="0" w:line="240" w:lineRule="auto"/>
        <w:jc w:val="center"/>
        <w:rPr>
          <w:b/>
          <w:sz w:val="18"/>
          <w:szCs w:val="18"/>
        </w:rPr>
      </w:pPr>
      <w:r w:rsidRPr="00CB03A6">
        <w:rPr>
          <w:b/>
          <w:sz w:val="18"/>
          <w:szCs w:val="18"/>
        </w:rPr>
        <w:t>«4. Ресурсное обеспечение и перечень мероприятий муниципальной программы</w:t>
      </w:r>
    </w:p>
    <w:p w:rsidR="00CB03A6" w:rsidRPr="00CB03A6" w:rsidRDefault="00CB03A6" w:rsidP="00E11490">
      <w:pPr>
        <w:pStyle w:val="Default"/>
        <w:jc w:val="both"/>
        <w:rPr>
          <w:rStyle w:val="aff1"/>
          <w:b w:val="0"/>
          <w:i w:val="0"/>
          <w:sz w:val="18"/>
          <w:szCs w:val="18"/>
          <w:lang w:val="ru-RU"/>
        </w:rPr>
      </w:pPr>
      <w:r w:rsidRPr="00CB03A6">
        <w:rPr>
          <w:sz w:val="18"/>
          <w:szCs w:val="18"/>
        </w:rPr>
        <w:t xml:space="preserve">Финансовое обеспечение реализации муниципальной программы осуществляется за счет средств бюджета Мошковского сельсовета Бековского района Пензенской области </w:t>
      </w:r>
      <w:r w:rsidRPr="00CB03A6">
        <w:rPr>
          <w:rStyle w:val="aff1"/>
          <w:b w:val="0"/>
          <w:i w:val="0"/>
          <w:sz w:val="18"/>
          <w:szCs w:val="18"/>
          <w:lang w:val="ru-RU"/>
        </w:rPr>
        <w:t xml:space="preserve">– </w:t>
      </w:r>
      <w:r w:rsidRPr="001A35FC">
        <w:rPr>
          <w:sz w:val="18"/>
          <w:szCs w:val="18"/>
        </w:rPr>
        <w:t>550,910 тыс. руб</w:t>
      </w:r>
      <w:r w:rsidRPr="00CB03A6">
        <w:rPr>
          <w:b/>
          <w:i/>
          <w:sz w:val="18"/>
          <w:szCs w:val="18"/>
        </w:rPr>
        <w:t>.</w:t>
      </w:r>
      <w:r w:rsidRPr="00CB03A6">
        <w:rPr>
          <w:rStyle w:val="aff1"/>
          <w:b w:val="0"/>
          <w:i w:val="0"/>
          <w:sz w:val="18"/>
          <w:szCs w:val="18"/>
          <w:lang w:val="ru-RU"/>
        </w:rPr>
        <w:t>, из них по годам:</w:t>
      </w:r>
    </w:p>
    <w:p w:rsidR="00CB03A6" w:rsidRPr="00CB03A6" w:rsidRDefault="00CB03A6" w:rsidP="00E11490">
      <w:pPr>
        <w:autoSpaceDE w:val="0"/>
        <w:autoSpaceDN w:val="0"/>
        <w:adjustRightInd w:val="0"/>
        <w:jc w:val="both"/>
        <w:rPr>
          <w:rStyle w:val="aff1"/>
          <w:b w:val="0"/>
          <w:i w:val="0"/>
          <w:color w:val="000000"/>
          <w:sz w:val="18"/>
          <w:szCs w:val="18"/>
          <w:lang w:val="ru-RU"/>
        </w:rPr>
      </w:pPr>
      <w:r w:rsidRPr="00CB03A6">
        <w:rPr>
          <w:rStyle w:val="aff1"/>
          <w:b w:val="0"/>
          <w:i w:val="0"/>
          <w:color w:val="000000"/>
          <w:sz w:val="18"/>
          <w:szCs w:val="18"/>
          <w:lang w:val="ru-RU"/>
        </w:rPr>
        <w:t xml:space="preserve">2019 год – </w:t>
      </w:r>
      <w:r w:rsidRPr="00CB03A6">
        <w:rPr>
          <w:b/>
          <w:i/>
          <w:color w:val="000000"/>
          <w:sz w:val="18"/>
          <w:szCs w:val="18"/>
        </w:rPr>
        <w:t xml:space="preserve">85,320 </w:t>
      </w:r>
      <w:r w:rsidRPr="00CB03A6">
        <w:rPr>
          <w:rStyle w:val="aff1"/>
          <w:b w:val="0"/>
          <w:i w:val="0"/>
          <w:color w:val="000000"/>
          <w:sz w:val="18"/>
          <w:szCs w:val="18"/>
          <w:lang w:val="ru-RU"/>
        </w:rPr>
        <w:t>тыс. руб.;</w:t>
      </w:r>
    </w:p>
    <w:p w:rsidR="00CB03A6" w:rsidRPr="00CB03A6" w:rsidRDefault="00CB03A6" w:rsidP="00E11490">
      <w:pPr>
        <w:autoSpaceDE w:val="0"/>
        <w:autoSpaceDN w:val="0"/>
        <w:adjustRightInd w:val="0"/>
        <w:jc w:val="both"/>
        <w:rPr>
          <w:rStyle w:val="aff1"/>
          <w:b w:val="0"/>
          <w:i w:val="0"/>
          <w:color w:val="000000"/>
          <w:sz w:val="18"/>
          <w:szCs w:val="18"/>
          <w:lang w:val="ru-RU"/>
        </w:rPr>
      </w:pPr>
      <w:r w:rsidRPr="00CB03A6">
        <w:rPr>
          <w:rStyle w:val="aff1"/>
          <w:b w:val="0"/>
          <w:i w:val="0"/>
          <w:color w:val="000000"/>
          <w:sz w:val="18"/>
          <w:szCs w:val="18"/>
          <w:lang w:val="ru-RU"/>
        </w:rPr>
        <w:t xml:space="preserve">2020 год – </w:t>
      </w:r>
      <w:r w:rsidRPr="00CB03A6">
        <w:rPr>
          <w:b/>
          <w:i/>
          <w:color w:val="000000"/>
          <w:sz w:val="18"/>
          <w:szCs w:val="18"/>
        </w:rPr>
        <w:t>229,788</w:t>
      </w:r>
      <w:r w:rsidRPr="00CB03A6">
        <w:rPr>
          <w:rStyle w:val="aff1"/>
          <w:b w:val="0"/>
          <w:i w:val="0"/>
          <w:color w:val="000000"/>
          <w:sz w:val="18"/>
          <w:szCs w:val="18"/>
          <w:lang w:val="ru-RU"/>
        </w:rPr>
        <w:t>тыс. руб.;</w:t>
      </w:r>
    </w:p>
    <w:p w:rsidR="00CB03A6" w:rsidRPr="00CB03A6" w:rsidRDefault="00CB03A6" w:rsidP="00E11490">
      <w:pPr>
        <w:autoSpaceDE w:val="0"/>
        <w:autoSpaceDN w:val="0"/>
        <w:adjustRightInd w:val="0"/>
        <w:jc w:val="both"/>
        <w:rPr>
          <w:rStyle w:val="aff1"/>
          <w:b w:val="0"/>
          <w:i w:val="0"/>
          <w:color w:val="000000"/>
          <w:sz w:val="18"/>
          <w:szCs w:val="18"/>
          <w:lang w:val="ru-RU"/>
        </w:rPr>
      </w:pPr>
      <w:r w:rsidRPr="00CB03A6">
        <w:rPr>
          <w:rStyle w:val="aff1"/>
          <w:b w:val="0"/>
          <w:i w:val="0"/>
          <w:color w:val="000000"/>
          <w:sz w:val="18"/>
          <w:szCs w:val="18"/>
          <w:lang w:val="ru-RU"/>
        </w:rPr>
        <w:t xml:space="preserve">2021 год – </w:t>
      </w:r>
      <w:r w:rsidRPr="00CB03A6">
        <w:rPr>
          <w:b/>
          <w:i/>
          <w:color w:val="000000"/>
          <w:sz w:val="18"/>
          <w:szCs w:val="18"/>
        </w:rPr>
        <w:t xml:space="preserve">0,000 </w:t>
      </w:r>
      <w:r w:rsidRPr="00CB03A6">
        <w:rPr>
          <w:rStyle w:val="aff1"/>
          <w:b w:val="0"/>
          <w:i w:val="0"/>
          <w:color w:val="000000"/>
          <w:sz w:val="18"/>
          <w:szCs w:val="18"/>
          <w:lang w:val="ru-RU"/>
        </w:rPr>
        <w:t>тыс. руб.;</w:t>
      </w:r>
    </w:p>
    <w:p w:rsidR="00CB03A6" w:rsidRPr="00CB03A6" w:rsidRDefault="00CB03A6" w:rsidP="00E11490">
      <w:pPr>
        <w:autoSpaceDE w:val="0"/>
        <w:autoSpaceDN w:val="0"/>
        <w:adjustRightInd w:val="0"/>
        <w:jc w:val="both"/>
        <w:rPr>
          <w:rStyle w:val="aff1"/>
          <w:b w:val="0"/>
          <w:i w:val="0"/>
          <w:color w:val="000000"/>
          <w:sz w:val="18"/>
          <w:szCs w:val="18"/>
          <w:lang w:val="ru-RU"/>
        </w:rPr>
      </w:pPr>
      <w:r w:rsidRPr="00CB03A6">
        <w:rPr>
          <w:rStyle w:val="aff1"/>
          <w:b w:val="0"/>
          <w:i w:val="0"/>
          <w:color w:val="000000"/>
          <w:sz w:val="18"/>
          <w:szCs w:val="18"/>
          <w:lang w:val="ru-RU"/>
        </w:rPr>
        <w:t>2022 год –</w:t>
      </w:r>
      <w:r w:rsidRPr="00CB03A6">
        <w:rPr>
          <w:b/>
          <w:i/>
          <w:color w:val="000000"/>
          <w:sz w:val="18"/>
          <w:szCs w:val="18"/>
        </w:rPr>
        <w:t xml:space="preserve"> 0,000 </w:t>
      </w:r>
      <w:r w:rsidRPr="00CB03A6">
        <w:rPr>
          <w:rStyle w:val="aff1"/>
          <w:b w:val="0"/>
          <w:i w:val="0"/>
          <w:color w:val="000000"/>
          <w:sz w:val="18"/>
          <w:szCs w:val="18"/>
          <w:lang w:val="ru-RU"/>
        </w:rPr>
        <w:t>тыс. руб.;</w:t>
      </w:r>
    </w:p>
    <w:p w:rsidR="00CB03A6" w:rsidRPr="00CB03A6" w:rsidRDefault="00CB03A6" w:rsidP="00E11490">
      <w:pPr>
        <w:autoSpaceDE w:val="0"/>
        <w:autoSpaceDN w:val="0"/>
        <w:adjustRightInd w:val="0"/>
        <w:jc w:val="both"/>
        <w:rPr>
          <w:rStyle w:val="aff1"/>
          <w:b w:val="0"/>
          <w:i w:val="0"/>
          <w:color w:val="000000"/>
          <w:sz w:val="18"/>
          <w:szCs w:val="18"/>
          <w:lang w:val="ru-RU"/>
        </w:rPr>
      </w:pPr>
      <w:r w:rsidRPr="00CB03A6">
        <w:rPr>
          <w:rStyle w:val="aff1"/>
          <w:b w:val="0"/>
          <w:i w:val="0"/>
          <w:color w:val="000000"/>
          <w:sz w:val="18"/>
          <w:szCs w:val="18"/>
          <w:lang w:val="ru-RU"/>
        </w:rPr>
        <w:t xml:space="preserve">2023 год – </w:t>
      </w:r>
      <w:r w:rsidRPr="00CB03A6">
        <w:rPr>
          <w:b/>
          <w:i/>
          <w:color w:val="000000"/>
          <w:sz w:val="18"/>
          <w:szCs w:val="18"/>
        </w:rPr>
        <w:t xml:space="preserve">116,401 </w:t>
      </w:r>
      <w:r w:rsidRPr="00CB03A6">
        <w:rPr>
          <w:rStyle w:val="aff1"/>
          <w:b w:val="0"/>
          <w:i w:val="0"/>
          <w:color w:val="000000"/>
          <w:sz w:val="18"/>
          <w:szCs w:val="18"/>
          <w:lang w:val="ru-RU"/>
        </w:rPr>
        <w:t>тыс. руб.;</w:t>
      </w:r>
    </w:p>
    <w:p w:rsidR="00CB03A6" w:rsidRPr="00CB03A6" w:rsidRDefault="00CB03A6" w:rsidP="00E11490">
      <w:pPr>
        <w:autoSpaceDE w:val="0"/>
        <w:autoSpaceDN w:val="0"/>
        <w:adjustRightInd w:val="0"/>
        <w:jc w:val="both"/>
        <w:rPr>
          <w:rStyle w:val="aff1"/>
          <w:b w:val="0"/>
          <w:i w:val="0"/>
          <w:color w:val="000000"/>
          <w:sz w:val="18"/>
          <w:szCs w:val="18"/>
          <w:lang w:val="ru-RU"/>
        </w:rPr>
      </w:pPr>
      <w:r w:rsidRPr="00CB03A6">
        <w:rPr>
          <w:rStyle w:val="aff1"/>
          <w:b w:val="0"/>
          <w:i w:val="0"/>
          <w:color w:val="000000"/>
          <w:sz w:val="18"/>
          <w:szCs w:val="18"/>
          <w:lang w:val="ru-RU"/>
        </w:rPr>
        <w:t>2024 год –</w:t>
      </w:r>
      <w:r w:rsidRPr="00CB03A6">
        <w:rPr>
          <w:b/>
          <w:i/>
          <w:color w:val="000000"/>
          <w:sz w:val="18"/>
          <w:szCs w:val="18"/>
        </w:rPr>
        <w:t xml:space="preserve"> 119,401 </w:t>
      </w:r>
      <w:r w:rsidRPr="00CB03A6">
        <w:rPr>
          <w:rStyle w:val="aff1"/>
          <w:b w:val="0"/>
          <w:i w:val="0"/>
          <w:color w:val="000000"/>
          <w:sz w:val="18"/>
          <w:szCs w:val="18"/>
          <w:lang w:val="ru-RU"/>
        </w:rPr>
        <w:t>тыс. руб.</w:t>
      </w:r>
    </w:p>
    <w:p w:rsidR="00CB03A6" w:rsidRPr="00CB03A6" w:rsidRDefault="00CB03A6" w:rsidP="00E11490">
      <w:pPr>
        <w:autoSpaceDE w:val="0"/>
        <w:autoSpaceDN w:val="0"/>
        <w:adjustRightInd w:val="0"/>
        <w:jc w:val="both"/>
        <w:outlineLvl w:val="1"/>
        <w:rPr>
          <w:sz w:val="18"/>
          <w:szCs w:val="18"/>
        </w:rPr>
      </w:pPr>
      <w:r w:rsidRPr="00CB03A6">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CB03A6" w:rsidRPr="00CB03A6" w:rsidRDefault="00CB03A6" w:rsidP="00E11490">
      <w:pPr>
        <w:autoSpaceDE w:val="0"/>
        <w:autoSpaceDN w:val="0"/>
        <w:adjustRightInd w:val="0"/>
        <w:jc w:val="both"/>
        <w:rPr>
          <w:sz w:val="18"/>
          <w:szCs w:val="18"/>
        </w:rPr>
      </w:pPr>
      <w:r w:rsidRPr="00CB03A6">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CB03A6" w:rsidRPr="00CB03A6" w:rsidRDefault="00CB03A6" w:rsidP="00E11490">
      <w:pPr>
        <w:autoSpaceDE w:val="0"/>
        <w:autoSpaceDN w:val="0"/>
        <w:adjustRightInd w:val="0"/>
        <w:jc w:val="both"/>
        <w:rPr>
          <w:sz w:val="18"/>
          <w:szCs w:val="18"/>
        </w:rPr>
      </w:pPr>
      <w:r w:rsidRPr="00CB03A6">
        <w:rPr>
          <w:sz w:val="18"/>
          <w:szCs w:val="18"/>
        </w:rPr>
        <w:t>Ресурсное обеспечение реализации м</w:t>
      </w:r>
      <w:r w:rsidRPr="00CB03A6">
        <w:rPr>
          <w:rFonts w:cs="Calibri"/>
          <w:sz w:val="18"/>
          <w:szCs w:val="18"/>
        </w:rPr>
        <w:t xml:space="preserve">униципальной программы </w:t>
      </w:r>
      <w:r w:rsidRPr="00CB03A6">
        <w:rPr>
          <w:sz w:val="18"/>
          <w:szCs w:val="18"/>
        </w:rPr>
        <w:t>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CB03A6" w:rsidRPr="00CB03A6" w:rsidRDefault="00CB03A6" w:rsidP="00E11490">
      <w:pPr>
        <w:autoSpaceDE w:val="0"/>
        <w:autoSpaceDN w:val="0"/>
        <w:adjustRightInd w:val="0"/>
        <w:jc w:val="both"/>
        <w:outlineLvl w:val="1"/>
        <w:rPr>
          <w:sz w:val="18"/>
          <w:szCs w:val="18"/>
        </w:rPr>
      </w:pPr>
      <w:r w:rsidRPr="00CB03A6">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CB03A6" w:rsidRPr="00CB03A6" w:rsidRDefault="00CB03A6" w:rsidP="00E11490">
      <w:pPr>
        <w:autoSpaceDE w:val="0"/>
        <w:autoSpaceDN w:val="0"/>
        <w:adjustRightInd w:val="0"/>
        <w:jc w:val="both"/>
        <w:rPr>
          <w:sz w:val="18"/>
          <w:szCs w:val="18"/>
        </w:rPr>
      </w:pPr>
      <w:r w:rsidRPr="00CB03A6">
        <w:rPr>
          <w:sz w:val="18"/>
          <w:szCs w:val="18"/>
        </w:rPr>
        <w:t xml:space="preserve">1.3. Приложение № 2 «Ресурсное обеспечение реализации муниципальной программы </w:t>
      </w:r>
      <w:r w:rsidRPr="00CB03A6">
        <w:rPr>
          <w:bCs/>
          <w:spacing w:val="-1"/>
          <w:sz w:val="18"/>
          <w:szCs w:val="18"/>
        </w:rPr>
        <w:t>«</w:t>
      </w:r>
      <w:r w:rsidRPr="00CB03A6">
        <w:rPr>
          <w:sz w:val="18"/>
          <w:szCs w:val="18"/>
        </w:rPr>
        <w:t>Благоустройство населенных пунктов Мошковского сельсовета Бековского района Пензенской области» за счет всех источников финансирования» изложить в новой редакции согласно приложению № 1 к настоящему постановлению;</w:t>
      </w:r>
    </w:p>
    <w:p w:rsidR="00CB03A6" w:rsidRPr="00CB03A6" w:rsidRDefault="00CB03A6" w:rsidP="00E11490">
      <w:pPr>
        <w:autoSpaceDE w:val="0"/>
        <w:autoSpaceDN w:val="0"/>
        <w:adjustRightInd w:val="0"/>
        <w:jc w:val="both"/>
        <w:rPr>
          <w:sz w:val="18"/>
          <w:szCs w:val="18"/>
        </w:rPr>
      </w:pPr>
      <w:r w:rsidRPr="00CB03A6">
        <w:rPr>
          <w:sz w:val="18"/>
          <w:szCs w:val="18"/>
        </w:rPr>
        <w:t xml:space="preserve">1.4. Приложение № 3 «Ресурсное обеспечение реализации муниципальной программы </w:t>
      </w:r>
      <w:r w:rsidRPr="00CB03A6">
        <w:rPr>
          <w:bCs/>
          <w:spacing w:val="-1"/>
          <w:sz w:val="18"/>
          <w:szCs w:val="18"/>
        </w:rPr>
        <w:t>«</w:t>
      </w:r>
      <w:r w:rsidRPr="00CB03A6">
        <w:rPr>
          <w:sz w:val="18"/>
          <w:szCs w:val="18"/>
        </w:rPr>
        <w:t>Благоустройство населенных пунктов Мошковского сельсовета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CB03A6" w:rsidRPr="00CB03A6" w:rsidRDefault="00CB03A6" w:rsidP="00E11490">
      <w:pPr>
        <w:autoSpaceDE w:val="0"/>
        <w:autoSpaceDN w:val="0"/>
        <w:adjustRightInd w:val="0"/>
        <w:jc w:val="both"/>
        <w:rPr>
          <w:sz w:val="18"/>
          <w:szCs w:val="18"/>
        </w:rPr>
      </w:pPr>
      <w:r w:rsidRPr="00CB03A6">
        <w:rPr>
          <w:sz w:val="18"/>
          <w:szCs w:val="18"/>
        </w:rPr>
        <w:t xml:space="preserve">1.5. Приложение № 4 «Мероприятия муниципальной программы </w:t>
      </w:r>
      <w:r w:rsidRPr="00CB03A6">
        <w:rPr>
          <w:bCs/>
          <w:spacing w:val="-1"/>
          <w:sz w:val="18"/>
          <w:szCs w:val="18"/>
        </w:rPr>
        <w:t>«</w:t>
      </w:r>
      <w:r w:rsidRPr="00CB03A6">
        <w:rPr>
          <w:sz w:val="18"/>
          <w:szCs w:val="18"/>
        </w:rPr>
        <w:t>Благоустройство населенных пунктов Мошковского сельсовета Бековского района Пензенской области» изложить в новой редакции согласно приложению № 3 к настоящему постановлению.</w:t>
      </w:r>
    </w:p>
    <w:p w:rsidR="00CB03A6" w:rsidRPr="00CB03A6" w:rsidRDefault="00CB03A6" w:rsidP="00E11490">
      <w:pPr>
        <w:jc w:val="both"/>
        <w:rPr>
          <w:sz w:val="18"/>
          <w:szCs w:val="18"/>
        </w:rPr>
      </w:pPr>
      <w:r w:rsidRPr="00CB03A6">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CB03A6" w:rsidRPr="00CB03A6" w:rsidRDefault="00CB03A6" w:rsidP="00E11490">
      <w:pPr>
        <w:autoSpaceDE w:val="0"/>
        <w:autoSpaceDN w:val="0"/>
        <w:adjustRightInd w:val="0"/>
        <w:jc w:val="both"/>
        <w:rPr>
          <w:sz w:val="18"/>
          <w:szCs w:val="18"/>
        </w:rPr>
      </w:pPr>
      <w:r w:rsidRPr="00CB03A6">
        <w:rPr>
          <w:sz w:val="18"/>
          <w:szCs w:val="18"/>
        </w:rPr>
        <w:t>3. Опубликовать настоящее постановление в информационном бюллетене «Ведомости Мошковского сельсовета».</w:t>
      </w:r>
    </w:p>
    <w:p w:rsidR="00CB03A6" w:rsidRPr="00CB03A6" w:rsidRDefault="00CB03A6" w:rsidP="00E11490">
      <w:pPr>
        <w:autoSpaceDE w:val="0"/>
        <w:autoSpaceDN w:val="0"/>
        <w:adjustRightInd w:val="0"/>
        <w:jc w:val="both"/>
        <w:rPr>
          <w:sz w:val="18"/>
          <w:szCs w:val="18"/>
        </w:rPr>
      </w:pPr>
      <w:r w:rsidRPr="00CB03A6">
        <w:rPr>
          <w:sz w:val="18"/>
          <w:szCs w:val="18"/>
        </w:rPr>
        <w:t xml:space="preserve">4. Настоящее постановление вступает в силу </w:t>
      </w:r>
      <w:r w:rsidRPr="00CB03A6">
        <w:rPr>
          <w:bCs/>
          <w:sz w:val="18"/>
          <w:szCs w:val="18"/>
        </w:rPr>
        <w:t xml:space="preserve">после </w:t>
      </w:r>
      <w:r w:rsidRPr="00CB03A6">
        <w:rPr>
          <w:sz w:val="18"/>
          <w:szCs w:val="18"/>
        </w:rPr>
        <w:t>его официального опубликования.</w:t>
      </w:r>
    </w:p>
    <w:p w:rsidR="00CB03A6" w:rsidRPr="00CB03A6" w:rsidRDefault="00CB03A6" w:rsidP="00E11490">
      <w:pPr>
        <w:autoSpaceDE w:val="0"/>
        <w:autoSpaceDN w:val="0"/>
        <w:adjustRightInd w:val="0"/>
        <w:jc w:val="both"/>
        <w:rPr>
          <w:sz w:val="18"/>
          <w:szCs w:val="18"/>
        </w:rPr>
      </w:pPr>
      <w:r w:rsidRPr="00CB03A6">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CB03A6" w:rsidRPr="00CC1024" w:rsidRDefault="00CB03A6" w:rsidP="00E11490">
      <w:pPr>
        <w:jc w:val="both"/>
        <w:rPr>
          <w:sz w:val="18"/>
          <w:szCs w:val="18"/>
        </w:rPr>
      </w:pPr>
      <w:r w:rsidRPr="00CC1024">
        <w:rPr>
          <w:sz w:val="18"/>
          <w:szCs w:val="18"/>
        </w:rPr>
        <w:t xml:space="preserve">Глава администрации </w:t>
      </w:r>
    </w:p>
    <w:p w:rsidR="00CB03A6" w:rsidRDefault="00CB03A6" w:rsidP="00E11490">
      <w:pPr>
        <w:jc w:val="both"/>
        <w:rPr>
          <w:sz w:val="18"/>
          <w:szCs w:val="18"/>
        </w:rPr>
      </w:pPr>
      <w:r w:rsidRPr="00CC1024">
        <w:rPr>
          <w:sz w:val="18"/>
          <w:szCs w:val="18"/>
        </w:rPr>
        <w:t>Мошковского сельсовета                                                                    И.Б. Гнивковский</w:t>
      </w:r>
    </w:p>
    <w:p w:rsidR="00CB03A6" w:rsidRDefault="00CB03A6" w:rsidP="00E11490">
      <w:pPr>
        <w:jc w:val="both"/>
        <w:rPr>
          <w:sz w:val="18"/>
          <w:szCs w:val="18"/>
        </w:rPr>
      </w:pPr>
    </w:p>
    <w:p w:rsidR="00CB03A6" w:rsidRPr="00CB03A6" w:rsidRDefault="00CB03A6" w:rsidP="00E11490">
      <w:pPr>
        <w:ind w:right="108"/>
        <w:jc w:val="center"/>
        <w:rPr>
          <w:sz w:val="18"/>
          <w:szCs w:val="18"/>
        </w:rPr>
      </w:pPr>
      <w:r w:rsidRPr="00CB03A6">
        <w:rPr>
          <w:sz w:val="18"/>
          <w:szCs w:val="18"/>
        </w:rPr>
        <w:t>Приложение № 1к постановлению администрации</w:t>
      </w:r>
      <w:r>
        <w:rPr>
          <w:sz w:val="18"/>
          <w:szCs w:val="18"/>
        </w:rPr>
        <w:t xml:space="preserve"> </w:t>
      </w:r>
      <w:r w:rsidRPr="00CB03A6">
        <w:rPr>
          <w:sz w:val="18"/>
          <w:szCs w:val="18"/>
        </w:rPr>
        <w:t>Мошковского сельсовета</w:t>
      </w:r>
      <w:r>
        <w:rPr>
          <w:sz w:val="18"/>
          <w:szCs w:val="18"/>
        </w:rPr>
        <w:t xml:space="preserve"> </w:t>
      </w:r>
      <w:r w:rsidRPr="00CB03A6">
        <w:rPr>
          <w:sz w:val="18"/>
          <w:szCs w:val="18"/>
        </w:rPr>
        <w:t>от 28.04.2020 № 32</w:t>
      </w:r>
    </w:p>
    <w:p w:rsidR="00CB03A6" w:rsidRPr="00CB03A6" w:rsidRDefault="00CB03A6" w:rsidP="00E11490">
      <w:pPr>
        <w:autoSpaceDE w:val="0"/>
        <w:autoSpaceDN w:val="0"/>
        <w:adjustRightInd w:val="0"/>
        <w:jc w:val="center"/>
        <w:rPr>
          <w:rStyle w:val="aff1"/>
          <w:b w:val="0"/>
          <w:i w:val="0"/>
          <w:sz w:val="18"/>
          <w:szCs w:val="18"/>
          <w:lang w:val="ru-RU"/>
        </w:rPr>
      </w:pPr>
      <w:r w:rsidRPr="00CB03A6">
        <w:rPr>
          <w:rStyle w:val="aff1"/>
          <w:b w:val="0"/>
          <w:i w:val="0"/>
          <w:sz w:val="18"/>
          <w:szCs w:val="18"/>
          <w:lang w:val="ru-RU"/>
        </w:rPr>
        <w:t>Приложение № 2</w:t>
      </w:r>
      <w:r>
        <w:rPr>
          <w:rStyle w:val="aff1"/>
          <w:b w:val="0"/>
          <w:i w:val="0"/>
          <w:sz w:val="18"/>
          <w:szCs w:val="18"/>
          <w:lang w:val="ru-RU"/>
        </w:rPr>
        <w:t xml:space="preserve"> </w:t>
      </w:r>
      <w:r w:rsidRPr="00CB03A6">
        <w:rPr>
          <w:rStyle w:val="aff1"/>
          <w:b w:val="0"/>
          <w:i w:val="0"/>
          <w:sz w:val="18"/>
          <w:szCs w:val="18"/>
          <w:lang w:val="ru-RU"/>
        </w:rPr>
        <w:t>к муниципальной программе</w:t>
      </w:r>
    </w:p>
    <w:p w:rsidR="00CB03A6" w:rsidRPr="00CB03A6" w:rsidRDefault="00CB03A6" w:rsidP="00E11490">
      <w:pPr>
        <w:pStyle w:val="ConsPlusNormal2"/>
        <w:jc w:val="center"/>
        <w:rPr>
          <w:rFonts w:ascii="Times New Roman" w:hAnsi="Times New Roman"/>
          <w:sz w:val="18"/>
          <w:szCs w:val="18"/>
        </w:rPr>
      </w:pPr>
      <w:r w:rsidRPr="00CB03A6">
        <w:rPr>
          <w:rFonts w:ascii="Times New Roman" w:hAnsi="Times New Roman"/>
          <w:sz w:val="18"/>
          <w:szCs w:val="18"/>
        </w:rPr>
        <w:t xml:space="preserve">Ресурсное обеспечение реализации муниципальной программы </w:t>
      </w:r>
      <w:r w:rsidRPr="00CB03A6">
        <w:rPr>
          <w:rStyle w:val="aff1"/>
          <w:rFonts w:ascii="Times New Roman" w:hAnsi="Times New Roman"/>
          <w:b w:val="0"/>
          <w:i w:val="0"/>
          <w:sz w:val="18"/>
          <w:szCs w:val="18"/>
          <w:lang w:val="ru-RU"/>
        </w:rPr>
        <w:t>Мошковского сельсовета</w:t>
      </w:r>
      <w:r w:rsidRPr="00CB03A6">
        <w:rPr>
          <w:rFonts w:ascii="Times New Roman" w:hAnsi="Times New Roman"/>
          <w:sz w:val="18"/>
          <w:szCs w:val="18"/>
        </w:rPr>
        <w:t xml:space="preserve"> Бековского района Пензенской области </w:t>
      </w:r>
      <w:r w:rsidRPr="00CB03A6">
        <w:rPr>
          <w:rFonts w:ascii="Times New Roman" w:hAnsi="Times New Roman"/>
          <w:spacing w:val="-2"/>
          <w:sz w:val="18"/>
          <w:szCs w:val="18"/>
        </w:rPr>
        <w:t xml:space="preserve">«Благоустройство населенных пунктов </w:t>
      </w:r>
      <w:r w:rsidRPr="00CB03A6">
        <w:rPr>
          <w:rStyle w:val="aff1"/>
          <w:rFonts w:ascii="Times New Roman" w:hAnsi="Times New Roman"/>
          <w:b w:val="0"/>
          <w:i w:val="0"/>
          <w:sz w:val="18"/>
          <w:szCs w:val="18"/>
          <w:lang w:val="ru-RU"/>
        </w:rPr>
        <w:t>Мошковского сельсовета Бековского района Пензенской области</w:t>
      </w:r>
      <w:r w:rsidRPr="00CB03A6">
        <w:rPr>
          <w:rFonts w:ascii="Times New Roman" w:hAnsi="Times New Roman"/>
          <w:spacing w:val="-2"/>
          <w:sz w:val="18"/>
          <w:szCs w:val="18"/>
        </w:rPr>
        <w:t>»</w:t>
      </w:r>
      <w:r w:rsidRPr="00CB03A6">
        <w:rPr>
          <w:rFonts w:ascii="Times New Roman" w:hAnsi="Times New Roman"/>
          <w:sz w:val="18"/>
          <w:szCs w:val="18"/>
        </w:rPr>
        <w:t xml:space="preserve"> за счет всех источников финансирования</w:t>
      </w:r>
    </w:p>
    <w:p w:rsidR="00CB03A6" w:rsidRPr="00CB03A6" w:rsidRDefault="00CB03A6" w:rsidP="00E11490">
      <w:pPr>
        <w:autoSpaceDE w:val="0"/>
        <w:autoSpaceDN w:val="0"/>
        <w:adjustRightInd w:val="0"/>
        <w:jc w:val="center"/>
        <w:rPr>
          <w:sz w:val="18"/>
          <w:szCs w:val="18"/>
          <w:lang w:eastAsia="en-US"/>
        </w:rPr>
      </w:pP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26"/>
        <w:gridCol w:w="993"/>
        <w:gridCol w:w="1631"/>
        <w:gridCol w:w="1779"/>
        <w:gridCol w:w="939"/>
        <w:gridCol w:w="966"/>
        <w:gridCol w:w="851"/>
        <w:gridCol w:w="850"/>
        <w:gridCol w:w="838"/>
        <w:gridCol w:w="850"/>
      </w:tblGrid>
      <w:tr w:rsidR="00CB03A6" w:rsidRPr="00CB03A6" w:rsidTr="00CB03A6">
        <w:trPr>
          <w:trHeight w:val="241"/>
          <w:jc w:val="center"/>
        </w:trPr>
        <w:tc>
          <w:tcPr>
            <w:tcW w:w="426" w:type="dxa"/>
            <w:vMerge w:val="restart"/>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rPr>
                <w:sz w:val="18"/>
                <w:szCs w:val="18"/>
                <w:lang w:eastAsia="en-US"/>
              </w:rPr>
            </w:pPr>
            <w:r w:rsidRPr="00CB03A6">
              <w:rPr>
                <w:sz w:val="18"/>
                <w:szCs w:val="18"/>
              </w:rPr>
              <w:t>№ п/п</w:t>
            </w:r>
          </w:p>
        </w:tc>
        <w:tc>
          <w:tcPr>
            <w:tcW w:w="993" w:type="dxa"/>
            <w:vMerge w:val="restart"/>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outlineLvl w:val="1"/>
              <w:rPr>
                <w:kern w:val="2"/>
                <w:sz w:val="18"/>
                <w:szCs w:val="18"/>
                <w:lang w:eastAsia="en-US"/>
              </w:rPr>
            </w:pPr>
            <w:r w:rsidRPr="00CB03A6">
              <w:rPr>
                <w:kern w:val="2"/>
                <w:sz w:val="18"/>
                <w:szCs w:val="18"/>
              </w:rPr>
              <w:t>Статус</w:t>
            </w:r>
          </w:p>
        </w:tc>
        <w:tc>
          <w:tcPr>
            <w:tcW w:w="1631" w:type="dxa"/>
            <w:vMerge w:val="restart"/>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jc w:val="center"/>
              <w:rPr>
                <w:spacing w:val="-2"/>
                <w:sz w:val="18"/>
                <w:szCs w:val="18"/>
                <w:lang w:eastAsia="en-US"/>
              </w:rPr>
            </w:pPr>
            <w:r w:rsidRPr="00CB03A6">
              <w:rPr>
                <w:sz w:val="18"/>
                <w:szCs w:val="18"/>
              </w:rPr>
              <w:t>Наименование муниципальной программы, подпрограммы, основных мероприятий</w:t>
            </w:r>
          </w:p>
        </w:tc>
        <w:tc>
          <w:tcPr>
            <w:tcW w:w="1779" w:type="dxa"/>
            <w:vMerge w:val="restart"/>
            <w:tcBorders>
              <w:top w:val="single" w:sz="4" w:space="0" w:color="auto"/>
              <w:left w:val="single" w:sz="4" w:space="0" w:color="auto"/>
              <w:right w:val="single" w:sz="4" w:space="0" w:color="auto"/>
            </w:tcBorders>
            <w:hideMark/>
          </w:tcPr>
          <w:p w:rsidR="00CB03A6" w:rsidRPr="00CB03A6" w:rsidRDefault="00CB03A6" w:rsidP="00E11490">
            <w:pPr>
              <w:autoSpaceDE w:val="0"/>
              <w:autoSpaceDN w:val="0"/>
              <w:adjustRightInd w:val="0"/>
              <w:jc w:val="center"/>
              <w:rPr>
                <w:sz w:val="18"/>
                <w:szCs w:val="18"/>
                <w:lang w:eastAsia="en-US"/>
              </w:rPr>
            </w:pPr>
            <w:r w:rsidRPr="00CB03A6">
              <w:rPr>
                <w:sz w:val="18"/>
                <w:szCs w:val="18"/>
              </w:rPr>
              <w:t>Источник финансирования</w:t>
            </w:r>
          </w:p>
        </w:tc>
        <w:tc>
          <w:tcPr>
            <w:tcW w:w="5294" w:type="dxa"/>
            <w:gridSpan w:val="6"/>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rPr>
                <w:sz w:val="18"/>
                <w:szCs w:val="18"/>
                <w:lang w:eastAsia="en-US"/>
              </w:rPr>
            </w:pPr>
            <w:r w:rsidRPr="00CB03A6">
              <w:rPr>
                <w:sz w:val="18"/>
                <w:szCs w:val="18"/>
              </w:rPr>
              <w:t>Оценка расходов, тыс. рублей</w:t>
            </w:r>
          </w:p>
        </w:tc>
      </w:tr>
      <w:tr w:rsidR="00CB03A6" w:rsidRPr="00CB03A6" w:rsidTr="00CB03A6">
        <w:trPr>
          <w:trHeight w:val="6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rsidR="00CB03A6" w:rsidRPr="00CB03A6" w:rsidRDefault="00CB03A6" w:rsidP="00E11490">
            <w:pPr>
              <w:rPr>
                <w:sz w:val="18"/>
                <w:szCs w:val="18"/>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B03A6" w:rsidRPr="00CB03A6" w:rsidRDefault="00CB03A6" w:rsidP="00E11490">
            <w:pPr>
              <w:rPr>
                <w:kern w:val="2"/>
                <w:sz w:val="18"/>
                <w:szCs w:val="18"/>
                <w:lang w:eastAsia="en-US"/>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rsidR="00CB03A6" w:rsidRPr="00CB03A6" w:rsidRDefault="00CB03A6" w:rsidP="00E11490">
            <w:pPr>
              <w:rPr>
                <w:spacing w:val="-2"/>
                <w:sz w:val="18"/>
                <w:szCs w:val="18"/>
                <w:lang w:eastAsia="en-US"/>
              </w:rPr>
            </w:pPr>
          </w:p>
        </w:tc>
        <w:tc>
          <w:tcPr>
            <w:tcW w:w="1779" w:type="dxa"/>
            <w:vMerge/>
            <w:tcBorders>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c>
          <w:tcPr>
            <w:tcW w:w="939"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outlineLvl w:val="1"/>
              <w:rPr>
                <w:kern w:val="2"/>
                <w:sz w:val="18"/>
                <w:szCs w:val="18"/>
              </w:rPr>
            </w:pPr>
            <w:r w:rsidRPr="00CB03A6">
              <w:rPr>
                <w:kern w:val="2"/>
                <w:sz w:val="18"/>
                <w:szCs w:val="18"/>
              </w:rPr>
              <w:t>2019 год</w:t>
            </w:r>
          </w:p>
        </w:tc>
        <w:tc>
          <w:tcPr>
            <w:tcW w:w="966"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outlineLvl w:val="1"/>
              <w:rPr>
                <w:kern w:val="2"/>
                <w:sz w:val="18"/>
                <w:szCs w:val="18"/>
              </w:rPr>
            </w:pPr>
            <w:r w:rsidRPr="00CB03A6">
              <w:rPr>
                <w:kern w:val="2"/>
                <w:sz w:val="18"/>
                <w:szCs w:val="18"/>
              </w:rPr>
              <w:t>2020 год</w:t>
            </w:r>
          </w:p>
        </w:tc>
        <w:tc>
          <w:tcPr>
            <w:tcW w:w="851"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outlineLvl w:val="1"/>
              <w:rPr>
                <w:kern w:val="2"/>
                <w:sz w:val="18"/>
                <w:szCs w:val="18"/>
              </w:rPr>
            </w:pPr>
            <w:r w:rsidRPr="00CB03A6">
              <w:rPr>
                <w:kern w:val="2"/>
                <w:sz w:val="18"/>
                <w:szCs w:val="18"/>
              </w:rPr>
              <w:t>2021 год</w:t>
            </w:r>
          </w:p>
        </w:tc>
        <w:tc>
          <w:tcPr>
            <w:tcW w:w="850"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outlineLvl w:val="1"/>
              <w:rPr>
                <w:kern w:val="2"/>
                <w:sz w:val="18"/>
                <w:szCs w:val="18"/>
              </w:rPr>
            </w:pPr>
            <w:r w:rsidRPr="00CB03A6">
              <w:rPr>
                <w:kern w:val="2"/>
                <w:sz w:val="18"/>
                <w:szCs w:val="18"/>
              </w:rPr>
              <w:t>2022 год</w:t>
            </w:r>
          </w:p>
        </w:tc>
        <w:tc>
          <w:tcPr>
            <w:tcW w:w="838"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outlineLvl w:val="1"/>
              <w:rPr>
                <w:kern w:val="2"/>
                <w:sz w:val="18"/>
                <w:szCs w:val="18"/>
              </w:rPr>
            </w:pPr>
            <w:r w:rsidRPr="00CB03A6">
              <w:rPr>
                <w:kern w:val="2"/>
                <w:sz w:val="18"/>
                <w:szCs w:val="18"/>
              </w:rPr>
              <w:t>2023 год</w:t>
            </w:r>
          </w:p>
        </w:tc>
        <w:tc>
          <w:tcPr>
            <w:tcW w:w="850"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outlineLvl w:val="1"/>
              <w:rPr>
                <w:kern w:val="2"/>
                <w:sz w:val="18"/>
                <w:szCs w:val="18"/>
              </w:rPr>
            </w:pPr>
            <w:r w:rsidRPr="00CB03A6">
              <w:rPr>
                <w:kern w:val="2"/>
                <w:sz w:val="18"/>
                <w:szCs w:val="18"/>
              </w:rPr>
              <w:t>2024 год</w:t>
            </w:r>
          </w:p>
        </w:tc>
      </w:tr>
      <w:tr w:rsidR="00CB03A6" w:rsidRPr="00CB03A6" w:rsidTr="00CB03A6">
        <w:trPr>
          <w:jc w:val="center"/>
        </w:trPr>
        <w:tc>
          <w:tcPr>
            <w:tcW w:w="426"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rPr>
                <w:sz w:val="18"/>
                <w:szCs w:val="18"/>
                <w:lang w:eastAsia="en-US"/>
              </w:rPr>
            </w:pPr>
            <w:r w:rsidRPr="00CB03A6">
              <w:rPr>
                <w:sz w:val="18"/>
                <w:szCs w:val="18"/>
              </w:rPr>
              <w:t>1</w:t>
            </w:r>
          </w:p>
        </w:tc>
        <w:tc>
          <w:tcPr>
            <w:tcW w:w="993"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rPr>
                <w:sz w:val="18"/>
                <w:szCs w:val="18"/>
                <w:lang w:eastAsia="en-US"/>
              </w:rPr>
            </w:pPr>
            <w:r w:rsidRPr="00CB03A6">
              <w:rPr>
                <w:sz w:val="18"/>
                <w:szCs w:val="18"/>
              </w:rPr>
              <w:t>2</w:t>
            </w:r>
          </w:p>
        </w:tc>
        <w:tc>
          <w:tcPr>
            <w:tcW w:w="1631"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rPr>
                <w:sz w:val="18"/>
                <w:szCs w:val="18"/>
                <w:lang w:eastAsia="en-US"/>
              </w:rPr>
            </w:pPr>
            <w:r w:rsidRPr="00CB03A6">
              <w:rPr>
                <w:sz w:val="18"/>
                <w:szCs w:val="18"/>
              </w:rPr>
              <w:t>3</w:t>
            </w:r>
          </w:p>
        </w:tc>
        <w:tc>
          <w:tcPr>
            <w:tcW w:w="1779"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rPr>
                <w:sz w:val="18"/>
                <w:szCs w:val="18"/>
                <w:lang w:eastAsia="en-US"/>
              </w:rPr>
            </w:pPr>
            <w:r w:rsidRPr="00CB03A6">
              <w:rPr>
                <w:sz w:val="18"/>
                <w:szCs w:val="18"/>
              </w:rPr>
              <w:t>4</w:t>
            </w:r>
          </w:p>
        </w:tc>
        <w:tc>
          <w:tcPr>
            <w:tcW w:w="939"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rPr>
                <w:sz w:val="18"/>
                <w:szCs w:val="18"/>
                <w:lang w:eastAsia="en-US"/>
              </w:rPr>
            </w:pPr>
            <w:r w:rsidRPr="00CB03A6">
              <w:rPr>
                <w:sz w:val="18"/>
                <w:szCs w:val="18"/>
              </w:rPr>
              <w:t>5</w:t>
            </w:r>
          </w:p>
        </w:tc>
        <w:tc>
          <w:tcPr>
            <w:tcW w:w="966"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rPr>
                <w:sz w:val="18"/>
                <w:szCs w:val="18"/>
                <w:lang w:eastAsia="en-US"/>
              </w:rPr>
            </w:pPr>
            <w:r w:rsidRPr="00CB03A6">
              <w:rPr>
                <w:sz w:val="18"/>
                <w:szCs w:val="18"/>
              </w:rPr>
              <w:t>6</w:t>
            </w:r>
          </w:p>
        </w:tc>
        <w:tc>
          <w:tcPr>
            <w:tcW w:w="851"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rPr>
                <w:sz w:val="18"/>
                <w:szCs w:val="18"/>
                <w:lang w:eastAsia="en-US"/>
              </w:rPr>
            </w:pPr>
            <w:r w:rsidRPr="00CB03A6">
              <w:rPr>
                <w:sz w:val="18"/>
                <w:szCs w:val="18"/>
              </w:rPr>
              <w:t>7</w:t>
            </w:r>
          </w:p>
        </w:tc>
        <w:tc>
          <w:tcPr>
            <w:tcW w:w="850"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rPr>
                <w:sz w:val="18"/>
                <w:szCs w:val="18"/>
                <w:lang w:eastAsia="en-US"/>
              </w:rPr>
            </w:pPr>
            <w:r w:rsidRPr="00CB03A6">
              <w:rPr>
                <w:sz w:val="18"/>
                <w:szCs w:val="18"/>
              </w:rPr>
              <w:t>8</w:t>
            </w:r>
          </w:p>
        </w:tc>
        <w:tc>
          <w:tcPr>
            <w:tcW w:w="838"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rPr>
                <w:sz w:val="18"/>
                <w:szCs w:val="18"/>
                <w:lang w:eastAsia="en-US"/>
              </w:rPr>
            </w:pPr>
            <w:r w:rsidRPr="00CB03A6">
              <w:rPr>
                <w:sz w:val="18"/>
                <w:szCs w:val="18"/>
              </w:rPr>
              <w:t>9</w:t>
            </w:r>
          </w:p>
        </w:tc>
        <w:tc>
          <w:tcPr>
            <w:tcW w:w="850"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jc w:val="center"/>
              <w:rPr>
                <w:sz w:val="18"/>
                <w:szCs w:val="18"/>
                <w:lang w:eastAsia="en-US"/>
              </w:rPr>
            </w:pPr>
            <w:r w:rsidRPr="00CB03A6">
              <w:rPr>
                <w:sz w:val="18"/>
                <w:szCs w:val="18"/>
              </w:rPr>
              <w:t>10</w:t>
            </w:r>
          </w:p>
        </w:tc>
      </w:tr>
      <w:tr w:rsidR="00CB03A6" w:rsidRPr="00CB03A6" w:rsidTr="00CB03A6">
        <w:trPr>
          <w:trHeight w:val="257"/>
          <w:jc w:val="center"/>
        </w:trPr>
        <w:tc>
          <w:tcPr>
            <w:tcW w:w="426" w:type="dxa"/>
            <w:vMerge w:val="restart"/>
            <w:tcBorders>
              <w:top w:val="single" w:sz="4" w:space="0" w:color="auto"/>
              <w:left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r w:rsidRPr="00CB03A6">
              <w:rPr>
                <w:sz w:val="18"/>
                <w:szCs w:val="18"/>
                <w:lang w:eastAsia="en-US"/>
              </w:rPr>
              <w:t>1.</w:t>
            </w:r>
          </w:p>
        </w:tc>
        <w:tc>
          <w:tcPr>
            <w:tcW w:w="993" w:type="dxa"/>
            <w:vMerge w:val="restart"/>
            <w:tcBorders>
              <w:top w:val="single" w:sz="4" w:space="0" w:color="auto"/>
              <w:left w:val="single" w:sz="4" w:space="0" w:color="auto"/>
              <w:right w:val="single" w:sz="4" w:space="0" w:color="auto"/>
            </w:tcBorders>
            <w:hideMark/>
          </w:tcPr>
          <w:p w:rsidR="00CB03A6" w:rsidRPr="00CB03A6" w:rsidRDefault="00CB03A6" w:rsidP="00E11490">
            <w:pPr>
              <w:autoSpaceDE w:val="0"/>
              <w:autoSpaceDN w:val="0"/>
              <w:adjustRightInd w:val="0"/>
              <w:rPr>
                <w:sz w:val="18"/>
                <w:szCs w:val="18"/>
                <w:lang w:eastAsia="en-US"/>
              </w:rPr>
            </w:pPr>
            <w:r w:rsidRPr="00CB03A6">
              <w:rPr>
                <w:sz w:val="18"/>
                <w:szCs w:val="18"/>
              </w:rPr>
              <w:t>Муниципальная программа</w:t>
            </w:r>
          </w:p>
        </w:tc>
        <w:tc>
          <w:tcPr>
            <w:tcW w:w="1631" w:type="dxa"/>
            <w:vMerge w:val="restart"/>
            <w:tcBorders>
              <w:top w:val="single" w:sz="4" w:space="0" w:color="auto"/>
              <w:left w:val="single" w:sz="4" w:space="0" w:color="auto"/>
              <w:right w:val="single" w:sz="4" w:space="0" w:color="auto"/>
            </w:tcBorders>
          </w:tcPr>
          <w:p w:rsidR="00CB03A6" w:rsidRPr="00CB03A6" w:rsidRDefault="00CB03A6" w:rsidP="00E11490">
            <w:pPr>
              <w:autoSpaceDE w:val="0"/>
              <w:autoSpaceDN w:val="0"/>
              <w:adjustRightInd w:val="0"/>
              <w:rPr>
                <w:sz w:val="18"/>
                <w:szCs w:val="18"/>
              </w:rPr>
            </w:pPr>
            <w:r w:rsidRPr="00CB03A6">
              <w:rPr>
                <w:sz w:val="18"/>
                <w:szCs w:val="18"/>
              </w:rPr>
              <w:t>Благоустройство населенных пунктов Мошковского сельсовета Бековского района Пензенской области</w:t>
            </w:r>
          </w:p>
        </w:tc>
        <w:tc>
          <w:tcPr>
            <w:tcW w:w="1779"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rPr>
                <w:sz w:val="18"/>
                <w:szCs w:val="18"/>
                <w:lang w:eastAsia="en-US"/>
              </w:rPr>
            </w:pPr>
            <w:r w:rsidRPr="00CB03A6">
              <w:rPr>
                <w:sz w:val="18"/>
                <w:szCs w:val="18"/>
              </w:rPr>
              <w:t>всего</w:t>
            </w:r>
          </w:p>
        </w:tc>
        <w:tc>
          <w:tcPr>
            <w:tcW w:w="939"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color w:val="000000"/>
                <w:sz w:val="18"/>
                <w:szCs w:val="18"/>
                <w:lang w:eastAsia="en-US"/>
              </w:rPr>
            </w:pPr>
            <w:r w:rsidRPr="00CB03A6">
              <w:rPr>
                <w:color w:val="000000"/>
                <w:sz w:val="18"/>
                <w:szCs w:val="18"/>
              </w:rPr>
              <w:t>85,320</w:t>
            </w:r>
          </w:p>
        </w:tc>
        <w:tc>
          <w:tcPr>
            <w:tcW w:w="966"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jc w:val="center"/>
              <w:rPr>
                <w:color w:val="000000"/>
                <w:sz w:val="18"/>
                <w:szCs w:val="18"/>
              </w:rPr>
            </w:pPr>
            <w:r w:rsidRPr="00CB03A6">
              <w:rPr>
                <w:color w:val="000000"/>
                <w:sz w:val="18"/>
                <w:szCs w:val="18"/>
              </w:rPr>
              <w:t>229,788</w:t>
            </w:r>
          </w:p>
        </w:tc>
        <w:tc>
          <w:tcPr>
            <w:tcW w:w="851"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jc w:val="center"/>
              <w:rPr>
                <w:color w:val="000000"/>
                <w:sz w:val="18"/>
                <w:szCs w:val="18"/>
              </w:rPr>
            </w:pPr>
            <w:r w:rsidRPr="00CB03A6">
              <w:rPr>
                <w:color w:val="000000"/>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jc w:val="center"/>
              <w:rPr>
                <w:color w:val="000000"/>
                <w:sz w:val="18"/>
                <w:szCs w:val="18"/>
              </w:rPr>
            </w:pPr>
            <w:r w:rsidRPr="00CB03A6">
              <w:rPr>
                <w:color w:val="000000"/>
                <w:sz w:val="18"/>
                <w:szCs w:val="18"/>
              </w:rPr>
              <w:t>0,000</w:t>
            </w:r>
          </w:p>
        </w:tc>
        <w:tc>
          <w:tcPr>
            <w:tcW w:w="838"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jc w:val="center"/>
              <w:rPr>
                <w:color w:val="000000"/>
                <w:sz w:val="18"/>
                <w:szCs w:val="18"/>
              </w:rPr>
            </w:pPr>
            <w:r w:rsidRPr="00CB03A6">
              <w:rPr>
                <w:color w:val="000000"/>
                <w:sz w:val="18"/>
                <w:szCs w:val="18"/>
              </w:rPr>
              <w:t>116,401</w:t>
            </w:r>
          </w:p>
        </w:tc>
        <w:tc>
          <w:tcPr>
            <w:tcW w:w="850"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jc w:val="center"/>
              <w:rPr>
                <w:color w:val="000000"/>
                <w:sz w:val="18"/>
                <w:szCs w:val="18"/>
              </w:rPr>
            </w:pPr>
            <w:r w:rsidRPr="00CB03A6">
              <w:rPr>
                <w:color w:val="000000"/>
                <w:sz w:val="18"/>
                <w:szCs w:val="18"/>
              </w:rPr>
              <w:t>119,401</w:t>
            </w:r>
          </w:p>
        </w:tc>
      </w:tr>
      <w:tr w:rsidR="00CB03A6" w:rsidRPr="00CB03A6" w:rsidTr="00CB03A6">
        <w:trPr>
          <w:trHeight w:val="480"/>
          <w:jc w:val="center"/>
        </w:trPr>
        <w:tc>
          <w:tcPr>
            <w:tcW w:w="426" w:type="dxa"/>
            <w:vMerge/>
            <w:tcBorders>
              <w:left w:val="single" w:sz="4" w:space="0" w:color="auto"/>
              <w:right w:val="single" w:sz="4" w:space="0" w:color="auto"/>
            </w:tcBorders>
            <w:vAlign w:val="center"/>
            <w:hideMark/>
          </w:tcPr>
          <w:p w:rsidR="00CB03A6" w:rsidRPr="00CB03A6" w:rsidRDefault="00CB03A6" w:rsidP="00E11490">
            <w:pPr>
              <w:rPr>
                <w:sz w:val="18"/>
                <w:szCs w:val="18"/>
                <w:lang w:eastAsia="en-US"/>
              </w:rPr>
            </w:pPr>
          </w:p>
        </w:tc>
        <w:tc>
          <w:tcPr>
            <w:tcW w:w="993" w:type="dxa"/>
            <w:vMerge/>
            <w:tcBorders>
              <w:left w:val="single" w:sz="4" w:space="0" w:color="auto"/>
              <w:right w:val="single" w:sz="4" w:space="0" w:color="auto"/>
            </w:tcBorders>
            <w:vAlign w:val="center"/>
            <w:hideMark/>
          </w:tcPr>
          <w:p w:rsidR="00CB03A6" w:rsidRPr="00CB03A6" w:rsidRDefault="00CB03A6" w:rsidP="00E11490">
            <w:pPr>
              <w:rPr>
                <w:sz w:val="18"/>
                <w:szCs w:val="18"/>
                <w:lang w:eastAsia="en-US"/>
              </w:rPr>
            </w:pPr>
          </w:p>
        </w:tc>
        <w:tc>
          <w:tcPr>
            <w:tcW w:w="1631" w:type="dxa"/>
            <w:vMerge/>
            <w:tcBorders>
              <w:left w:val="single" w:sz="4" w:space="0" w:color="auto"/>
              <w:right w:val="single" w:sz="4" w:space="0" w:color="auto"/>
            </w:tcBorders>
            <w:hideMark/>
          </w:tcPr>
          <w:p w:rsidR="00CB03A6" w:rsidRPr="00CB03A6" w:rsidRDefault="00CB03A6" w:rsidP="00E11490">
            <w:pPr>
              <w:rPr>
                <w:sz w:val="18"/>
                <w:szCs w:val="18"/>
                <w:lang w:eastAsia="en-US"/>
              </w:rPr>
            </w:pPr>
          </w:p>
        </w:tc>
        <w:tc>
          <w:tcPr>
            <w:tcW w:w="1779"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rPr>
                <w:sz w:val="18"/>
                <w:szCs w:val="18"/>
                <w:lang w:eastAsia="en-US"/>
              </w:rPr>
            </w:pPr>
            <w:r w:rsidRPr="00CB03A6">
              <w:rPr>
                <w:sz w:val="18"/>
                <w:szCs w:val="18"/>
              </w:rPr>
              <w:t>бюджет Мошковского сельсовета Бековского района Пензенской области</w:t>
            </w:r>
          </w:p>
        </w:tc>
        <w:tc>
          <w:tcPr>
            <w:tcW w:w="939"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color w:val="000000"/>
                <w:sz w:val="18"/>
                <w:szCs w:val="18"/>
                <w:lang w:eastAsia="en-US"/>
              </w:rPr>
            </w:pPr>
            <w:r w:rsidRPr="00CB03A6">
              <w:rPr>
                <w:color w:val="000000"/>
                <w:sz w:val="18"/>
                <w:szCs w:val="18"/>
              </w:rPr>
              <w:t>85,320</w:t>
            </w:r>
          </w:p>
        </w:tc>
        <w:tc>
          <w:tcPr>
            <w:tcW w:w="966"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color w:val="000000"/>
                <w:sz w:val="18"/>
                <w:szCs w:val="18"/>
                <w:lang w:eastAsia="en-US"/>
              </w:rPr>
            </w:pPr>
            <w:r w:rsidRPr="00CB03A6">
              <w:rPr>
                <w:color w:val="000000"/>
                <w:sz w:val="18"/>
                <w:szCs w:val="18"/>
                <w:lang w:eastAsia="en-US"/>
              </w:rPr>
              <w:t>229,788</w:t>
            </w:r>
          </w:p>
          <w:p w:rsidR="00CB03A6" w:rsidRPr="00CB03A6" w:rsidRDefault="00CB03A6" w:rsidP="00E11490">
            <w:pPr>
              <w:jc w:val="center"/>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jc w:val="center"/>
              <w:rPr>
                <w:color w:val="000000"/>
                <w:sz w:val="18"/>
                <w:szCs w:val="18"/>
              </w:rPr>
            </w:pPr>
            <w:r w:rsidRPr="00CB03A6">
              <w:rPr>
                <w:color w:val="000000"/>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jc w:val="center"/>
              <w:rPr>
                <w:color w:val="000000"/>
                <w:sz w:val="18"/>
                <w:szCs w:val="18"/>
              </w:rPr>
            </w:pPr>
            <w:r w:rsidRPr="00CB03A6">
              <w:rPr>
                <w:color w:val="000000"/>
                <w:sz w:val="18"/>
                <w:szCs w:val="18"/>
              </w:rPr>
              <w:t>0,000</w:t>
            </w:r>
          </w:p>
        </w:tc>
        <w:tc>
          <w:tcPr>
            <w:tcW w:w="838"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jc w:val="center"/>
              <w:rPr>
                <w:color w:val="000000"/>
                <w:sz w:val="18"/>
                <w:szCs w:val="18"/>
              </w:rPr>
            </w:pPr>
            <w:r w:rsidRPr="00CB03A6">
              <w:rPr>
                <w:color w:val="000000"/>
                <w:sz w:val="18"/>
                <w:szCs w:val="18"/>
              </w:rPr>
              <w:t>116,401</w:t>
            </w:r>
          </w:p>
        </w:tc>
        <w:tc>
          <w:tcPr>
            <w:tcW w:w="850"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jc w:val="center"/>
              <w:rPr>
                <w:color w:val="000000"/>
                <w:sz w:val="18"/>
                <w:szCs w:val="18"/>
              </w:rPr>
            </w:pPr>
            <w:r w:rsidRPr="00CB03A6">
              <w:rPr>
                <w:color w:val="000000"/>
                <w:sz w:val="18"/>
                <w:szCs w:val="18"/>
              </w:rPr>
              <w:t>119,401</w:t>
            </w:r>
          </w:p>
        </w:tc>
      </w:tr>
      <w:tr w:rsidR="00CB03A6" w:rsidRPr="00CB03A6" w:rsidTr="00CB03A6">
        <w:trPr>
          <w:trHeight w:val="480"/>
          <w:jc w:val="center"/>
        </w:trPr>
        <w:tc>
          <w:tcPr>
            <w:tcW w:w="426" w:type="dxa"/>
            <w:vMerge/>
            <w:tcBorders>
              <w:left w:val="single" w:sz="4" w:space="0" w:color="auto"/>
              <w:right w:val="single" w:sz="4" w:space="0" w:color="auto"/>
            </w:tcBorders>
            <w:vAlign w:val="center"/>
            <w:hideMark/>
          </w:tcPr>
          <w:p w:rsidR="00CB03A6" w:rsidRPr="00CB03A6" w:rsidRDefault="00CB03A6" w:rsidP="00E11490">
            <w:pPr>
              <w:rPr>
                <w:sz w:val="18"/>
                <w:szCs w:val="18"/>
                <w:lang w:eastAsia="en-US"/>
              </w:rPr>
            </w:pPr>
          </w:p>
        </w:tc>
        <w:tc>
          <w:tcPr>
            <w:tcW w:w="993" w:type="dxa"/>
            <w:vMerge/>
            <w:tcBorders>
              <w:left w:val="single" w:sz="4" w:space="0" w:color="auto"/>
              <w:right w:val="single" w:sz="4" w:space="0" w:color="auto"/>
            </w:tcBorders>
            <w:vAlign w:val="center"/>
            <w:hideMark/>
          </w:tcPr>
          <w:p w:rsidR="00CB03A6" w:rsidRPr="00CB03A6" w:rsidRDefault="00CB03A6" w:rsidP="00E11490">
            <w:pPr>
              <w:rPr>
                <w:sz w:val="18"/>
                <w:szCs w:val="18"/>
                <w:lang w:eastAsia="en-US"/>
              </w:rPr>
            </w:pPr>
          </w:p>
        </w:tc>
        <w:tc>
          <w:tcPr>
            <w:tcW w:w="1631" w:type="dxa"/>
            <w:vMerge/>
            <w:tcBorders>
              <w:left w:val="single" w:sz="4" w:space="0" w:color="auto"/>
              <w:right w:val="single" w:sz="4" w:space="0" w:color="auto"/>
            </w:tcBorders>
            <w:hideMark/>
          </w:tcPr>
          <w:p w:rsidR="00CB03A6" w:rsidRPr="00CB03A6" w:rsidRDefault="00CB03A6" w:rsidP="00E11490">
            <w:pPr>
              <w:rPr>
                <w:sz w:val="18"/>
                <w:szCs w:val="18"/>
                <w:lang w:eastAsia="en-US"/>
              </w:rPr>
            </w:pPr>
          </w:p>
        </w:tc>
        <w:tc>
          <w:tcPr>
            <w:tcW w:w="1779"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rPr>
                <w:sz w:val="18"/>
                <w:szCs w:val="18"/>
              </w:rPr>
            </w:pPr>
            <w:r w:rsidRPr="00CB03A6">
              <w:rPr>
                <w:sz w:val="18"/>
                <w:szCs w:val="18"/>
              </w:rPr>
              <w:t>бюджет Пензенской области</w:t>
            </w:r>
          </w:p>
        </w:tc>
        <w:tc>
          <w:tcPr>
            <w:tcW w:w="939"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c>
          <w:tcPr>
            <w:tcW w:w="966"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c>
          <w:tcPr>
            <w:tcW w:w="838"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r>
      <w:tr w:rsidR="00CB03A6" w:rsidRPr="00CB03A6" w:rsidTr="00CB03A6">
        <w:trPr>
          <w:trHeight w:val="480"/>
          <w:jc w:val="center"/>
        </w:trPr>
        <w:tc>
          <w:tcPr>
            <w:tcW w:w="426" w:type="dxa"/>
            <w:vMerge/>
            <w:tcBorders>
              <w:left w:val="single" w:sz="4" w:space="0" w:color="auto"/>
              <w:right w:val="single" w:sz="4" w:space="0" w:color="auto"/>
            </w:tcBorders>
            <w:vAlign w:val="center"/>
            <w:hideMark/>
          </w:tcPr>
          <w:p w:rsidR="00CB03A6" w:rsidRPr="00CB03A6" w:rsidRDefault="00CB03A6" w:rsidP="00E11490">
            <w:pPr>
              <w:rPr>
                <w:sz w:val="18"/>
                <w:szCs w:val="18"/>
                <w:lang w:eastAsia="en-US"/>
              </w:rPr>
            </w:pPr>
          </w:p>
        </w:tc>
        <w:tc>
          <w:tcPr>
            <w:tcW w:w="993" w:type="dxa"/>
            <w:vMerge/>
            <w:tcBorders>
              <w:left w:val="single" w:sz="4" w:space="0" w:color="auto"/>
              <w:right w:val="single" w:sz="4" w:space="0" w:color="auto"/>
            </w:tcBorders>
            <w:vAlign w:val="center"/>
            <w:hideMark/>
          </w:tcPr>
          <w:p w:rsidR="00CB03A6" w:rsidRPr="00CB03A6" w:rsidRDefault="00CB03A6" w:rsidP="00E11490">
            <w:pPr>
              <w:rPr>
                <w:sz w:val="18"/>
                <w:szCs w:val="18"/>
                <w:lang w:eastAsia="en-US"/>
              </w:rPr>
            </w:pPr>
          </w:p>
        </w:tc>
        <w:tc>
          <w:tcPr>
            <w:tcW w:w="1631" w:type="dxa"/>
            <w:vMerge/>
            <w:tcBorders>
              <w:left w:val="single" w:sz="4" w:space="0" w:color="auto"/>
              <w:right w:val="single" w:sz="4" w:space="0" w:color="auto"/>
            </w:tcBorders>
            <w:hideMark/>
          </w:tcPr>
          <w:p w:rsidR="00CB03A6" w:rsidRPr="00CB03A6" w:rsidRDefault="00CB03A6" w:rsidP="00E11490">
            <w:pPr>
              <w:rPr>
                <w:sz w:val="18"/>
                <w:szCs w:val="18"/>
                <w:lang w:eastAsia="en-US"/>
              </w:rPr>
            </w:pPr>
          </w:p>
        </w:tc>
        <w:tc>
          <w:tcPr>
            <w:tcW w:w="1779"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rPr>
                <w:sz w:val="18"/>
                <w:szCs w:val="18"/>
              </w:rPr>
            </w:pPr>
            <w:r w:rsidRPr="00CB03A6">
              <w:rPr>
                <w:sz w:val="18"/>
                <w:szCs w:val="18"/>
              </w:rPr>
              <w:t>федеральный бюджет</w:t>
            </w:r>
          </w:p>
        </w:tc>
        <w:tc>
          <w:tcPr>
            <w:tcW w:w="939"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c>
          <w:tcPr>
            <w:tcW w:w="966"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c>
          <w:tcPr>
            <w:tcW w:w="838"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r>
      <w:tr w:rsidR="00CB03A6" w:rsidRPr="00CB03A6" w:rsidTr="00CB03A6">
        <w:trPr>
          <w:trHeight w:val="480"/>
          <w:jc w:val="center"/>
        </w:trPr>
        <w:tc>
          <w:tcPr>
            <w:tcW w:w="426" w:type="dxa"/>
            <w:vMerge/>
            <w:tcBorders>
              <w:left w:val="single" w:sz="4" w:space="0" w:color="auto"/>
              <w:bottom w:val="single" w:sz="4" w:space="0" w:color="auto"/>
              <w:right w:val="single" w:sz="4" w:space="0" w:color="auto"/>
            </w:tcBorders>
            <w:vAlign w:val="center"/>
            <w:hideMark/>
          </w:tcPr>
          <w:p w:rsidR="00CB03A6" w:rsidRPr="00CB03A6" w:rsidRDefault="00CB03A6" w:rsidP="00E11490">
            <w:pPr>
              <w:rPr>
                <w:sz w:val="18"/>
                <w:szCs w:val="18"/>
                <w:lang w:eastAsia="en-US"/>
              </w:rPr>
            </w:pPr>
          </w:p>
        </w:tc>
        <w:tc>
          <w:tcPr>
            <w:tcW w:w="993" w:type="dxa"/>
            <w:vMerge/>
            <w:tcBorders>
              <w:left w:val="single" w:sz="4" w:space="0" w:color="auto"/>
              <w:bottom w:val="single" w:sz="4" w:space="0" w:color="auto"/>
              <w:right w:val="single" w:sz="4" w:space="0" w:color="auto"/>
            </w:tcBorders>
            <w:vAlign w:val="center"/>
            <w:hideMark/>
          </w:tcPr>
          <w:p w:rsidR="00CB03A6" w:rsidRPr="00CB03A6" w:rsidRDefault="00CB03A6" w:rsidP="00E11490">
            <w:pPr>
              <w:rPr>
                <w:sz w:val="18"/>
                <w:szCs w:val="18"/>
                <w:lang w:eastAsia="en-US"/>
              </w:rPr>
            </w:pPr>
          </w:p>
        </w:tc>
        <w:tc>
          <w:tcPr>
            <w:tcW w:w="1631" w:type="dxa"/>
            <w:vMerge/>
            <w:tcBorders>
              <w:left w:val="single" w:sz="4" w:space="0" w:color="auto"/>
              <w:bottom w:val="single" w:sz="4" w:space="0" w:color="auto"/>
              <w:right w:val="single" w:sz="4" w:space="0" w:color="auto"/>
            </w:tcBorders>
            <w:vAlign w:val="center"/>
            <w:hideMark/>
          </w:tcPr>
          <w:p w:rsidR="00CB03A6" w:rsidRPr="00CB03A6" w:rsidRDefault="00CB03A6" w:rsidP="00E11490">
            <w:pPr>
              <w:rPr>
                <w:sz w:val="18"/>
                <w:szCs w:val="18"/>
                <w:lang w:eastAsia="en-US"/>
              </w:rPr>
            </w:pPr>
          </w:p>
        </w:tc>
        <w:tc>
          <w:tcPr>
            <w:tcW w:w="1779" w:type="dxa"/>
            <w:tcBorders>
              <w:top w:val="single" w:sz="4" w:space="0" w:color="auto"/>
              <w:left w:val="single" w:sz="4" w:space="0" w:color="auto"/>
              <w:bottom w:val="single" w:sz="4" w:space="0" w:color="auto"/>
              <w:right w:val="single" w:sz="4" w:space="0" w:color="auto"/>
            </w:tcBorders>
            <w:hideMark/>
          </w:tcPr>
          <w:p w:rsidR="00CB03A6" w:rsidRPr="00CB03A6" w:rsidRDefault="00CB03A6" w:rsidP="00E11490">
            <w:pPr>
              <w:autoSpaceDE w:val="0"/>
              <w:autoSpaceDN w:val="0"/>
              <w:adjustRightInd w:val="0"/>
              <w:rPr>
                <w:sz w:val="18"/>
                <w:szCs w:val="18"/>
              </w:rPr>
            </w:pPr>
            <w:r w:rsidRPr="00CB03A6">
              <w:rPr>
                <w:sz w:val="18"/>
                <w:szCs w:val="18"/>
              </w:rPr>
              <w:t>внебюджетные источники</w:t>
            </w:r>
          </w:p>
        </w:tc>
        <w:tc>
          <w:tcPr>
            <w:tcW w:w="939"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c>
          <w:tcPr>
            <w:tcW w:w="966"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c>
          <w:tcPr>
            <w:tcW w:w="838"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CB03A6" w:rsidRPr="00CB03A6" w:rsidRDefault="00CB03A6" w:rsidP="00E11490">
            <w:pPr>
              <w:autoSpaceDE w:val="0"/>
              <w:autoSpaceDN w:val="0"/>
              <w:adjustRightInd w:val="0"/>
              <w:jc w:val="center"/>
              <w:rPr>
                <w:sz w:val="18"/>
                <w:szCs w:val="18"/>
                <w:lang w:eastAsia="en-US"/>
              </w:rPr>
            </w:pPr>
          </w:p>
        </w:tc>
      </w:tr>
    </w:tbl>
    <w:p w:rsidR="00CB03A6" w:rsidRPr="00CB03A6" w:rsidRDefault="00CB03A6" w:rsidP="00E11490">
      <w:pPr>
        <w:jc w:val="both"/>
        <w:rPr>
          <w:sz w:val="18"/>
          <w:szCs w:val="18"/>
        </w:rPr>
      </w:pPr>
    </w:p>
    <w:p w:rsidR="00CB03A6" w:rsidRPr="00CB03A6" w:rsidRDefault="00CB03A6" w:rsidP="00E11490">
      <w:pPr>
        <w:ind w:right="108"/>
        <w:jc w:val="center"/>
        <w:rPr>
          <w:sz w:val="18"/>
          <w:szCs w:val="18"/>
        </w:rPr>
      </w:pPr>
      <w:r w:rsidRPr="00CB03A6">
        <w:rPr>
          <w:sz w:val="18"/>
          <w:szCs w:val="18"/>
        </w:rPr>
        <w:t>Приложение № 2</w:t>
      </w:r>
      <w:r>
        <w:rPr>
          <w:sz w:val="18"/>
          <w:szCs w:val="18"/>
        </w:rPr>
        <w:t xml:space="preserve"> </w:t>
      </w:r>
      <w:r w:rsidRPr="00CB03A6">
        <w:rPr>
          <w:sz w:val="18"/>
          <w:szCs w:val="18"/>
        </w:rPr>
        <w:t>к постановлению администрации</w:t>
      </w:r>
      <w:r>
        <w:rPr>
          <w:sz w:val="18"/>
          <w:szCs w:val="18"/>
        </w:rPr>
        <w:t xml:space="preserve"> </w:t>
      </w:r>
      <w:r w:rsidRPr="00CB03A6">
        <w:rPr>
          <w:sz w:val="18"/>
          <w:szCs w:val="18"/>
        </w:rPr>
        <w:t>Мошковского сельсовета</w:t>
      </w:r>
      <w:r>
        <w:rPr>
          <w:sz w:val="18"/>
          <w:szCs w:val="18"/>
        </w:rPr>
        <w:t xml:space="preserve"> </w:t>
      </w:r>
      <w:r w:rsidRPr="00CB03A6">
        <w:rPr>
          <w:sz w:val="18"/>
          <w:szCs w:val="18"/>
        </w:rPr>
        <w:t>от 28.04.2020 № 32</w:t>
      </w:r>
    </w:p>
    <w:p w:rsidR="00CB03A6" w:rsidRPr="001A35FC" w:rsidRDefault="00CB03A6" w:rsidP="00E11490">
      <w:pPr>
        <w:autoSpaceDE w:val="0"/>
        <w:autoSpaceDN w:val="0"/>
        <w:adjustRightInd w:val="0"/>
        <w:jc w:val="center"/>
        <w:rPr>
          <w:rStyle w:val="aff1"/>
          <w:b w:val="0"/>
          <w:i w:val="0"/>
          <w:sz w:val="18"/>
          <w:szCs w:val="18"/>
          <w:lang w:val="ru-RU"/>
        </w:rPr>
      </w:pPr>
      <w:r w:rsidRPr="001A35FC">
        <w:rPr>
          <w:rStyle w:val="aff1"/>
          <w:b w:val="0"/>
          <w:i w:val="0"/>
          <w:sz w:val="18"/>
          <w:szCs w:val="18"/>
          <w:lang w:val="ru-RU"/>
        </w:rPr>
        <w:t>Приложение № 3</w:t>
      </w:r>
      <w:r>
        <w:rPr>
          <w:rStyle w:val="aff1"/>
          <w:b w:val="0"/>
          <w:i w:val="0"/>
          <w:sz w:val="18"/>
          <w:szCs w:val="18"/>
          <w:lang w:val="ru-RU"/>
        </w:rPr>
        <w:t xml:space="preserve"> </w:t>
      </w:r>
      <w:r w:rsidRPr="001A35FC">
        <w:rPr>
          <w:rStyle w:val="aff1"/>
          <w:b w:val="0"/>
          <w:i w:val="0"/>
          <w:sz w:val="18"/>
          <w:szCs w:val="18"/>
          <w:lang w:val="ru-RU"/>
        </w:rPr>
        <w:t>к муниципальной программе</w:t>
      </w:r>
    </w:p>
    <w:p w:rsidR="00CB03A6" w:rsidRDefault="00CB03A6" w:rsidP="00E11490">
      <w:pPr>
        <w:pStyle w:val="ConsPlusNormal2"/>
        <w:jc w:val="center"/>
        <w:rPr>
          <w:rFonts w:ascii="Times New Roman" w:hAnsi="Times New Roman"/>
          <w:sz w:val="18"/>
          <w:szCs w:val="18"/>
        </w:rPr>
      </w:pPr>
      <w:r w:rsidRPr="00CB03A6">
        <w:rPr>
          <w:rFonts w:ascii="Times New Roman" w:hAnsi="Times New Roman"/>
          <w:sz w:val="18"/>
          <w:szCs w:val="18"/>
        </w:rPr>
        <w:t xml:space="preserve">Ресурсное обеспечение реализации муниципальной программы Мошковского сельсовета Бековского района Пензенской области </w:t>
      </w:r>
      <w:r w:rsidRPr="00CB03A6">
        <w:rPr>
          <w:rFonts w:ascii="Times New Roman" w:hAnsi="Times New Roman"/>
          <w:spacing w:val="-2"/>
          <w:sz w:val="18"/>
          <w:szCs w:val="18"/>
        </w:rPr>
        <w:t xml:space="preserve">«Благоустройство населенных пунктов </w:t>
      </w:r>
      <w:r w:rsidRPr="00E11490">
        <w:rPr>
          <w:rStyle w:val="aff1"/>
          <w:rFonts w:ascii="Times New Roman" w:hAnsi="Times New Roman"/>
          <w:b w:val="0"/>
          <w:i w:val="0"/>
          <w:sz w:val="18"/>
          <w:szCs w:val="18"/>
          <w:lang w:val="ru-RU"/>
        </w:rPr>
        <w:t>Мошковского сельсовета Бековского района Пензенской области</w:t>
      </w:r>
      <w:r w:rsidRPr="00CB03A6">
        <w:rPr>
          <w:rFonts w:ascii="Times New Roman" w:hAnsi="Times New Roman"/>
          <w:spacing w:val="-2"/>
          <w:sz w:val="18"/>
          <w:szCs w:val="18"/>
        </w:rPr>
        <w:t>»</w:t>
      </w:r>
      <w:r w:rsidRPr="00CB03A6">
        <w:rPr>
          <w:rFonts w:ascii="Times New Roman" w:hAnsi="Times New Roman"/>
          <w:sz w:val="18"/>
          <w:szCs w:val="18"/>
        </w:rPr>
        <w:t xml:space="preserve"> за счет средств бюджета Мошковского сельсовета Бековского района Пензенской области</w:t>
      </w:r>
    </w:p>
    <w:p w:rsidR="001A35FC" w:rsidRPr="00CB03A6" w:rsidRDefault="001A35FC" w:rsidP="00E11490">
      <w:pPr>
        <w:pStyle w:val="ConsPlusNormal2"/>
        <w:jc w:val="center"/>
        <w:rPr>
          <w:rFonts w:ascii="Times New Roman" w:hAnsi="Times New Roman"/>
          <w:sz w:val="18"/>
          <w:szCs w:val="18"/>
        </w:rPr>
      </w:pPr>
    </w:p>
    <w:tbl>
      <w:tblPr>
        <w:tblW w:w="1034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26"/>
        <w:gridCol w:w="708"/>
        <w:gridCol w:w="1134"/>
        <w:gridCol w:w="851"/>
        <w:gridCol w:w="567"/>
        <w:gridCol w:w="425"/>
        <w:gridCol w:w="425"/>
        <w:gridCol w:w="709"/>
        <w:gridCol w:w="567"/>
        <w:gridCol w:w="756"/>
        <w:gridCol w:w="756"/>
        <w:gridCol w:w="756"/>
        <w:gridCol w:w="756"/>
        <w:gridCol w:w="756"/>
        <w:gridCol w:w="756"/>
      </w:tblGrid>
      <w:tr w:rsidR="00E11490" w:rsidRPr="00E11490" w:rsidTr="00E11490">
        <w:tc>
          <w:tcPr>
            <w:tcW w:w="426" w:type="dxa"/>
            <w:vMerge w:val="restart"/>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 п/п</w:t>
            </w:r>
          </w:p>
        </w:tc>
        <w:tc>
          <w:tcPr>
            <w:tcW w:w="708" w:type="dxa"/>
            <w:vMerge w:val="restart"/>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Статус</w:t>
            </w:r>
          </w:p>
        </w:tc>
        <w:tc>
          <w:tcPr>
            <w:tcW w:w="1134" w:type="dxa"/>
            <w:vMerge w:val="restart"/>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Наименование муниципальной программы, подпрограммы, основных мероприятий</w:t>
            </w:r>
          </w:p>
        </w:tc>
        <w:tc>
          <w:tcPr>
            <w:tcW w:w="851" w:type="dxa"/>
            <w:vMerge w:val="restart"/>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Ответственный исполнитель, соисполнитель подпрограммы, основных мероприятий</w:t>
            </w:r>
          </w:p>
        </w:tc>
        <w:tc>
          <w:tcPr>
            <w:tcW w:w="2693" w:type="dxa"/>
            <w:gridSpan w:val="5"/>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Код классификации расходов бюджета</w:t>
            </w:r>
          </w:p>
        </w:tc>
        <w:tc>
          <w:tcPr>
            <w:tcW w:w="4536" w:type="dxa"/>
            <w:gridSpan w:val="6"/>
            <w:tcBorders>
              <w:top w:val="single" w:sz="4" w:space="0" w:color="auto"/>
              <w:left w:val="single" w:sz="4" w:space="0" w:color="auto"/>
              <w:bottom w:val="single" w:sz="4" w:space="0" w:color="auto"/>
              <w:right w:val="single" w:sz="4" w:space="0" w:color="auto"/>
            </w:tcBorders>
          </w:tcPr>
          <w:p w:rsidR="00E11490" w:rsidRPr="00E11490" w:rsidRDefault="00E11490" w:rsidP="00E11490">
            <w:pPr>
              <w:pStyle w:val="ConsPlusNormal2"/>
              <w:jc w:val="center"/>
              <w:rPr>
                <w:rFonts w:ascii="Times New Roman" w:hAnsi="Times New Roman"/>
                <w:sz w:val="18"/>
                <w:szCs w:val="18"/>
              </w:rPr>
            </w:pPr>
            <w:r w:rsidRPr="00E11490">
              <w:rPr>
                <w:rFonts w:ascii="Times New Roman" w:hAnsi="Times New Roman"/>
                <w:sz w:val="18"/>
                <w:szCs w:val="18"/>
              </w:rPr>
              <w:t>Расходы бюджета Мошковского сельсовета Бековского района Пензенской области/Источники финансирования дефицита бюджета Мошковского сельсовета Бековского района Пензенской области, тыс. руб.</w:t>
            </w:r>
          </w:p>
        </w:tc>
      </w:tr>
      <w:tr w:rsidR="00E11490" w:rsidRPr="00E11490" w:rsidTr="00E11490">
        <w:tc>
          <w:tcPr>
            <w:tcW w:w="426"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708"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134"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851"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pStyle w:val="ConsPlusNormal2"/>
              <w:jc w:val="center"/>
              <w:rPr>
                <w:rFonts w:ascii="Times New Roman" w:hAnsi="Times New Roman"/>
                <w:sz w:val="18"/>
                <w:szCs w:val="18"/>
              </w:rPr>
            </w:pPr>
            <w:r w:rsidRPr="00E11490">
              <w:rPr>
                <w:rFonts w:ascii="Times New Roman" w:hAnsi="Times New Roman"/>
                <w:sz w:val="18"/>
                <w:szCs w:val="18"/>
              </w:rPr>
              <w:t>Главный распорядитель бюджетных средств</w:t>
            </w:r>
          </w:p>
        </w:tc>
        <w:tc>
          <w:tcPr>
            <w:tcW w:w="42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pStyle w:val="ConsPlusNormal2"/>
              <w:jc w:val="center"/>
              <w:rPr>
                <w:rFonts w:ascii="Times New Roman" w:hAnsi="Times New Roman"/>
                <w:sz w:val="18"/>
                <w:szCs w:val="18"/>
              </w:rPr>
            </w:pPr>
            <w:r w:rsidRPr="00E11490">
              <w:rPr>
                <w:rFonts w:ascii="Times New Roman" w:hAnsi="Times New Roman"/>
                <w:sz w:val="18"/>
                <w:szCs w:val="18"/>
              </w:rPr>
              <w:t>Раздел</w:t>
            </w:r>
          </w:p>
        </w:tc>
        <w:tc>
          <w:tcPr>
            <w:tcW w:w="42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pStyle w:val="ConsPlusNormal2"/>
              <w:jc w:val="center"/>
              <w:rPr>
                <w:rFonts w:ascii="Times New Roman" w:hAnsi="Times New Roman"/>
                <w:sz w:val="18"/>
                <w:szCs w:val="18"/>
              </w:rPr>
            </w:pPr>
            <w:r w:rsidRPr="00E11490">
              <w:rPr>
                <w:rFonts w:ascii="Times New Roman" w:hAnsi="Times New Roman"/>
                <w:sz w:val="18"/>
                <w:szCs w:val="18"/>
              </w:rPr>
              <w:t>Подраздел</w:t>
            </w:r>
          </w:p>
        </w:tc>
        <w:tc>
          <w:tcPr>
            <w:tcW w:w="709"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pStyle w:val="ConsPlusNormal2"/>
              <w:jc w:val="center"/>
              <w:rPr>
                <w:rFonts w:ascii="Times New Roman" w:hAnsi="Times New Roman"/>
                <w:sz w:val="18"/>
                <w:szCs w:val="18"/>
              </w:rPr>
            </w:pPr>
            <w:r w:rsidRPr="00E11490">
              <w:rPr>
                <w:rFonts w:ascii="Times New Roman" w:hAnsi="Times New Roman"/>
                <w:sz w:val="18"/>
                <w:szCs w:val="18"/>
              </w:rPr>
              <w:t>Целевая статья</w:t>
            </w:r>
          </w:p>
        </w:tc>
        <w:tc>
          <w:tcPr>
            <w:tcW w:w="567"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pStyle w:val="ConsPlusNormal2"/>
              <w:jc w:val="center"/>
              <w:rPr>
                <w:rFonts w:ascii="Times New Roman" w:hAnsi="Times New Roman"/>
                <w:sz w:val="18"/>
                <w:szCs w:val="18"/>
              </w:rPr>
            </w:pPr>
            <w:r w:rsidRPr="00E11490">
              <w:rPr>
                <w:rFonts w:ascii="Times New Roman" w:hAnsi="Times New Roman"/>
                <w:sz w:val="18"/>
                <w:szCs w:val="18"/>
              </w:rPr>
              <w:t>Вид расходов</w:t>
            </w:r>
          </w:p>
        </w:tc>
        <w:tc>
          <w:tcPr>
            <w:tcW w:w="756" w:type="dxa"/>
            <w:vMerge w:val="restart"/>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outlineLvl w:val="1"/>
              <w:rPr>
                <w:kern w:val="2"/>
                <w:sz w:val="18"/>
                <w:szCs w:val="18"/>
              </w:rPr>
            </w:pPr>
            <w:r w:rsidRPr="00E11490">
              <w:rPr>
                <w:kern w:val="2"/>
                <w:sz w:val="18"/>
                <w:szCs w:val="18"/>
              </w:rPr>
              <w:t>2019 год</w:t>
            </w:r>
          </w:p>
        </w:tc>
        <w:tc>
          <w:tcPr>
            <w:tcW w:w="756" w:type="dxa"/>
            <w:vMerge w:val="restart"/>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outlineLvl w:val="1"/>
              <w:rPr>
                <w:kern w:val="2"/>
                <w:sz w:val="18"/>
                <w:szCs w:val="18"/>
              </w:rPr>
            </w:pPr>
            <w:r w:rsidRPr="00E11490">
              <w:rPr>
                <w:kern w:val="2"/>
                <w:sz w:val="18"/>
                <w:szCs w:val="18"/>
              </w:rPr>
              <w:t>2020 год</w:t>
            </w:r>
          </w:p>
        </w:tc>
        <w:tc>
          <w:tcPr>
            <w:tcW w:w="756" w:type="dxa"/>
            <w:vMerge w:val="restart"/>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outlineLvl w:val="1"/>
              <w:rPr>
                <w:kern w:val="2"/>
                <w:sz w:val="18"/>
                <w:szCs w:val="18"/>
              </w:rPr>
            </w:pPr>
            <w:r w:rsidRPr="00E11490">
              <w:rPr>
                <w:kern w:val="2"/>
                <w:sz w:val="18"/>
                <w:szCs w:val="18"/>
              </w:rPr>
              <w:t>2021 год</w:t>
            </w:r>
          </w:p>
        </w:tc>
        <w:tc>
          <w:tcPr>
            <w:tcW w:w="756" w:type="dxa"/>
            <w:vMerge w:val="restart"/>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outlineLvl w:val="1"/>
              <w:rPr>
                <w:kern w:val="2"/>
                <w:sz w:val="18"/>
                <w:szCs w:val="18"/>
              </w:rPr>
            </w:pPr>
            <w:r w:rsidRPr="00E11490">
              <w:rPr>
                <w:kern w:val="2"/>
                <w:sz w:val="18"/>
                <w:szCs w:val="18"/>
              </w:rPr>
              <w:t>2022 год</w:t>
            </w:r>
          </w:p>
        </w:tc>
        <w:tc>
          <w:tcPr>
            <w:tcW w:w="756" w:type="dxa"/>
            <w:vMerge w:val="restart"/>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outlineLvl w:val="1"/>
              <w:rPr>
                <w:kern w:val="2"/>
                <w:sz w:val="18"/>
                <w:szCs w:val="18"/>
              </w:rPr>
            </w:pPr>
            <w:r w:rsidRPr="00E11490">
              <w:rPr>
                <w:kern w:val="2"/>
                <w:sz w:val="18"/>
                <w:szCs w:val="18"/>
              </w:rPr>
              <w:t>2023 год</w:t>
            </w:r>
          </w:p>
        </w:tc>
        <w:tc>
          <w:tcPr>
            <w:tcW w:w="756" w:type="dxa"/>
            <w:vMerge w:val="restart"/>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outlineLvl w:val="1"/>
              <w:rPr>
                <w:kern w:val="2"/>
                <w:sz w:val="18"/>
                <w:szCs w:val="18"/>
              </w:rPr>
            </w:pPr>
            <w:r w:rsidRPr="00E11490">
              <w:rPr>
                <w:kern w:val="2"/>
                <w:sz w:val="18"/>
                <w:szCs w:val="18"/>
              </w:rPr>
              <w:t>2024 год</w:t>
            </w:r>
          </w:p>
        </w:tc>
      </w:tr>
      <w:tr w:rsidR="00E11490" w:rsidRPr="00E11490" w:rsidTr="00E11490">
        <w:tc>
          <w:tcPr>
            <w:tcW w:w="426" w:type="dxa"/>
            <w:vMerge/>
            <w:tcBorders>
              <w:left w:val="single" w:sz="4" w:space="0" w:color="auto"/>
              <w:bottom w:val="single" w:sz="4" w:space="0" w:color="auto"/>
              <w:right w:val="single" w:sz="4" w:space="0" w:color="auto"/>
            </w:tcBorders>
            <w:vAlign w:val="center"/>
          </w:tcPr>
          <w:p w:rsidR="00E11490" w:rsidRPr="00E11490" w:rsidRDefault="00E11490" w:rsidP="00E11490">
            <w:pPr>
              <w:rPr>
                <w:sz w:val="18"/>
                <w:szCs w:val="18"/>
                <w:lang w:eastAsia="en-US"/>
              </w:rPr>
            </w:pPr>
          </w:p>
        </w:tc>
        <w:tc>
          <w:tcPr>
            <w:tcW w:w="708" w:type="dxa"/>
            <w:vMerge/>
            <w:tcBorders>
              <w:left w:val="single" w:sz="4" w:space="0" w:color="auto"/>
              <w:bottom w:val="single" w:sz="4" w:space="0" w:color="auto"/>
              <w:right w:val="single" w:sz="4" w:space="0" w:color="auto"/>
            </w:tcBorders>
            <w:vAlign w:val="center"/>
          </w:tcPr>
          <w:p w:rsidR="00E11490" w:rsidRPr="00E11490" w:rsidRDefault="00E11490" w:rsidP="00E11490">
            <w:pPr>
              <w:rPr>
                <w:sz w:val="18"/>
                <w:szCs w:val="18"/>
                <w:lang w:eastAsia="en-US"/>
              </w:rPr>
            </w:pPr>
          </w:p>
        </w:tc>
        <w:tc>
          <w:tcPr>
            <w:tcW w:w="1134" w:type="dxa"/>
            <w:vMerge/>
            <w:tcBorders>
              <w:left w:val="single" w:sz="4" w:space="0" w:color="auto"/>
              <w:bottom w:val="single" w:sz="4" w:space="0" w:color="auto"/>
              <w:right w:val="single" w:sz="4" w:space="0" w:color="auto"/>
            </w:tcBorders>
            <w:vAlign w:val="center"/>
          </w:tcPr>
          <w:p w:rsidR="00E11490" w:rsidRPr="00E11490" w:rsidRDefault="00E11490" w:rsidP="00E11490">
            <w:pPr>
              <w:rPr>
                <w:sz w:val="18"/>
                <w:szCs w:val="18"/>
                <w:lang w:eastAsia="en-US"/>
              </w:rPr>
            </w:pPr>
          </w:p>
        </w:tc>
        <w:tc>
          <w:tcPr>
            <w:tcW w:w="851" w:type="dxa"/>
            <w:vMerge/>
            <w:tcBorders>
              <w:left w:val="single" w:sz="4" w:space="0" w:color="auto"/>
              <w:bottom w:val="single" w:sz="4" w:space="0" w:color="auto"/>
              <w:right w:val="single" w:sz="4" w:space="0" w:color="auto"/>
            </w:tcBorders>
            <w:vAlign w:val="center"/>
          </w:tcPr>
          <w:p w:rsidR="00E11490" w:rsidRPr="00E11490" w:rsidRDefault="00E11490" w:rsidP="00E11490">
            <w:pPr>
              <w:rPr>
                <w:sz w:val="18"/>
                <w:szCs w:val="18"/>
                <w:lang w:eastAsia="en-US"/>
              </w:rPr>
            </w:pPr>
          </w:p>
        </w:tc>
        <w:tc>
          <w:tcPr>
            <w:tcW w:w="2693" w:type="dxa"/>
            <w:gridSpan w:val="5"/>
            <w:tcBorders>
              <w:top w:val="single" w:sz="4" w:space="0" w:color="auto"/>
              <w:left w:val="single" w:sz="4" w:space="0" w:color="auto"/>
              <w:bottom w:val="single" w:sz="4" w:space="0" w:color="auto"/>
              <w:right w:val="single" w:sz="4" w:space="0" w:color="auto"/>
            </w:tcBorders>
            <w:vAlign w:val="center"/>
          </w:tcPr>
          <w:p w:rsidR="00E11490" w:rsidRPr="00E11490" w:rsidRDefault="00E11490" w:rsidP="00E11490">
            <w:pPr>
              <w:pStyle w:val="ConsPlusNormal2"/>
              <w:jc w:val="center"/>
              <w:rPr>
                <w:rFonts w:ascii="Times New Roman" w:hAnsi="Times New Roman"/>
                <w:sz w:val="18"/>
                <w:szCs w:val="18"/>
              </w:rPr>
            </w:pPr>
            <w:r w:rsidRPr="00E11490">
              <w:rPr>
                <w:rFonts w:ascii="Times New Roman" w:hAnsi="Times New Roman"/>
                <w:sz w:val="18"/>
                <w:szCs w:val="18"/>
              </w:rPr>
              <w:t>Код классификации источников финансирования дефицита бюджета</w:t>
            </w:r>
          </w:p>
        </w:tc>
        <w:tc>
          <w:tcPr>
            <w:tcW w:w="756" w:type="dxa"/>
            <w:vMerge/>
            <w:tcBorders>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rPr>
            </w:pPr>
          </w:p>
        </w:tc>
        <w:tc>
          <w:tcPr>
            <w:tcW w:w="756" w:type="dxa"/>
            <w:vMerge/>
            <w:tcBorders>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rPr>
            </w:pPr>
          </w:p>
        </w:tc>
        <w:tc>
          <w:tcPr>
            <w:tcW w:w="756" w:type="dxa"/>
            <w:vMerge/>
            <w:tcBorders>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rPr>
            </w:pPr>
          </w:p>
        </w:tc>
        <w:tc>
          <w:tcPr>
            <w:tcW w:w="756" w:type="dxa"/>
            <w:vMerge/>
            <w:tcBorders>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rPr>
            </w:pPr>
          </w:p>
        </w:tc>
        <w:tc>
          <w:tcPr>
            <w:tcW w:w="756" w:type="dxa"/>
            <w:vMerge/>
            <w:tcBorders>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rPr>
            </w:pPr>
          </w:p>
        </w:tc>
        <w:tc>
          <w:tcPr>
            <w:tcW w:w="756" w:type="dxa"/>
            <w:vMerge/>
            <w:tcBorders>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rPr>
            </w:pPr>
          </w:p>
        </w:tc>
      </w:tr>
      <w:tr w:rsidR="00E11490" w:rsidRPr="00E11490" w:rsidTr="00E11490">
        <w:tc>
          <w:tcPr>
            <w:tcW w:w="42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1</w:t>
            </w:r>
          </w:p>
        </w:tc>
        <w:tc>
          <w:tcPr>
            <w:tcW w:w="708"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3</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5</w:t>
            </w:r>
          </w:p>
        </w:tc>
        <w:tc>
          <w:tcPr>
            <w:tcW w:w="42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6</w:t>
            </w:r>
          </w:p>
        </w:tc>
        <w:tc>
          <w:tcPr>
            <w:tcW w:w="42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7</w:t>
            </w:r>
          </w:p>
        </w:tc>
        <w:tc>
          <w:tcPr>
            <w:tcW w:w="709"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8</w:t>
            </w:r>
          </w:p>
        </w:tc>
        <w:tc>
          <w:tcPr>
            <w:tcW w:w="567"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9</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10</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11</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12</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13</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14</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rPr>
            </w:pPr>
            <w:r w:rsidRPr="00E11490">
              <w:rPr>
                <w:sz w:val="18"/>
                <w:szCs w:val="18"/>
              </w:rPr>
              <w:t>15</w:t>
            </w:r>
          </w:p>
        </w:tc>
      </w:tr>
      <w:tr w:rsidR="00E11490" w:rsidRPr="00E11490" w:rsidTr="00E11490">
        <w:tc>
          <w:tcPr>
            <w:tcW w:w="426" w:type="dxa"/>
            <w:vMerge w:val="restart"/>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lang w:eastAsia="en-US"/>
              </w:rPr>
              <w:t>1.</w:t>
            </w:r>
          </w:p>
        </w:tc>
        <w:tc>
          <w:tcPr>
            <w:tcW w:w="708" w:type="dxa"/>
            <w:vMerge w:val="restart"/>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rPr>
                <w:sz w:val="18"/>
                <w:szCs w:val="18"/>
                <w:lang w:eastAsia="en-US"/>
              </w:rPr>
            </w:pPr>
            <w:r w:rsidRPr="00E11490">
              <w:rPr>
                <w:sz w:val="18"/>
                <w:szCs w:val="18"/>
              </w:rPr>
              <w:t>Муниципальная программа</w:t>
            </w:r>
          </w:p>
        </w:tc>
        <w:tc>
          <w:tcPr>
            <w:tcW w:w="1134" w:type="dxa"/>
            <w:vMerge w:val="restart"/>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rPr>
                <w:spacing w:val="-2"/>
                <w:sz w:val="18"/>
                <w:szCs w:val="18"/>
              </w:rPr>
            </w:pPr>
            <w:r w:rsidRPr="00E11490">
              <w:rPr>
                <w:spacing w:val="-2"/>
                <w:sz w:val="18"/>
                <w:szCs w:val="18"/>
              </w:rPr>
              <w:t xml:space="preserve">Благоустройство населенных пунктов </w:t>
            </w:r>
            <w:r w:rsidRPr="00E11490">
              <w:rPr>
                <w:rStyle w:val="aff1"/>
                <w:b w:val="0"/>
                <w:i w:val="0"/>
                <w:sz w:val="18"/>
                <w:szCs w:val="18"/>
                <w:lang w:val="ru-RU"/>
              </w:rPr>
              <w:t>Мошковского сельсовета Бековского района Пензенской области</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rPr>
                <w:sz w:val="18"/>
                <w:szCs w:val="18"/>
                <w:lang w:eastAsia="en-US"/>
              </w:rPr>
            </w:pPr>
            <w:r w:rsidRPr="00E11490">
              <w:rPr>
                <w:sz w:val="18"/>
                <w:szCs w:val="18"/>
              </w:rPr>
              <w:t>всего</w:t>
            </w:r>
          </w:p>
        </w:tc>
        <w:tc>
          <w:tcPr>
            <w:tcW w:w="567"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rPr>
              <w:t>901</w:t>
            </w:r>
          </w:p>
        </w:tc>
        <w:tc>
          <w:tcPr>
            <w:tcW w:w="42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rPr>
              <w:t>X</w:t>
            </w:r>
          </w:p>
        </w:tc>
        <w:tc>
          <w:tcPr>
            <w:tcW w:w="709"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rPr>
              <w:t>X</w:t>
            </w:r>
          </w:p>
        </w:tc>
        <w:tc>
          <w:tcPr>
            <w:tcW w:w="567"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rPr>
              <w:t>X</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rPr>
              <w:t>85,320</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rPr>
            </w:pPr>
            <w:r w:rsidRPr="00E11490">
              <w:rPr>
                <w:color w:val="000000"/>
                <w:sz w:val="18"/>
                <w:szCs w:val="18"/>
              </w:rPr>
              <w:t>229,788</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rPr>
            </w:pPr>
            <w:r w:rsidRPr="00E11490">
              <w:rPr>
                <w:color w:val="000000"/>
                <w:sz w:val="18"/>
                <w:szCs w:val="18"/>
              </w:rPr>
              <w:t>0,000</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rPr>
            </w:pPr>
            <w:r w:rsidRPr="00E11490">
              <w:rPr>
                <w:color w:val="000000"/>
                <w:sz w:val="18"/>
                <w:szCs w:val="18"/>
              </w:rPr>
              <w:t>0,000</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rPr>
            </w:pPr>
            <w:r w:rsidRPr="00E11490">
              <w:rPr>
                <w:color w:val="000000"/>
                <w:sz w:val="18"/>
                <w:szCs w:val="18"/>
              </w:rPr>
              <w:t>116,401</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rPr>
            </w:pPr>
            <w:r w:rsidRPr="00E11490">
              <w:rPr>
                <w:color w:val="000000"/>
                <w:sz w:val="18"/>
                <w:szCs w:val="18"/>
              </w:rPr>
              <w:t>119,401</w:t>
            </w:r>
          </w:p>
        </w:tc>
      </w:tr>
      <w:tr w:rsidR="00E11490" w:rsidRPr="00E11490" w:rsidTr="00E11490">
        <w:tc>
          <w:tcPr>
            <w:tcW w:w="426"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708"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134"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pStyle w:val="ConsPlusNormal2"/>
              <w:rPr>
                <w:rFonts w:ascii="Times New Roman" w:hAnsi="Times New Roman"/>
                <w:sz w:val="18"/>
                <w:szCs w:val="18"/>
              </w:rPr>
            </w:pPr>
            <w:r w:rsidRPr="00E11490">
              <w:rPr>
                <w:rFonts w:ascii="Times New Roman" w:hAnsi="Times New Roman"/>
                <w:sz w:val="18"/>
                <w:szCs w:val="18"/>
              </w:rPr>
              <w:t>ответственный исполнитель</w:t>
            </w:r>
          </w:p>
        </w:tc>
        <w:tc>
          <w:tcPr>
            <w:tcW w:w="567"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rPr>
            </w:pPr>
            <w:r w:rsidRPr="00E11490">
              <w:rPr>
                <w:color w:val="000000"/>
                <w:sz w:val="18"/>
                <w:szCs w:val="18"/>
              </w:rPr>
              <w:t>901</w:t>
            </w:r>
          </w:p>
          <w:p w:rsidR="00E11490" w:rsidRPr="00E11490" w:rsidRDefault="00E11490" w:rsidP="00E11490">
            <w:pPr>
              <w:autoSpaceDE w:val="0"/>
              <w:autoSpaceDN w:val="0"/>
              <w:adjustRightInd w:val="0"/>
              <w:jc w:val="center"/>
              <w:rPr>
                <w:color w:val="000000"/>
                <w:sz w:val="18"/>
                <w:szCs w:val="18"/>
              </w:rPr>
            </w:pPr>
          </w:p>
          <w:p w:rsidR="00E11490" w:rsidRPr="00E11490" w:rsidRDefault="00E11490" w:rsidP="00E11490">
            <w:pPr>
              <w:autoSpaceDE w:val="0"/>
              <w:autoSpaceDN w:val="0"/>
              <w:adjustRightInd w:val="0"/>
              <w:jc w:val="center"/>
              <w:rPr>
                <w:color w:val="000000"/>
                <w:sz w:val="18"/>
                <w:szCs w:val="18"/>
              </w:rPr>
            </w:pPr>
            <w:r w:rsidRPr="00E11490">
              <w:rPr>
                <w:color w:val="000000"/>
                <w:sz w:val="18"/>
                <w:szCs w:val="18"/>
              </w:rPr>
              <w:t>901</w:t>
            </w:r>
          </w:p>
          <w:p w:rsidR="00E11490" w:rsidRPr="00E11490" w:rsidRDefault="00E11490" w:rsidP="00E11490">
            <w:pPr>
              <w:autoSpaceDE w:val="0"/>
              <w:autoSpaceDN w:val="0"/>
              <w:adjustRightInd w:val="0"/>
              <w:jc w:val="center"/>
              <w:rPr>
                <w:color w:val="000000"/>
                <w:sz w:val="18"/>
                <w:szCs w:val="18"/>
              </w:rPr>
            </w:pPr>
          </w:p>
          <w:p w:rsidR="00E11490" w:rsidRPr="00E11490" w:rsidRDefault="00E11490" w:rsidP="00E11490">
            <w:pPr>
              <w:autoSpaceDE w:val="0"/>
              <w:autoSpaceDN w:val="0"/>
              <w:adjustRightInd w:val="0"/>
              <w:jc w:val="center"/>
              <w:rPr>
                <w:color w:val="000000"/>
                <w:sz w:val="18"/>
                <w:szCs w:val="18"/>
              </w:rPr>
            </w:pPr>
            <w:r w:rsidRPr="00E11490">
              <w:rPr>
                <w:color w:val="000000"/>
                <w:sz w:val="18"/>
                <w:szCs w:val="18"/>
              </w:rPr>
              <w:t>901</w:t>
            </w:r>
          </w:p>
          <w:p w:rsidR="00E11490" w:rsidRPr="00E11490" w:rsidRDefault="00E11490" w:rsidP="00E11490">
            <w:pPr>
              <w:autoSpaceDE w:val="0"/>
              <w:autoSpaceDN w:val="0"/>
              <w:adjustRightInd w:val="0"/>
              <w:jc w:val="center"/>
              <w:rPr>
                <w:color w:val="000000"/>
                <w:sz w:val="18"/>
                <w:szCs w:val="18"/>
              </w:rPr>
            </w:pPr>
          </w:p>
          <w:p w:rsidR="00E11490" w:rsidRPr="00E11490" w:rsidRDefault="00E11490" w:rsidP="00E11490">
            <w:pPr>
              <w:autoSpaceDE w:val="0"/>
              <w:autoSpaceDN w:val="0"/>
              <w:adjustRightInd w:val="0"/>
              <w:jc w:val="center"/>
              <w:rPr>
                <w:color w:val="000000"/>
                <w:sz w:val="18"/>
                <w:szCs w:val="18"/>
              </w:rPr>
            </w:pPr>
            <w:r w:rsidRPr="00E11490">
              <w:rPr>
                <w:color w:val="000000"/>
                <w:sz w:val="18"/>
                <w:szCs w:val="18"/>
              </w:rPr>
              <w:t>901</w:t>
            </w:r>
          </w:p>
          <w:p w:rsidR="00E11490" w:rsidRDefault="00E11490" w:rsidP="00E11490">
            <w:pPr>
              <w:autoSpaceDE w:val="0"/>
              <w:autoSpaceDN w:val="0"/>
              <w:adjustRightInd w:val="0"/>
              <w:jc w:val="center"/>
              <w:rPr>
                <w:color w:val="000000"/>
                <w:sz w:val="18"/>
                <w:szCs w:val="18"/>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rPr>
              <w:t>901</w:t>
            </w:r>
          </w:p>
        </w:tc>
        <w:tc>
          <w:tcPr>
            <w:tcW w:w="42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rPr>
            </w:pPr>
            <w:r w:rsidRPr="00E11490">
              <w:rPr>
                <w:color w:val="000000"/>
                <w:sz w:val="18"/>
                <w:szCs w:val="18"/>
              </w:rPr>
              <w:t>05</w:t>
            </w:r>
          </w:p>
          <w:p w:rsidR="00E11490" w:rsidRPr="00E11490" w:rsidRDefault="00E11490" w:rsidP="00E11490">
            <w:pPr>
              <w:autoSpaceDE w:val="0"/>
              <w:autoSpaceDN w:val="0"/>
              <w:adjustRightInd w:val="0"/>
              <w:jc w:val="center"/>
              <w:rPr>
                <w:color w:val="000000"/>
                <w:sz w:val="18"/>
                <w:szCs w:val="18"/>
              </w:rPr>
            </w:pPr>
          </w:p>
          <w:p w:rsidR="00E11490" w:rsidRPr="00E11490" w:rsidRDefault="00E11490" w:rsidP="00E11490">
            <w:pPr>
              <w:autoSpaceDE w:val="0"/>
              <w:autoSpaceDN w:val="0"/>
              <w:adjustRightInd w:val="0"/>
              <w:jc w:val="center"/>
              <w:rPr>
                <w:color w:val="000000"/>
                <w:sz w:val="18"/>
                <w:szCs w:val="18"/>
              </w:rPr>
            </w:pPr>
            <w:r w:rsidRPr="00E11490">
              <w:rPr>
                <w:color w:val="000000"/>
                <w:sz w:val="18"/>
                <w:szCs w:val="18"/>
              </w:rPr>
              <w:t>05</w:t>
            </w:r>
          </w:p>
          <w:p w:rsidR="00E11490" w:rsidRPr="00E11490" w:rsidRDefault="00E11490" w:rsidP="00E11490">
            <w:pPr>
              <w:autoSpaceDE w:val="0"/>
              <w:autoSpaceDN w:val="0"/>
              <w:adjustRightInd w:val="0"/>
              <w:jc w:val="center"/>
              <w:rPr>
                <w:color w:val="000000"/>
                <w:sz w:val="18"/>
                <w:szCs w:val="18"/>
              </w:rPr>
            </w:pPr>
          </w:p>
          <w:p w:rsidR="00E11490" w:rsidRPr="00E11490" w:rsidRDefault="00E11490" w:rsidP="00E11490">
            <w:pPr>
              <w:autoSpaceDE w:val="0"/>
              <w:autoSpaceDN w:val="0"/>
              <w:adjustRightInd w:val="0"/>
              <w:jc w:val="center"/>
              <w:rPr>
                <w:color w:val="000000"/>
                <w:sz w:val="18"/>
                <w:szCs w:val="18"/>
              </w:rPr>
            </w:pPr>
            <w:r w:rsidRPr="00E11490">
              <w:rPr>
                <w:color w:val="000000"/>
                <w:sz w:val="18"/>
                <w:szCs w:val="18"/>
              </w:rPr>
              <w:t>05</w:t>
            </w:r>
          </w:p>
          <w:p w:rsidR="00E11490" w:rsidRPr="00E11490" w:rsidRDefault="00E11490" w:rsidP="00E11490">
            <w:pPr>
              <w:autoSpaceDE w:val="0"/>
              <w:autoSpaceDN w:val="0"/>
              <w:adjustRightInd w:val="0"/>
              <w:jc w:val="center"/>
              <w:rPr>
                <w:color w:val="000000"/>
                <w:sz w:val="18"/>
                <w:szCs w:val="18"/>
              </w:rPr>
            </w:pPr>
          </w:p>
          <w:p w:rsidR="00E11490" w:rsidRPr="00E11490" w:rsidRDefault="00E11490" w:rsidP="00E11490">
            <w:pPr>
              <w:autoSpaceDE w:val="0"/>
              <w:autoSpaceDN w:val="0"/>
              <w:adjustRightInd w:val="0"/>
              <w:jc w:val="center"/>
              <w:rPr>
                <w:color w:val="000000"/>
                <w:sz w:val="18"/>
                <w:szCs w:val="18"/>
              </w:rPr>
            </w:pPr>
            <w:r w:rsidRPr="00E11490">
              <w:rPr>
                <w:color w:val="000000"/>
                <w:sz w:val="18"/>
                <w:szCs w:val="18"/>
              </w:rPr>
              <w:t>05</w:t>
            </w:r>
          </w:p>
          <w:p w:rsidR="00E11490" w:rsidRDefault="00E11490" w:rsidP="00E11490">
            <w:pPr>
              <w:autoSpaceDE w:val="0"/>
              <w:autoSpaceDN w:val="0"/>
              <w:adjustRightInd w:val="0"/>
              <w:jc w:val="center"/>
              <w:rPr>
                <w:color w:val="000000"/>
                <w:sz w:val="18"/>
                <w:szCs w:val="18"/>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rPr>
              <w:t>05</w:t>
            </w:r>
          </w:p>
        </w:tc>
        <w:tc>
          <w:tcPr>
            <w:tcW w:w="42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rPr>
            </w:pPr>
            <w:r w:rsidRPr="00E11490">
              <w:rPr>
                <w:color w:val="000000"/>
                <w:sz w:val="18"/>
                <w:szCs w:val="18"/>
              </w:rPr>
              <w:t>03</w:t>
            </w:r>
          </w:p>
          <w:p w:rsidR="00E11490" w:rsidRPr="00E11490" w:rsidRDefault="00E11490" w:rsidP="00E11490">
            <w:pPr>
              <w:autoSpaceDE w:val="0"/>
              <w:autoSpaceDN w:val="0"/>
              <w:adjustRightInd w:val="0"/>
              <w:jc w:val="center"/>
              <w:rPr>
                <w:color w:val="000000"/>
                <w:sz w:val="18"/>
                <w:szCs w:val="18"/>
              </w:rPr>
            </w:pPr>
          </w:p>
          <w:p w:rsidR="00E11490" w:rsidRPr="00E11490" w:rsidRDefault="00E11490" w:rsidP="00E11490">
            <w:pPr>
              <w:autoSpaceDE w:val="0"/>
              <w:autoSpaceDN w:val="0"/>
              <w:adjustRightInd w:val="0"/>
              <w:jc w:val="center"/>
              <w:rPr>
                <w:color w:val="000000"/>
                <w:sz w:val="18"/>
                <w:szCs w:val="18"/>
              </w:rPr>
            </w:pPr>
            <w:r w:rsidRPr="00E11490">
              <w:rPr>
                <w:color w:val="000000"/>
                <w:sz w:val="18"/>
                <w:szCs w:val="18"/>
              </w:rPr>
              <w:t>03</w:t>
            </w:r>
          </w:p>
          <w:p w:rsidR="00E11490" w:rsidRPr="00E11490" w:rsidRDefault="00E11490" w:rsidP="00E11490">
            <w:pPr>
              <w:autoSpaceDE w:val="0"/>
              <w:autoSpaceDN w:val="0"/>
              <w:adjustRightInd w:val="0"/>
              <w:jc w:val="center"/>
              <w:rPr>
                <w:color w:val="000000"/>
                <w:sz w:val="18"/>
                <w:szCs w:val="18"/>
              </w:rPr>
            </w:pPr>
          </w:p>
          <w:p w:rsidR="00E11490" w:rsidRPr="00E11490" w:rsidRDefault="00E11490" w:rsidP="00E11490">
            <w:pPr>
              <w:autoSpaceDE w:val="0"/>
              <w:autoSpaceDN w:val="0"/>
              <w:adjustRightInd w:val="0"/>
              <w:jc w:val="center"/>
              <w:rPr>
                <w:color w:val="000000"/>
                <w:sz w:val="18"/>
                <w:szCs w:val="18"/>
              </w:rPr>
            </w:pPr>
            <w:r w:rsidRPr="00E11490">
              <w:rPr>
                <w:color w:val="000000"/>
                <w:sz w:val="18"/>
                <w:szCs w:val="18"/>
              </w:rPr>
              <w:t>03</w:t>
            </w:r>
          </w:p>
          <w:p w:rsidR="00E11490" w:rsidRPr="00E11490" w:rsidRDefault="00E11490" w:rsidP="00E11490">
            <w:pPr>
              <w:autoSpaceDE w:val="0"/>
              <w:autoSpaceDN w:val="0"/>
              <w:adjustRightInd w:val="0"/>
              <w:jc w:val="center"/>
              <w:rPr>
                <w:color w:val="000000"/>
                <w:sz w:val="18"/>
                <w:szCs w:val="18"/>
              </w:rPr>
            </w:pPr>
          </w:p>
          <w:p w:rsidR="00E11490" w:rsidRPr="00E11490" w:rsidRDefault="00E11490" w:rsidP="00E11490">
            <w:pPr>
              <w:autoSpaceDE w:val="0"/>
              <w:autoSpaceDN w:val="0"/>
              <w:adjustRightInd w:val="0"/>
              <w:jc w:val="center"/>
              <w:rPr>
                <w:color w:val="000000"/>
                <w:sz w:val="18"/>
                <w:szCs w:val="18"/>
              </w:rPr>
            </w:pPr>
            <w:r w:rsidRPr="00E11490">
              <w:rPr>
                <w:color w:val="000000"/>
                <w:sz w:val="18"/>
                <w:szCs w:val="18"/>
              </w:rPr>
              <w:t>03</w:t>
            </w:r>
          </w:p>
          <w:p w:rsidR="00E11490" w:rsidRDefault="00E11490" w:rsidP="00E11490">
            <w:pPr>
              <w:autoSpaceDE w:val="0"/>
              <w:autoSpaceDN w:val="0"/>
              <w:adjustRightInd w:val="0"/>
              <w:jc w:val="center"/>
              <w:rPr>
                <w:color w:val="000000"/>
                <w:sz w:val="18"/>
                <w:szCs w:val="18"/>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rPr>
              <w:t>03</w:t>
            </w:r>
          </w:p>
        </w:tc>
        <w:tc>
          <w:tcPr>
            <w:tcW w:w="709"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rPr>
            </w:pPr>
            <w:r w:rsidRPr="00E11490">
              <w:rPr>
                <w:color w:val="000000"/>
                <w:sz w:val="18"/>
                <w:szCs w:val="18"/>
              </w:rPr>
              <w:t>X</w:t>
            </w:r>
          </w:p>
          <w:p w:rsidR="00E11490" w:rsidRPr="00E11490" w:rsidRDefault="00E11490" w:rsidP="00E11490">
            <w:pPr>
              <w:autoSpaceDE w:val="0"/>
              <w:autoSpaceDN w:val="0"/>
              <w:adjustRightInd w:val="0"/>
              <w:jc w:val="center"/>
              <w:rPr>
                <w:color w:val="000000"/>
                <w:sz w:val="18"/>
                <w:szCs w:val="18"/>
              </w:rPr>
            </w:pPr>
          </w:p>
          <w:p w:rsidR="00E11490" w:rsidRPr="00E11490" w:rsidRDefault="00E11490" w:rsidP="00E11490">
            <w:pPr>
              <w:autoSpaceDE w:val="0"/>
              <w:autoSpaceDN w:val="0"/>
              <w:adjustRightInd w:val="0"/>
              <w:jc w:val="center"/>
              <w:rPr>
                <w:color w:val="000000"/>
                <w:sz w:val="18"/>
                <w:szCs w:val="18"/>
              </w:rPr>
            </w:pPr>
            <w:r w:rsidRPr="00E11490">
              <w:rPr>
                <w:color w:val="000000"/>
                <w:sz w:val="18"/>
                <w:szCs w:val="18"/>
              </w:rPr>
              <w:t>0600160100</w:t>
            </w: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0600260400</w:t>
            </w: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0600360800</w:t>
            </w: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06003</w:t>
            </w:r>
            <w:r w:rsidRPr="00E11490">
              <w:rPr>
                <w:color w:val="000000"/>
                <w:sz w:val="18"/>
                <w:szCs w:val="18"/>
                <w:lang w:val="en-US" w:eastAsia="en-US"/>
              </w:rPr>
              <w:t>L</w:t>
            </w:r>
            <w:r w:rsidRPr="00E11490">
              <w:rPr>
                <w:color w:val="000000"/>
                <w:sz w:val="18"/>
                <w:szCs w:val="18"/>
                <w:lang w:eastAsia="en-US"/>
              </w:rPr>
              <w:t>5765</w:t>
            </w:r>
          </w:p>
        </w:tc>
        <w:tc>
          <w:tcPr>
            <w:tcW w:w="567"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rPr>
            </w:pPr>
            <w:r w:rsidRPr="00E11490">
              <w:rPr>
                <w:color w:val="000000"/>
                <w:sz w:val="18"/>
                <w:szCs w:val="18"/>
              </w:rPr>
              <w:t>X</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244</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244</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244</w:t>
            </w:r>
          </w:p>
          <w:p w:rsid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244</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85,320</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85,320</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p w:rsid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229,788</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229,788</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p w:rsid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p w:rsid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p w:rsid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116,401</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105,401</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11,000</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p w:rsid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tc>
        <w:tc>
          <w:tcPr>
            <w:tcW w:w="756"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119,401</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107,401</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12,000</w:t>
            </w:r>
          </w:p>
          <w:p w:rsidR="00E11490" w:rsidRP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p w:rsidR="00E11490" w:rsidRDefault="00E11490" w:rsidP="00E11490">
            <w:pPr>
              <w:autoSpaceDE w:val="0"/>
              <w:autoSpaceDN w:val="0"/>
              <w:adjustRightInd w:val="0"/>
              <w:jc w:val="center"/>
              <w:rPr>
                <w:color w:val="000000"/>
                <w:sz w:val="18"/>
                <w:szCs w:val="18"/>
                <w:lang w:eastAsia="en-US"/>
              </w:rPr>
            </w:pPr>
          </w:p>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p w:rsidR="00E11490" w:rsidRPr="00E11490" w:rsidRDefault="00E11490" w:rsidP="00E11490">
            <w:pPr>
              <w:autoSpaceDE w:val="0"/>
              <w:autoSpaceDN w:val="0"/>
              <w:adjustRightInd w:val="0"/>
              <w:jc w:val="center"/>
              <w:rPr>
                <w:color w:val="000000"/>
                <w:sz w:val="18"/>
                <w:szCs w:val="18"/>
                <w:lang w:eastAsia="en-US"/>
              </w:rPr>
            </w:pPr>
          </w:p>
        </w:tc>
      </w:tr>
    </w:tbl>
    <w:p w:rsidR="000F2658" w:rsidRPr="00E11490" w:rsidRDefault="000F2658" w:rsidP="00E11490">
      <w:pPr>
        <w:rPr>
          <w:sz w:val="18"/>
          <w:szCs w:val="18"/>
        </w:rPr>
      </w:pPr>
    </w:p>
    <w:p w:rsidR="00E11490" w:rsidRPr="00E11490" w:rsidRDefault="00E11490" w:rsidP="00E11490">
      <w:pPr>
        <w:ind w:right="108"/>
        <w:jc w:val="center"/>
        <w:rPr>
          <w:rStyle w:val="aff1"/>
          <w:sz w:val="18"/>
          <w:szCs w:val="18"/>
          <w:lang w:val="ru-RU"/>
        </w:rPr>
      </w:pPr>
      <w:r w:rsidRPr="00E11490">
        <w:rPr>
          <w:sz w:val="18"/>
          <w:szCs w:val="18"/>
        </w:rPr>
        <w:t>Приложение № 3</w:t>
      </w:r>
      <w:r>
        <w:rPr>
          <w:sz w:val="18"/>
          <w:szCs w:val="18"/>
        </w:rPr>
        <w:t xml:space="preserve"> </w:t>
      </w:r>
      <w:r w:rsidRPr="00E11490">
        <w:rPr>
          <w:sz w:val="18"/>
          <w:szCs w:val="18"/>
        </w:rPr>
        <w:t>к постановлению администрации</w:t>
      </w:r>
      <w:r>
        <w:rPr>
          <w:sz w:val="18"/>
          <w:szCs w:val="18"/>
        </w:rPr>
        <w:t xml:space="preserve"> </w:t>
      </w:r>
      <w:r w:rsidRPr="00E11490">
        <w:rPr>
          <w:sz w:val="18"/>
          <w:szCs w:val="18"/>
        </w:rPr>
        <w:t>Мошковского сельсовета</w:t>
      </w:r>
      <w:r>
        <w:rPr>
          <w:sz w:val="18"/>
          <w:szCs w:val="18"/>
        </w:rPr>
        <w:t xml:space="preserve"> </w:t>
      </w:r>
      <w:r w:rsidRPr="00E11490">
        <w:rPr>
          <w:sz w:val="18"/>
          <w:szCs w:val="18"/>
        </w:rPr>
        <w:t>от 28.04.2020 № 32</w:t>
      </w:r>
    </w:p>
    <w:p w:rsidR="00E11490" w:rsidRPr="001A35FC" w:rsidRDefault="00E11490" w:rsidP="00E11490">
      <w:pPr>
        <w:autoSpaceDE w:val="0"/>
        <w:autoSpaceDN w:val="0"/>
        <w:adjustRightInd w:val="0"/>
        <w:jc w:val="center"/>
        <w:rPr>
          <w:rStyle w:val="aff1"/>
          <w:b w:val="0"/>
          <w:i w:val="0"/>
          <w:sz w:val="18"/>
          <w:szCs w:val="18"/>
          <w:lang w:val="ru-RU"/>
        </w:rPr>
      </w:pPr>
      <w:r w:rsidRPr="001A35FC">
        <w:rPr>
          <w:rStyle w:val="aff1"/>
          <w:b w:val="0"/>
          <w:i w:val="0"/>
          <w:sz w:val="18"/>
          <w:szCs w:val="18"/>
          <w:lang w:val="ru-RU"/>
        </w:rPr>
        <w:t>Приложение № 4</w:t>
      </w:r>
      <w:r w:rsidRPr="00E11490">
        <w:rPr>
          <w:rStyle w:val="aff1"/>
          <w:b w:val="0"/>
          <w:i w:val="0"/>
          <w:sz w:val="18"/>
          <w:szCs w:val="18"/>
          <w:lang w:val="ru-RU"/>
        </w:rPr>
        <w:t xml:space="preserve"> </w:t>
      </w:r>
      <w:r w:rsidRPr="001A35FC">
        <w:rPr>
          <w:rStyle w:val="aff1"/>
          <w:b w:val="0"/>
          <w:i w:val="0"/>
          <w:sz w:val="18"/>
          <w:szCs w:val="18"/>
          <w:lang w:val="ru-RU"/>
        </w:rPr>
        <w:t>к муниципальной программе</w:t>
      </w:r>
    </w:p>
    <w:p w:rsidR="00E11490" w:rsidRPr="00E11490" w:rsidRDefault="00E11490" w:rsidP="00E11490">
      <w:pPr>
        <w:autoSpaceDE w:val="0"/>
        <w:autoSpaceDN w:val="0"/>
        <w:adjustRightInd w:val="0"/>
        <w:jc w:val="center"/>
        <w:rPr>
          <w:spacing w:val="-2"/>
          <w:sz w:val="18"/>
          <w:szCs w:val="18"/>
        </w:rPr>
      </w:pPr>
      <w:r w:rsidRPr="00E11490">
        <w:rPr>
          <w:sz w:val="18"/>
          <w:szCs w:val="18"/>
        </w:rPr>
        <w:t>Мероприятия муниципальной программы</w:t>
      </w:r>
      <w:r w:rsidRPr="00E11490">
        <w:rPr>
          <w:bCs/>
          <w:kern w:val="2"/>
          <w:sz w:val="18"/>
          <w:szCs w:val="18"/>
        </w:rPr>
        <w:t xml:space="preserve"> Мошковского сельсовета Бековского района Пензенской области </w:t>
      </w:r>
      <w:r w:rsidRPr="00E11490">
        <w:rPr>
          <w:spacing w:val="-2"/>
          <w:sz w:val="18"/>
          <w:szCs w:val="18"/>
        </w:rPr>
        <w:t xml:space="preserve">«Благоустройство населенных пунктов </w:t>
      </w:r>
      <w:r w:rsidRPr="00E11490">
        <w:rPr>
          <w:rStyle w:val="aff1"/>
          <w:b w:val="0"/>
          <w:i w:val="0"/>
          <w:sz w:val="18"/>
          <w:szCs w:val="18"/>
          <w:lang w:val="ru-RU"/>
        </w:rPr>
        <w:t>Мошковского сельсовета Бековского района Пензенской области</w:t>
      </w:r>
      <w:r w:rsidRPr="00E11490">
        <w:rPr>
          <w:spacing w:val="-2"/>
          <w:sz w:val="18"/>
          <w:szCs w:val="18"/>
        </w:rPr>
        <w:t>»</w:t>
      </w:r>
    </w:p>
    <w:p w:rsidR="00E11490" w:rsidRPr="00E11490" w:rsidRDefault="00E11490" w:rsidP="00E11490">
      <w:pPr>
        <w:autoSpaceDE w:val="0"/>
        <w:autoSpaceDN w:val="0"/>
        <w:adjustRightInd w:val="0"/>
        <w:jc w:val="center"/>
        <w:outlineLvl w:val="1"/>
        <w:rPr>
          <w:spacing w:val="-2"/>
          <w:sz w:val="18"/>
          <w:szCs w:val="18"/>
        </w:rPr>
      </w:pPr>
    </w:p>
    <w:tbl>
      <w:tblPr>
        <w:tblW w:w="10393" w:type="dxa"/>
        <w:jc w:val="center"/>
        <w:tblLayout w:type="fixed"/>
        <w:tblCellMar>
          <w:left w:w="75" w:type="dxa"/>
          <w:right w:w="75" w:type="dxa"/>
        </w:tblCellMar>
        <w:tblLook w:val="04A0" w:firstRow="1" w:lastRow="0" w:firstColumn="1" w:lastColumn="0" w:noHBand="0" w:noVBand="1"/>
      </w:tblPr>
      <w:tblGrid>
        <w:gridCol w:w="444"/>
        <w:gridCol w:w="1417"/>
        <w:gridCol w:w="1474"/>
        <w:gridCol w:w="724"/>
        <w:gridCol w:w="850"/>
        <w:gridCol w:w="992"/>
        <w:gridCol w:w="851"/>
        <w:gridCol w:w="992"/>
        <w:gridCol w:w="1134"/>
        <w:gridCol w:w="1515"/>
      </w:tblGrid>
      <w:tr w:rsidR="00E11490" w:rsidRPr="00E11490" w:rsidTr="00E11490">
        <w:trPr>
          <w:jc w:val="center"/>
        </w:trPr>
        <w:tc>
          <w:tcPr>
            <w:tcW w:w="444" w:type="dxa"/>
            <w:vMerge w:val="restart"/>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 п/п</w:t>
            </w:r>
          </w:p>
        </w:tc>
        <w:tc>
          <w:tcPr>
            <w:tcW w:w="1417" w:type="dxa"/>
            <w:vMerge w:val="restart"/>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Наименование основного мероприятия, мероприятия</w:t>
            </w:r>
          </w:p>
        </w:tc>
        <w:tc>
          <w:tcPr>
            <w:tcW w:w="1474" w:type="dxa"/>
            <w:vMerge w:val="restart"/>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Исполнители</w:t>
            </w:r>
          </w:p>
        </w:tc>
        <w:tc>
          <w:tcPr>
            <w:tcW w:w="724" w:type="dxa"/>
            <w:vMerge w:val="restart"/>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Срок исполнения (год)</w:t>
            </w:r>
          </w:p>
        </w:tc>
        <w:tc>
          <w:tcPr>
            <w:tcW w:w="4819" w:type="dxa"/>
            <w:gridSpan w:val="5"/>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Объем финансирования, тыс. рублей</w:t>
            </w:r>
          </w:p>
        </w:tc>
        <w:tc>
          <w:tcPr>
            <w:tcW w:w="151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Показатели результата мероприятия по годам (ожидаемый непосредственный результат)</w:t>
            </w:r>
          </w:p>
        </w:tc>
      </w:tr>
      <w:tr w:rsidR="00E11490" w:rsidRPr="00E11490" w:rsidTr="00E11490">
        <w:trPr>
          <w:jc w:val="center"/>
        </w:trPr>
        <w:tc>
          <w:tcPr>
            <w:tcW w:w="444" w:type="dxa"/>
            <w:vMerge/>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417" w:type="dxa"/>
            <w:vMerge/>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474" w:type="dxa"/>
            <w:vMerge/>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724" w:type="dxa"/>
            <w:vMerge/>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pStyle w:val="ConsPlusNormal2"/>
              <w:jc w:val="center"/>
              <w:rPr>
                <w:rFonts w:ascii="Times New Roman" w:hAnsi="Times New Roman"/>
                <w:sz w:val="18"/>
                <w:szCs w:val="18"/>
              </w:rPr>
            </w:pPr>
            <w:r w:rsidRPr="00E11490">
              <w:rPr>
                <w:rFonts w:ascii="Times New Roman" w:hAnsi="Times New Roman"/>
                <w:sz w:val="18"/>
                <w:szCs w:val="18"/>
              </w:rPr>
              <w:t>всего</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pStyle w:val="ConsPlusNormal2"/>
              <w:jc w:val="center"/>
              <w:rPr>
                <w:rFonts w:ascii="Times New Roman" w:hAnsi="Times New Roman"/>
                <w:sz w:val="18"/>
                <w:szCs w:val="18"/>
              </w:rPr>
            </w:pPr>
            <w:r w:rsidRPr="00E11490">
              <w:rPr>
                <w:rFonts w:ascii="Times New Roman" w:hAnsi="Times New Roman"/>
                <w:sz w:val="18"/>
                <w:szCs w:val="18"/>
              </w:rPr>
              <w:t>местный бюджет</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pStyle w:val="ConsPlusNormal2"/>
              <w:jc w:val="center"/>
              <w:rPr>
                <w:rFonts w:ascii="Times New Roman" w:hAnsi="Times New Roman"/>
                <w:sz w:val="18"/>
                <w:szCs w:val="18"/>
              </w:rPr>
            </w:pPr>
            <w:r w:rsidRPr="00E11490">
              <w:rPr>
                <w:rFonts w:ascii="Times New Roman" w:hAnsi="Times New Roman"/>
                <w:sz w:val="18"/>
                <w:szCs w:val="18"/>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pStyle w:val="ConsPlusNormal2"/>
              <w:jc w:val="center"/>
              <w:rPr>
                <w:rFonts w:ascii="Times New Roman" w:hAnsi="Times New Roman"/>
                <w:sz w:val="18"/>
                <w:szCs w:val="18"/>
              </w:rPr>
            </w:pPr>
            <w:r w:rsidRPr="00E11490">
              <w:rPr>
                <w:rFonts w:ascii="Times New Roman" w:hAnsi="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pStyle w:val="ConsPlusNormal2"/>
              <w:jc w:val="center"/>
              <w:rPr>
                <w:rFonts w:ascii="Times New Roman" w:hAnsi="Times New Roman"/>
                <w:sz w:val="18"/>
                <w:szCs w:val="18"/>
              </w:rPr>
            </w:pPr>
            <w:r w:rsidRPr="00E11490">
              <w:rPr>
                <w:rFonts w:ascii="Times New Roman" w:hAnsi="Times New Roman"/>
                <w:sz w:val="18"/>
                <w:szCs w:val="18"/>
              </w:rPr>
              <w:t>внебюджетные средства</w:t>
            </w:r>
          </w:p>
        </w:tc>
        <w:tc>
          <w:tcPr>
            <w:tcW w:w="151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r>
      <w:tr w:rsidR="00E11490" w:rsidRPr="00E11490" w:rsidTr="00E11490">
        <w:trPr>
          <w:jc w:val="center"/>
        </w:trPr>
        <w:tc>
          <w:tcPr>
            <w:tcW w:w="44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1</w:t>
            </w:r>
          </w:p>
        </w:tc>
        <w:tc>
          <w:tcPr>
            <w:tcW w:w="1417"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w:t>
            </w:r>
          </w:p>
        </w:tc>
        <w:tc>
          <w:tcPr>
            <w:tcW w:w="147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3</w:t>
            </w: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4</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5</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6</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7</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9</w:t>
            </w:r>
          </w:p>
        </w:tc>
        <w:tc>
          <w:tcPr>
            <w:tcW w:w="151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10</w:t>
            </w:r>
          </w:p>
        </w:tc>
      </w:tr>
      <w:tr w:rsidR="00E11490" w:rsidRPr="00E11490" w:rsidTr="00E11490">
        <w:trPr>
          <w:trHeight w:val="585"/>
          <w:jc w:val="center"/>
        </w:trPr>
        <w:tc>
          <w:tcPr>
            <w:tcW w:w="10393" w:type="dxa"/>
            <w:gridSpan w:val="10"/>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both"/>
              <w:rPr>
                <w:sz w:val="18"/>
                <w:szCs w:val="18"/>
                <w:lang w:eastAsia="en-US"/>
              </w:rPr>
            </w:pPr>
            <w:r w:rsidRPr="00E11490">
              <w:rPr>
                <w:sz w:val="18"/>
                <w:szCs w:val="18"/>
              </w:rPr>
              <w:t>Цель программы: Выполнение комплексного благоустройства населенных пунктов Мошковского сельсовета Бековского района Пензенской области путем создания наилучших социально-бытовых условий проживания населения и формирования благоприятного социального микроклимата</w:t>
            </w:r>
          </w:p>
        </w:tc>
      </w:tr>
      <w:tr w:rsidR="00E11490" w:rsidRPr="00E11490" w:rsidTr="00E11490">
        <w:trPr>
          <w:trHeight w:val="343"/>
          <w:jc w:val="center"/>
        </w:trPr>
        <w:tc>
          <w:tcPr>
            <w:tcW w:w="10393" w:type="dxa"/>
            <w:gridSpan w:val="10"/>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rPr>
                <w:sz w:val="18"/>
                <w:szCs w:val="18"/>
                <w:lang w:eastAsia="en-US"/>
              </w:rPr>
            </w:pPr>
            <w:r w:rsidRPr="00E11490">
              <w:rPr>
                <w:sz w:val="18"/>
                <w:szCs w:val="18"/>
              </w:rPr>
              <w:t>Задача 1. Организация и содержание уличного освещения</w:t>
            </w:r>
          </w:p>
        </w:tc>
      </w:tr>
      <w:tr w:rsidR="00E11490" w:rsidRPr="00E11490" w:rsidTr="00E11490">
        <w:trPr>
          <w:trHeight w:val="270"/>
          <w:jc w:val="center"/>
        </w:trPr>
        <w:tc>
          <w:tcPr>
            <w:tcW w:w="444" w:type="dxa"/>
            <w:vMerge w:val="restart"/>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1.1.</w:t>
            </w:r>
          </w:p>
        </w:tc>
        <w:tc>
          <w:tcPr>
            <w:tcW w:w="1417" w:type="dxa"/>
            <w:vMerge w:val="restart"/>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rPr>
                <w:sz w:val="18"/>
                <w:szCs w:val="18"/>
                <w:lang w:eastAsia="en-US"/>
              </w:rPr>
            </w:pPr>
            <w:r w:rsidRPr="00E11490">
              <w:rPr>
                <w:sz w:val="18"/>
                <w:szCs w:val="18"/>
              </w:rPr>
              <w:t>Организация в границах поселения электроснабжения населения в пределах полномочий, установленных законодательством Российской Федерации</w:t>
            </w:r>
          </w:p>
        </w:tc>
        <w:tc>
          <w:tcPr>
            <w:tcW w:w="1474" w:type="dxa"/>
            <w:vMerge w:val="restart"/>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rPr>
                <w:sz w:val="18"/>
                <w:szCs w:val="18"/>
                <w:lang w:eastAsia="en-US"/>
              </w:rPr>
            </w:pPr>
            <w:r w:rsidRPr="00E11490">
              <w:rPr>
                <w:sz w:val="18"/>
                <w:szCs w:val="18"/>
              </w:rPr>
              <w:t>Администрация Мошковского сельсовета Бековского района Пензенской области</w:t>
            </w: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2019</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85,320</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85,320</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vMerge w:val="restart"/>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rPr>
                <w:sz w:val="18"/>
                <w:szCs w:val="18"/>
                <w:lang w:eastAsia="en-US"/>
              </w:rPr>
            </w:pPr>
            <w:r w:rsidRPr="00E11490">
              <w:rPr>
                <w:sz w:val="18"/>
                <w:szCs w:val="18"/>
              </w:rPr>
              <w:t>Уровень освещенности населенных пунктов</w:t>
            </w:r>
          </w:p>
        </w:tc>
      </w:tr>
      <w:tr w:rsidR="00E11490" w:rsidRPr="00E11490" w:rsidTr="00E11490">
        <w:trPr>
          <w:jc w:val="center"/>
        </w:trPr>
        <w:tc>
          <w:tcPr>
            <w:tcW w:w="444" w:type="dxa"/>
            <w:vMerge/>
            <w:tcBorders>
              <w:top w:val="single" w:sz="4" w:space="0" w:color="auto"/>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417" w:type="dxa"/>
            <w:vMerge/>
            <w:tcBorders>
              <w:top w:val="single" w:sz="4" w:space="0" w:color="auto"/>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474" w:type="dxa"/>
            <w:vMerge/>
            <w:tcBorders>
              <w:top w:val="single" w:sz="4" w:space="0" w:color="auto"/>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2020</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229,788</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229,788</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vMerge/>
            <w:tcBorders>
              <w:top w:val="single" w:sz="4" w:space="0" w:color="auto"/>
              <w:left w:val="single" w:sz="4" w:space="0" w:color="auto"/>
              <w:right w:val="single" w:sz="4" w:space="0" w:color="auto"/>
            </w:tcBorders>
            <w:vAlign w:val="center"/>
          </w:tcPr>
          <w:p w:rsidR="00E11490" w:rsidRPr="00E11490" w:rsidRDefault="00E11490" w:rsidP="00E11490">
            <w:pPr>
              <w:rPr>
                <w:sz w:val="18"/>
                <w:szCs w:val="18"/>
                <w:lang w:eastAsia="en-US"/>
              </w:rPr>
            </w:pPr>
          </w:p>
        </w:tc>
      </w:tr>
      <w:tr w:rsidR="00E11490" w:rsidRPr="00E11490" w:rsidTr="00E11490">
        <w:trPr>
          <w:jc w:val="center"/>
        </w:trPr>
        <w:tc>
          <w:tcPr>
            <w:tcW w:w="444"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417"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474"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2021</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r>
      <w:tr w:rsidR="00E11490" w:rsidRPr="00E11490" w:rsidTr="00E11490">
        <w:trPr>
          <w:trHeight w:val="271"/>
          <w:jc w:val="center"/>
        </w:trPr>
        <w:tc>
          <w:tcPr>
            <w:tcW w:w="444"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417"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474"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2022</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r>
      <w:tr w:rsidR="00E11490" w:rsidRPr="00E11490" w:rsidTr="00E11490">
        <w:trPr>
          <w:jc w:val="center"/>
        </w:trPr>
        <w:tc>
          <w:tcPr>
            <w:tcW w:w="444" w:type="dxa"/>
            <w:vMerge/>
            <w:tcBorders>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417" w:type="dxa"/>
            <w:vMerge/>
            <w:tcBorders>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474" w:type="dxa"/>
            <w:vMerge/>
            <w:tcBorders>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2023</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105,401</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105,401</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vMerge/>
            <w:tcBorders>
              <w:left w:val="single" w:sz="4" w:space="0" w:color="auto"/>
              <w:right w:val="single" w:sz="4" w:space="0" w:color="auto"/>
            </w:tcBorders>
          </w:tcPr>
          <w:p w:rsidR="00E11490" w:rsidRPr="00E11490" w:rsidRDefault="00E11490" w:rsidP="00E11490">
            <w:pPr>
              <w:autoSpaceDE w:val="0"/>
              <w:autoSpaceDN w:val="0"/>
              <w:adjustRightInd w:val="0"/>
              <w:rPr>
                <w:sz w:val="18"/>
                <w:szCs w:val="18"/>
                <w:lang w:eastAsia="en-US"/>
              </w:rPr>
            </w:pPr>
          </w:p>
        </w:tc>
      </w:tr>
      <w:tr w:rsidR="00E11490" w:rsidRPr="00E11490" w:rsidTr="00E11490">
        <w:trPr>
          <w:jc w:val="center"/>
        </w:trPr>
        <w:tc>
          <w:tcPr>
            <w:tcW w:w="444"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417"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474"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724" w:type="dxa"/>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2024</w:t>
            </w:r>
          </w:p>
        </w:tc>
        <w:tc>
          <w:tcPr>
            <w:tcW w:w="850" w:type="dxa"/>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107,401</w:t>
            </w:r>
          </w:p>
        </w:tc>
        <w:tc>
          <w:tcPr>
            <w:tcW w:w="992" w:type="dxa"/>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107,401</w:t>
            </w:r>
          </w:p>
        </w:tc>
        <w:tc>
          <w:tcPr>
            <w:tcW w:w="851" w:type="dxa"/>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992" w:type="dxa"/>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134" w:type="dxa"/>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r>
      <w:tr w:rsidR="00E11490" w:rsidRPr="00E11490" w:rsidTr="00E11490">
        <w:trPr>
          <w:trHeight w:val="794"/>
          <w:jc w:val="center"/>
        </w:trPr>
        <w:tc>
          <w:tcPr>
            <w:tcW w:w="444" w:type="dxa"/>
            <w:vMerge/>
            <w:tcBorders>
              <w:left w:val="single" w:sz="4" w:space="0" w:color="auto"/>
              <w:bottom w:val="single" w:sz="4" w:space="0" w:color="auto"/>
              <w:right w:val="single" w:sz="4" w:space="0" w:color="auto"/>
            </w:tcBorders>
            <w:vAlign w:val="center"/>
          </w:tcPr>
          <w:p w:rsidR="00E11490" w:rsidRPr="00E11490" w:rsidRDefault="00E11490" w:rsidP="00E11490">
            <w:pPr>
              <w:rPr>
                <w:sz w:val="18"/>
                <w:szCs w:val="18"/>
                <w:lang w:eastAsia="en-US"/>
              </w:rPr>
            </w:pPr>
          </w:p>
        </w:tc>
        <w:tc>
          <w:tcPr>
            <w:tcW w:w="1417" w:type="dxa"/>
            <w:vMerge/>
            <w:tcBorders>
              <w:left w:val="single" w:sz="4" w:space="0" w:color="auto"/>
              <w:bottom w:val="single" w:sz="4" w:space="0" w:color="auto"/>
              <w:right w:val="single" w:sz="4" w:space="0" w:color="auto"/>
            </w:tcBorders>
            <w:vAlign w:val="center"/>
          </w:tcPr>
          <w:p w:rsidR="00E11490" w:rsidRPr="00E11490" w:rsidRDefault="00E11490" w:rsidP="00E11490">
            <w:pPr>
              <w:rPr>
                <w:sz w:val="18"/>
                <w:szCs w:val="18"/>
                <w:lang w:eastAsia="en-US"/>
              </w:rPr>
            </w:pPr>
          </w:p>
        </w:tc>
        <w:tc>
          <w:tcPr>
            <w:tcW w:w="1474" w:type="dxa"/>
            <w:vMerge/>
            <w:tcBorders>
              <w:left w:val="single" w:sz="4" w:space="0" w:color="auto"/>
              <w:bottom w:val="single" w:sz="4" w:space="0" w:color="auto"/>
              <w:right w:val="single" w:sz="4" w:space="0" w:color="auto"/>
            </w:tcBorders>
            <w:vAlign w:val="center"/>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rPr>
                <w:sz w:val="18"/>
                <w:szCs w:val="18"/>
                <w:lang w:eastAsia="en-US"/>
              </w:rPr>
            </w:pPr>
            <w:r w:rsidRPr="00E11490">
              <w:rPr>
                <w:sz w:val="18"/>
                <w:szCs w:val="18"/>
              </w:rPr>
              <w:t xml:space="preserve">Итого </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527,910</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527,910</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vMerge/>
            <w:tcBorders>
              <w:left w:val="single" w:sz="4" w:space="0" w:color="auto"/>
              <w:bottom w:val="single" w:sz="4" w:space="0" w:color="auto"/>
              <w:right w:val="single" w:sz="4" w:space="0" w:color="auto"/>
            </w:tcBorders>
            <w:vAlign w:val="center"/>
          </w:tcPr>
          <w:p w:rsidR="00E11490" w:rsidRPr="00E11490" w:rsidRDefault="00E11490" w:rsidP="00E11490">
            <w:pPr>
              <w:rPr>
                <w:sz w:val="18"/>
                <w:szCs w:val="18"/>
                <w:lang w:eastAsia="en-US"/>
              </w:rPr>
            </w:pPr>
          </w:p>
        </w:tc>
      </w:tr>
      <w:tr w:rsidR="00E11490" w:rsidRPr="00E11490" w:rsidTr="00E11490">
        <w:trPr>
          <w:trHeight w:hRule="exact" w:val="290"/>
          <w:jc w:val="center"/>
        </w:trPr>
        <w:tc>
          <w:tcPr>
            <w:tcW w:w="10393" w:type="dxa"/>
            <w:gridSpan w:val="10"/>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both"/>
              <w:rPr>
                <w:color w:val="000000"/>
                <w:sz w:val="18"/>
                <w:szCs w:val="18"/>
                <w:lang w:eastAsia="en-US"/>
              </w:rPr>
            </w:pPr>
            <w:r w:rsidRPr="00E11490">
              <w:rPr>
                <w:color w:val="000000"/>
                <w:sz w:val="18"/>
                <w:szCs w:val="18"/>
                <w:lang w:eastAsia="en-US"/>
              </w:rPr>
              <w:t xml:space="preserve">Задача 2. </w:t>
            </w:r>
            <w:r w:rsidRPr="00E11490">
              <w:rPr>
                <w:color w:val="000000"/>
                <w:sz w:val="18"/>
                <w:szCs w:val="18"/>
              </w:rPr>
              <w:t>Организация и содержание мест захоронения</w:t>
            </w:r>
          </w:p>
        </w:tc>
      </w:tr>
      <w:tr w:rsidR="00E11490" w:rsidRPr="00E11490" w:rsidTr="00E11490">
        <w:trPr>
          <w:trHeight w:val="241"/>
          <w:jc w:val="center"/>
        </w:trPr>
        <w:tc>
          <w:tcPr>
            <w:tcW w:w="444" w:type="dxa"/>
            <w:vMerge w:val="restart"/>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2.1.</w:t>
            </w:r>
          </w:p>
        </w:tc>
        <w:tc>
          <w:tcPr>
            <w:tcW w:w="1417" w:type="dxa"/>
            <w:vMerge w:val="restart"/>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rPr>
                <w:sz w:val="18"/>
                <w:szCs w:val="18"/>
                <w:lang w:eastAsia="en-US"/>
              </w:rPr>
            </w:pPr>
            <w:r w:rsidRPr="00E11490">
              <w:rPr>
                <w:sz w:val="18"/>
                <w:szCs w:val="18"/>
              </w:rPr>
              <w:t>Содержание кладбищ - проведение работ по санитарной очистке и благоустройству кладбищ на территории поселения</w:t>
            </w:r>
          </w:p>
        </w:tc>
        <w:tc>
          <w:tcPr>
            <w:tcW w:w="1474" w:type="dxa"/>
            <w:vMerge w:val="restart"/>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rPr>
                <w:sz w:val="18"/>
                <w:szCs w:val="18"/>
                <w:lang w:eastAsia="en-US"/>
              </w:rPr>
            </w:pPr>
            <w:r w:rsidRPr="00E11490">
              <w:rPr>
                <w:sz w:val="18"/>
                <w:szCs w:val="18"/>
              </w:rPr>
              <w:t>Администрация Мошковского сельсовета Бековского района Пензенской области</w:t>
            </w: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lang w:eastAsia="en-US"/>
              </w:rPr>
              <w:t>2019</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tabs>
                <w:tab w:val="left" w:pos="705"/>
              </w:tabs>
              <w:jc w:val="center"/>
              <w:rPr>
                <w:color w:val="000000"/>
                <w:sz w:val="18"/>
                <w:szCs w:val="18"/>
                <w:lang w:eastAsia="en-US"/>
              </w:rPr>
            </w:pPr>
            <w:r w:rsidRPr="00E11490">
              <w:rPr>
                <w:color w:val="000000"/>
                <w:sz w:val="18"/>
                <w:szCs w:val="18"/>
                <w:lang w:eastAsia="en-US"/>
              </w:rPr>
              <w:t>0,000</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tabs>
                <w:tab w:val="left" w:pos="705"/>
              </w:tabs>
              <w:jc w:val="center"/>
              <w:rPr>
                <w:color w:val="000000"/>
                <w:sz w:val="18"/>
                <w:szCs w:val="18"/>
                <w:lang w:eastAsia="en-US"/>
              </w:rPr>
            </w:pPr>
            <w:r w:rsidRPr="00E11490">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vMerge w:val="restart"/>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rPr>
                <w:sz w:val="18"/>
                <w:szCs w:val="18"/>
                <w:lang w:eastAsia="en-US"/>
              </w:rPr>
            </w:pPr>
            <w:r w:rsidRPr="00E11490">
              <w:rPr>
                <w:sz w:val="18"/>
                <w:szCs w:val="18"/>
              </w:rPr>
              <w:t>Повышение степени удовлетворенности населения уровнем благоустройства кладбищ</w:t>
            </w:r>
          </w:p>
        </w:tc>
      </w:tr>
      <w:tr w:rsidR="00E11490" w:rsidRPr="00E11490" w:rsidTr="00E11490">
        <w:trPr>
          <w:trHeight w:val="261"/>
          <w:jc w:val="center"/>
        </w:trPr>
        <w:tc>
          <w:tcPr>
            <w:tcW w:w="444" w:type="dxa"/>
            <w:vMerge/>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rPr>
                <w:sz w:val="18"/>
                <w:szCs w:val="18"/>
              </w:rPr>
            </w:pPr>
          </w:p>
        </w:tc>
        <w:tc>
          <w:tcPr>
            <w:tcW w:w="1417" w:type="dxa"/>
            <w:vMerge/>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rPr>
                <w:sz w:val="18"/>
                <w:szCs w:val="18"/>
              </w:rPr>
            </w:pPr>
          </w:p>
        </w:tc>
        <w:tc>
          <w:tcPr>
            <w:tcW w:w="1474" w:type="dxa"/>
            <w:vMerge/>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rPr>
                <w:sz w:val="18"/>
                <w:szCs w:val="18"/>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2020</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tabs>
                <w:tab w:val="left" w:pos="705"/>
              </w:tabs>
              <w:jc w:val="center"/>
              <w:rPr>
                <w:color w:val="000000"/>
                <w:sz w:val="18"/>
                <w:szCs w:val="18"/>
                <w:lang w:eastAsia="en-US"/>
              </w:rPr>
            </w:pPr>
            <w:r w:rsidRPr="00E11490">
              <w:rPr>
                <w:color w:val="000000"/>
                <w:sz w:val="18"/>
                <w:szCs w:val="18"/>
                <w:lang w:eastAsia="en-US"/>
              </w:rPr>
              <w:t>0,000</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tabs>
                <w:tab w:val="left" w:pos="705"/>
              </w:tabs>
              <w:jc w:val="center"/>
              <w:rPr>
                <w:color w:val="000000"/>
                <w:sz w:val="18"/>
                <w:szCs w:val="18"/>
                <w:lang w:eastAsia="en-US"/>
              </w:rPr>
            </w:pPr>
            <w:r w:rsidRPr="00E11490">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vMerge/>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rPr>
                <w:sz w:val="18"/>
                <w:szCs w:val="18"/>
              </w:rPr>
            </w:pPr>
          </w:p>
        </w:tc>
      </w:tr>
      <w:tr w:rsidR="00E11490" w:rsidRPr="00E11490" w:rsidTr="00E11490">
        <w:trPr>
          <w:jc w:val="center"/>
        </w:trPr>
        <w:tc>
          <w:tcPr>
            <w:tcW w:w="444"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417"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474"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2021</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tabs>
                <w:tab w:val="left" w:pos="705"/>
              </w:tabs>
              <w:jc w:val="center"/>
              <w:rPr>
                <w:color w:val="000000"/>
                <w:sz w:val="18"/>
                <w:szCs w:val="18"/>
                <w:lang w:eastAsia="en-US"/>
              </w:rPr>
            </w:pPr>
            <w:r w:rsidRPr="00E11490">
              <w:rPr>
                <w:color w:val="000000"/>
                <w:sz w:val="18"/>
                <w:szCs w:val="18"/>
                <w:lang w:eastAsia="en-US"/>
              </w:rPr>
              <w:t>0,000</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tabs>
                <w:tab w:val="left" w:pos="705"/>
              </w:tabs>
              <w:jc w:val="center"/>
              <w:rPr>
                <w:color w:val="000000"/>
                <w:sz w:val="18"/>
                <w:szCs w:val="18"/>
                <w:lang w:eastAsia="en-US"/>
              </w:rPr>
            </w:pPr>
            <w:r w:rsidRPr="00E11490">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r>
      <w:tr w:rsidR="00E11490" w:rsidRPr="00E11490" w:rsidTr="00E11490">
        <w:trPr>
          <w:jc w:val="center"/>
        </w:trPr>
        <w:tc>
          <w:tcPr>
            <w:tcW w:w="444"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417"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474"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2022</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tabs>
                <w:tab w:val="left" w:pos="705"/>
              </w:tabs>
              <w:jc w:val="center"/>
              <w:rPr>
                <w:color w:val="000000"/>
                <w:sz w:val="18"/>
                <w:szCs w:val="18"/>
                <w:lang w:eastAsia="en-US"/>
              </w:rPr>
            </w:pPr>
            <w:r w:rsidRPr="00E11490">
              <w:rPr>
                <w:color w:val="000000"/>
                <w:sz w:val="18"/>
                <w:szCs w:val="18"/>
                <w:lang w:eastAsia="en-US"/>
              </w:rPr>
              <w:t>0,000</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tabs>
                <w:tab w:val="left" w:pos="705"/>
              </w:tabs>
              <w:jc w:val="center"/>
              <w:rPr>
                <w:color w:val="000000"/>
                <w:sz w:val="18"/>
                <w:szCs w:val="18"/>
                <w:lang w:eastAsia="en-US"/>
              </w:rPr>
            </w:pPr>
            <w:r w:rsidRPr="00E11490">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r>
      <w:tr w:rsidR="00E11490" w:rsidRPr="00E11490" w:rsidTr="00E11490">
        <w:trPr>
          <w:jc w:val="center"/>
        </w:trPr>
        <w:tc>
          <w:tcPr>
            <w:tcW w:w="444"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417"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474"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2023</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tabs>
                <w:tab w:val="left" w:pos="705"/>
              </w:tabs>
              <w:jc w:val="center"/>
              <w:rPr>
                <w:color w:val="000000"/>
                <w:sz w:val="18"/>
                <w:szCs w:val="18"/>
                <w:lang w:eastAsia="en-US"/>
              </w:rPr>
            </w:pPr>
            <w:r w:rsidRPr="00E11490">
              <w:rPr>
                <w:color w:val="000000"/>
                <w:sz w:val="18"/>
                <w:szCs w:val="18"/>
                <w:lang w:eastAsia="en-US"/>
              </w:rPr>
              <w:t>11,000</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tabs>
                <w:tab w:val="left" w:pos="705"/>
              </w:tabs>
              <w:jc w:val="center"/>
              <w:rPr>
                <w:color w:val="000000"/>
                <w:sz w:val="18"/>
                <w:szCs w:val="18"/>
                <w:lang w:eastAsia="en-US"/>
              </w:rPr>
            </w:pPr>
            <w:r w:rsidRPr="00E11490">
              <w:rPr>
                <w:color w:val="000000"/>
                <w:sz w:val="18"/>
                <w:szCs w:val="18"/>
                <w:lang w:eastAsia="en-US"/>
              </w:rPr>
              <w:t>11,000</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r>
      <w:tr w:rsidR="00E11490" w:rsidRPr="00E11490" w:rsidTr="00E11490">
        <w:trPr>
          <w:jc w:val="center"/>
        </w:trPr>
        <w:tc>
          <w:tcPr>
            <w:tcW w:w="444" w:type="dxa"/>
            <w:vMerge/>
            <w:tcBorders>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417" w:type="dxa"/>
            <w:vMerge/>
            <w:tcBorders>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474" w:type="dxa"/>
            <w:vMerge/>
            <w:tcBorders>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724" w:type="dxa"/>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2024</w:t>
            </w:r>
          </w:p>
        </w:tc>
        <w:tc>
          <w:tcPr>
            <w:tcW w:w="850" w:type="dxa"/>
            <w:tcBorders>
              <w:top w:val="single" w:sz="4" w:space="0" w:color="auto"/>
              <w:left w:val="single" w:sz="4" w:space="0" w:color="auto"/>
              <w:right w:val="single" w:sz="4" w:space="0" w:color="auto"/>
            </w:tcBorders>
          </w:tcPr>
          <w:p w:rsidR="00E11490" w:rsidRPr="00E11490" w:rsidRDefault="00E11490" w:rsidP="00E11490">
            <w:pPr>
              <w:tabs>
                <w:tab w:val="left" w:pos="705"/>
              </w:tabs>
              <w:jc w:val="center"/>
              <w:rPr>
                <w:color w:val="000000"/>
                <w:sz w:val="18"/>
                <w:szCs w:val="18"/>
                <w:lang w:eastAsia="en-US"/>
              </w:rPr>
            </w:pPr>
            <w:r w:rsidRPr="00E11490">
              <w:rPr>
                <w:color w:val="000000"/>
                <w:sz w:val="18"/>
                <w:szCs w:val="18"/>
                <w:lang w:eastAsia="en-US"/>
              </w:rPr>
              <w:t>12,000</w:t>
            </w:r>
          </w:p>
        </w:tc>
        <w:tc>
          <w:tcPr>
            <w:tcW w:w="992" w:type="dxa"/>
            <w:tcBorders>
              <w:top w:val="single" w:sz="4" w:space="0" w:color="auto"/>
              <w:left w:val="single" w:sz="4" w:space="0" w:color="auto"/>
              <w:right w:val="single" w:sz="4" w:space="0" w:color="auto"/>
            </w:tcBorders>
          </w:tcPr>
          <w:p w:rsidR="00E11490" w:rsidRPr="00E11490" w:rsidRDefault="00E11490" w:rsidP="00E11490">
            <w:pPr>
              <w:tabs>
                <w:tab w:val="left" w:pos="705"/>
              </w:tabs>
              <w:jc w:val="center"/>
              <w:rPr>
                <w:color w:val="000000"/>
                <w:sz w:val="18"/>
                <w:szCs w:val="18"/>
                <w:lang w:eastAsia="en-US"/>
              </w:rPr>
            </w:pPr>
            <w:r w:rsidRPr="00E11490">
              <w:rPr>
                <w:color w:val="000000"/>
                <w:sz w:val="18"/>
                <w:szCs w:val="18"/>
                <w:lang w:eastAsia="en-US"/>
              </w:rPr>
              <w:t>12,000</w:t>
            </w:r>
          </w:p>
        </w:tc>
        <w:tc>
          <w:tcPr>
            <w:tcW w:w="851" w:type="dxa"/>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992" w:type="dxa"/>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134" w:type="dxa"/>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r>
      <w:tr w:rsidR="00E11490" w:rsidRPr="00E11490" w:rsidTr="00E11490">
        <w:trPr>
          <w:trHeight w:val="727"/>
          <w:jc w:val="center"/>
        </w:trPr>
        <w:tc>
          <w:tcPr>
            <w:tcW w:w="444"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417"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1474" w:type="dxa"/>
            <w:vMerge/>
            <w:tcBorders>
              <w:left w:val="single" w:sz="4" w:space="0" w:color="auto"/>
              <w:right w:val="single" w:sz="4" w:space="0" w:color="auto"/>
            </w:tcBorders>
            <w:vAlign w:val="center"/>
          </w:tcPr>
          <w:p w:rsidR="00E11490" w:rsidRPr="00E11490" w:rsidRDefault="00E11490" w:rsidP="00E11490">
            <w:pPr>
              <w:rPr>
                <w:sz w:val="18"/>
                <w:szCs w:val="18"/>
                <w:lang w:eastAsia="en-US"/>
              </w:rPr>
            </w:pPr>
          </w:p>
        </w:tc>
        <w:tc>
          <w:tcPr>
            <w:tcW w:w="724" w:type="dxa"/>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rPr>
                <w:sz w:val="18"/>
                <w:szCs w:val="18"/>
                <w:lang w:eastAsia="en-US"/>
              </w:rPr>
            </w:pPr>
            <w:r w:rsidRPr="00E11490">
              <w:rPr>
                <w:sz w:val="18"/>
                <w:szCs w:val="18"/>
              </w:rPr>
              <w:t xml:space="preserve">Итого </w:t>
            </w:r>
          </w:p>
        </w:tc>
        <w:tc>
          <w:tcPr>
            <w:tcW w:w="850" w:type="dxa"/>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33,000</w:t>
            </w:r>
          </w:p>
        </w:tc>
        <w:tc>
          <w:tcPr>
            <w:tcW w:w="992" w:type="dxa"/>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color w:val="000000"/>
                <w:sz w:val="18"/>
                <w:szCs w:val="18"/>
                <w:lang w:eastAsia="en-US"/>
              </w:rPr>
            </w:pPr>
            <w:r w:rsidRPr="00E11490">
              <w:rPr>
                <w:color w:val="000000"/>
                <w:sz w:val="18"/>
                <w:szCs w:val="18"/>
                <w:lang w:eastAsia="en-US"/>
              </w:rPr>
              <w:t>33,000</w:t>
            </w:r>
          </w:p>
        </w:tc>
        <w:tc>
          <w:tcPr>
            <w:tcW w:w="851" w:type="dxa"/>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992" w:type="dxa"/>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134" w:type="dxa"/>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vMerge/>
            <w:tcBorders>
              <w:left w:val="single" w:sz="4" w:space="0" w:color="auto"/>
              <w:bottom w:val="single" w:sz="4" w:space="0" w:color="auto"/>
              <w:right w:val="single" w:sz="4" w:space="0" w:color="auto"/>
            </w:tcBorders>
            <w:vAlign w:val="center"/>
          </w:tcPr>
          <w:p w:rsidR="00E11490" w:rsidRPr="00E11490" w:rsidRDefault="00E11490" w:rsidP="00E11490">
            <w:pPr>
              <w:rPr>
                <w:sz w:val="18"/>
                <w:szCs w:val="18"/>
                <w:lang w:eastAsia="en-US"/>
              </w:rPr>
            </w:pPr>
          </w:p>
        </w:tc>
      </w:tr>
      <w:tr w:rsidR="00E11490" w:rsidRPr="00E11490" w:rsidTr="00E11490">
        <w:trPr>
          <w:trHeight w:hRule="exact" w:val="607"/>
          <w:jc w:val="center"/>
        </w:trPr>
        <w:tc>
          <w:tcPr>
            <w:tcW w:w="10393"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11490" w:rsidRPr="00E11490" w:rsidRDefault="00E11490" w:rsidP="00E11490">
            <w:pPr>
              <w:autoSpaceDE w:val="0"/>
              <w:autoSpaceDN w:val="0"/>
              <w:adjustRightInd w:val="0"/>
              <w:jc w:val="both"/>
              <w:rPr>
                <w:sz w:val="18"/>
                <w:szCs w:val="18"/>
                <w:lang w:eastAsia="en-US"/>
              </w:rPr>
            </w:pPr>
            <w:r w:rsidRPr="00E11490">
              <w:rPr>
                <w:sz w:val="18"/>
                <w:szCs w:val="18"/>
                <w:lang w:eastAsia="en-US"/>
              </w:rPr>
              <w:t xml:space="preserve">Задача 3. </w:t>
            </w:r>
            <w:r w:rsidRPr="00E11490">
              <w:rPr>
                <w:sz w:val="18"/>
                <w:szCs w:val="18"/>
              </w:rPr>
              <w:t>Создание благоприятных условий для проживания граждан,</w:t>
            </w:r>
            <w:r w:rsidRPr="00E11490">
              <w:rPr>
                <w:rFonts w:ascii="Arial" w:hAnsi="Arial" w:cs="Arial"/>
                <w:sz w:val="18"/>
                <w:szCs w:val="18"/>
              </w:rPr>
              <w:t xml:space="preserve"> </w:t>
            </w:r>
            <w:r w:rsidRPr="00E11490">
              <w:rPr>
                <w:sz w:val="18"/>
                <w:szCs w:val="18"/>
              </w:rPr>
              <w:t>поддержание санитарного состояния территории сельсовета на должном уровне, повышение экологической безопасности</w:t>
            </w:r>
          </w:p>
        </w:tc>
      </w:tr>
      <w:tr w:rsidR="00E11490" w:rsidRPr="00E11490" w:rsidTr="00E11490">
        <w:trPr>
          <w:trHeight w:val="264"/>
          <w:jc w:val="center"/>
        </w:trPr>
        <w:tc>
          <w:tcPr>
            <w:tcW w:w="444"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E11490" w:rsidRPr="00E11490" w:rsidRDefault="00E11490" w:rsidP="00E11490">
            <w:pPr>
              <w:jc w:val="center"/>
              <w:rPr>
                <w:sz w:val="18"/>
                <w:szCs w:val="18"/>
                <w:lang w:eastAsia="en-US"/>
              </w:rPr>
            </w:pPr>
            <w:r w:rsidRPr="00E11490">
              <w:rPr>
                <w:sz w:val="18"/>
                <w:szCs w:val="18"/>
                <w:lang w:eastAsia="en-US"/>
              </w:rPr>
              <w:t>3.1.</w:t>
            </w:r>
          </w:p>
        </w:tc>
        <w:tc>
          <w:tcPr>
            <w:tcW w:w="1417" w:type="dxa"/>
            <w:vMerge w:val="restart"/>
            <w:tcBorders>
              <w:top w:val="single" w:sz="4" w:space="0" w:color="auto"/>
              <w:left w:val="single" w:sz="4" w:space="0" w:color="auto"/>
              <w:right w:val="single" w:sz="4" w:space="0" w:color="auto"/>
            </w:tcBorders>
          </w:tcPr>
          <w:p w:rsidR="00E11490" w:rsidRPr="00E11490" w:rsidRDefault="00E11490" w:rsidP="00E11490">
            <w:pPr>
              <w:rPr>
                <w:sz w:val="18"/>
                <w:szCs w:val="18"/>
                <w:lang w:eastAsia="en-US"/>
              </w:rPr>
            </w:pPr>
            <w:r w:rsidRPr="00E11490">
              <w:rPr>
                <w:sz w:val="18"/>
                <w:szCs w:val="18"/>
              </w:rPr>
              <w:t>Создание благоприятных условий для проживания граждан,</w:t>
            </w:r>
            <w:r w:rsidRPr="00E11490">
              <w:rPr>
                <w:rFonts w:ascii="Arial" w:hAnsi="Arial" w:cs="Arial"/>
                <w:sz w:val="18"/>
                <w:szCs w:val="18"/>
              </w:rPr>
              <w:t xml:space="preserve"> </w:t>
            </w:r>
            <w:r w:rsidRPr="00E11490">
              <w:rPr>
                <w:sz w:val="18"/>
                <w:szCs w:val="18"/>
              </w:rPr>
              <w:t>поддержание санитарного состояния территории сельсовета на должном уровне, повышение экологической безопасности</w:t>
            </w:r>
          </w:p>
        </w:tc>
        <w:tc>
          <w:tcPr>
            <w:tcW w:w="1474" w:type="dxa"/>
            <w:vMerge w:val="restart"/>
            <w:tcBorders>
              <w:top w:val="single" w:sz="4" w:space="0" w:color="auto"/>
              <w:left w:val="single" w:sz="4" w:space="0" w:color="auto"/>
              <w:right w:val="single" w:sz="4" w:space="0" w:color="auto"/>
            </w:tcBorders>
          </w:tcPr>
          <w:p w:rsidR="00E11490" w:rsidRPr="00E11490" w:rsidRDefault="00E11490" w:rsidP="00E11490">
            <w:pPr>
              <w:rPr>
                <w:sz w:val="18"/>
                <w:szCs w:val="18"/>
                <w:lang w:eastAsia="en-US"/>
              </w:rPr>
            </w:pPr>
            <w:r w:rsidRPr="00E11490">
              <w:rPr>
                <w:sz w:val="18"/>
                <w:szCs w:val="18"/>
              </w:rPr>
              <w:t>Администрация Мошковского сельсовета Бековского района Пензенской области</w:t>
            </w: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lang w:eastAsia="en-US"/>
              </w:rPr>
              <w:t>2019</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515" w:type="dxa"/>
            <w:vMerge w:val="restart"/>
            <w:tcBorders>
              <w:top w:val="single" w:sz="4" w:space="0" w:color="auto"/>
              <w:left w:val="single" w:sz="4" w:space="0" w:color="auto"/>
              <w:right w:val="single" w:sz="4" w:space="0" w:color="auto"/>
            </w:tcBorders>
          </w:tcPr>
          <w:p w:rsidR="00E11490" w:rsidRPr="00E11490" w:rsidRDefault="00E11490" w:rsidP="00E11490">
            <w:pPr>
              <w:rPr>
                <w:sz w:val="18"/>
                <w:szCs w:val="18"/>
                <w:lang w:eastAsia="en-US"/>
              </w:rPr>
            </w:pPr>
            <w:r w:rsidRPr="00E11490">
              <w:rPr>
                <w:sz w:val="18"/>
                <w:szCs w:val="18"/>
              </w:rPr>
              <w:t>Увеличение количества объектов благоустройства</w:t>
            </w:r>
          </w:p>
        </w:tc>
      </w:tr>
      <w:tr w:rsidR="00E11490" w:rsidRPr="00E11490" w:rsidTr="00E11490">
        <w:trPr>
          <w:trHeight w:val="211"/>
          <w:jc w:val="center"/>
        </w:trPr>
        <w:tc>
          <w:tcPr>
            <w:tcW w:w="444" w:type="dxa"/>
            <w:vMerge/>
            <w:tcBorders>
              <w:left w:val="single" w:sz="4" w:space="0" w:color="auto"/>
              <w:right w:val="single" w:sz="4" w:space="0" w:color="auto"/>
            </w:tcBorders>
            <w:tcMar>
              <w:top w:w="0" w:type="dxa"/>
              <w:left w:w="108" w:type="dxa"/>
              <w:bottom w:w="0" w:type="dxa"/>
              <w:right w:w="108" w:type="dxa"/>
            </w:tcMar>
          </w:tcPr>
          <w:p w:rsidR="00E11490" w:rsidRPr="00E11490" w:rsidRDefault="00E11490" w:rsidP="00E11490">
            <w:pPr>
              <w:rPr>
                <w:sz w:val="18"/>
                <w:szCs w:val="18"/>
                <w:lang w:eastAsia="en-US"/>
              </w:rPr>
            </w:pPr>
          </w:p>
        </w:tc>
        <w:tc>
          <w:tcPr>
            <w:tcW w:w="1417" w:type="dxa"/>
            <w:vMerge/>
            <w:tcBorders>
              <w:left w:val="single" w:sz="4" w:space="0" w:color="auto"/>
              <w:right w:val="single" w:sz="4" w:space="0" w:color="auto"/>
            </w:tcBorders>
          </w:tcPr>
          <w:p w:rsidR="00E11490" w:rsidRPr="00E11490" w:rsidRDefault="00E11490" w:rsidP="00E11490">
            <w:pPr>
              <w:rPr>
                <w:sz w:val="18"/>
                <w:szCs w:val="18"/>
                <w:lang w:eastAsia="en-US"/>
              </w:rPr>
            </w:pPr>
          </w:p>
        </w:tc>
        <w:tc>
          <w:tcPr>
            <w:tcW w:w="1474" w:type="dxa"/>
            <w:vMerge/>
            <w:tcBorders>
              <w:left w:val="single" w:sz="4" w:space="0" w:color="auto"/>
              <w:right w:val="single" w:sz="4" w:space="0" w:color="auto"/>
            </w:tcBorders>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2020</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515" w:type="dxa"/>
            <w:vMerge/>
            <w:tcBorders>
              <w:left w:val="single" w:sz="4" w:space="0" w:color="auto"/>
              <w:right w:val="single" w:sz="4" w:space="0" w:color="auto"/>
            </w:tcBorders>
          </w:tcPr>
          <w:p w:rsidR="00E11490" w:rsidRPr="00E11490" w:rsidRDefault="00E11490" w:rsidP="00E11490">
            <w:pPr>
              <w:rPr>
                <w:sz w:val="18"/>
                <w:szCs w:val="18"/>
                <w:lang w:eastAsia="en-US"/>
              </w:rPr>
            </w:pPr>
          </w:p>
        </w:tc>
      </w:tr>
      <w:tr w:rsidR="00E11490" w:rsidRPr="00E11490" w:rsidTr="00E11490">
        <w:trPr>
          <w:trHeight w:val="211"/>
          <w:jc w:val="center"/>
        </w:trPr>
        <w:tc>
          <w:tcPr>
            <w:tcW w:w="444" w:type="dxa"/>
            <w:vMerge/>
            <w:tcBorders>
              <w:left w:val="single" w:sz="4" w:space="0" w:color="auto"/>
              <w:right w:val="single" w:sz="4" w:space="0" w:color="auto"/>
            </w:tcBorders>
            <w:tcMar>
              <w:top w:w="0" w:type="dxa"/>
              <w:left w:w="108" w:type="dxa"/>
              <w:bottom w:w="0" w:type="dxa"/>
              <w:right w:w="108" w:type="dxa"/>
            </w:tcMar>
          </w:tcPr>
          <w:p w:rsidR="00E11490" w:rsidRPr="00E11490" w:rsidRDefault="00E11490" w:rsidP="00E11490">
            <w:pPr>
              <w:rPr>
                <w:sz w:val="18"/>
                <w:szCs w:val="18"/>
                <w:lang w:eastAsia="en-US"/>
              </w:rPr>
            </w:pPr>
          </w:p>
        </w:tc>
        <w:tc>
          <w:tcPr>
            <w:tcW w:w="1417" w:type="dxa"/>
            <w:vMerge/>
            <w:tcBorders>
              <w:left w:val="single" w:sz="4" w:space="0" w:color="auto"/>
              <w:right w:val="single" w:sz="4" w:space="0" w:color="auto"/>
            </w:tcBorders>
          </w:tcPr>
          <w:p w:rsidR="00E11490" w:rsidRPr="00E11490" w:rsidRDefault="00E11490" w:rsidP="00E11490">
            <w:pPr>
              <w:rPr>
                <w:sz w:val="18"/>
                <w:szCs w:val="18"/>
                <w:lang w:eastAsia="en-US"/>
              </w:rPr>
            </w:pPr>
          </w:p>
        </w:tc>
        <w:tc>
          <w:tcPr>
            <w:tcW w:w="1474" w:type="dxa"/>
            <w:vMerge/>
            <w:tcBorders>
              <w:left w:val="single" w:sz="4" w:space="0" w:color="auto"/>
              <w:right w:val="single" w:sz="4" w:space="0" w:color="auto"/>
            </w:tcBorders>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2021</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515" w:type="dxa"/>
            <w:vMerge/>
            <w:tcBorders>
              <w:left w:val="single" w:sz="4" w:space="0" w:color="auto"/>
              <w:right w:val="single" w:sz="4" w:space="0" w:color="auto"/>
            </w:tcBorders>
          </w:tcPr>
          <w:p w:rsidR="00E11490" w:rsidRPr="00E11490" w:rsidRDefault="00E11490" w:rsidP="00E11490">
            <w:pPr>
              <w:rPr>
                <w:sz w:val="18"/>
                <w:szCs w:val="18"/>
                <w:lang w:eastAsia="en-US"/>
              </w:rPr>
            </w:pPr>
          </w:p>
        </w:tc>
      </w:tr>
      <w:tr w:rsidR="00E11490" w:rsidRPr="00E11490" w:rsidTr="00E11490">
        <w:trPr>
          <w:trHeight w:val="211"/>
          <w:jc w:val="center"/>
        </w:trPr>
        <w:tc>
          <w:tcPr>
            <w:tcW w:w="444" w:type="dxa"/>
            <w:vMerge/>
            <w:tcBorders>
              <w:left w:val="single" w:sz="4" w:space="0" w:color="auto"/>
              <w:right w:val="single" w:sz="4" w:space="0" w:color="auto"/>
            </w:tcBorders>
            <w:tcMar>
              <w:top w:w="0" w:type="dxa"/>
              <w:left w:w="108" w:type="dxa"/>
              <w:bottom w:w="0" w:type="dxa"/>
              <w:right w:w="108" w:type="dxa"/>
            </w:tcMar>
          </w:tcPr>
          <w:p w:rsidR="00E11490" w:rsidRPr="00E11490" w:rsidRDefault="00E11490" w:rsidP="00E11490">
            <w:pPr>
              <w:rPr>
                <w:sz w:val="18"/>
                <w:szCs w:val="18"/>
                <w:lang w:eastAsia="en-US"/>
              </w:rPr>
            </w:pPr>
          </w:p>
        </w:tc>
        <w:tc>
          <w:tcPr>
            <w:tcW w:w="1417" w:type="dxa"/>
            <w:vMerge/>
            <w:tcBorders>
              <w:left w:val="single" w:sz="4" w:space="0" w:color="auto"/>
              <w:right w:val="single" w:sz="4" w:space="0" w:color="auto"/>
            </w:tcBorders>
          </w:tcPr>
          <w:p w:rsidR="00E11490" w:rsidRPr="00E11490" w:rsidRDefault="00E11490" w:rsidP="00E11490">
            <w:pPr>
              <w:rPr>
                <w:sz w:val="18"/>
                <w:szCs w:val="18"/>
                <w:lang w:eastAsia="en-US"/>
              </w:rPr>
            </w:pPr>
          </w:p>
        </w:tc>
        <w:tc>
          <w:tcPr>
            <w:tcW w:w="1474" w:type="dxa"/>
            <w:vMerge/>
            <w:tcBorders>
              <w:left w:val="single" w:sz="4" w:space="0" w:color="auto"/>
              <w:right w:val="single" w:sz="4" w:space="0" w:color="auto"/>
            </w:tcBorders>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2022</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515" w:type="dxa"/>
            <w:vMerge/>
            <w:tcBorders>
              <w:left w:val="single" w:sz="4" w:space="0" w:color="auto"/>
              <w:right w:val="single" w:sz="4" w:space="0" w:color="auto"/>
            </w:tcBorders>
          </w:tcPr>
          <w:p w:rsidR="00E11490" w:rsidRPr="00E11490" w:rsidRDefault="00E11490" w:rsidP="00E11490">
            <w:pPr>
              <w:rPr>
                <w:sz w:val="18"/>
                <w:szCs w:val="18"/>
                <w:lang w:eastAsia="en-US"/>
              </w:rPr>
            </w:pPr>
          </w:p>
        </w:tc>
      </w:tr>
      <w:tr w:rsidR="00E11490" w:rsidRPr="00E11490" w:rsidTr="00E11490">
        <w:trPr>
          <w:trHeight w:val="211"/>
          <w:jc w:val="center"/>
        </w:trPr>
        <w:tc>
          <w:tcPr>
            <w:tcW w:w="444" w:type="dxa"/>
            <w:vMerge/>
            <w:tcBorders>
              <w:left w:val="single" w:sz="4" w:space="0" w:color="auto"/>
              <w:right w:val="single" w:sz="4" w:space="0" w:color="auto"/>
            </w:tcBorders>
            <w:tcMar>
              <w:top w:w="0" w:type="dxa"/>
              <w:left w:w="108" w:type="dxa"/>
              <w:bottom w:w="0" w:type="dxa"/>
              <w:right w:w="108" w:type="dxa"/>
            </w:tcMar>
          </w:tcPr>
          <w:p w:rsidR="00E11490" w:rsidRPr="00E11490" w:rsidRDefault="00E11490" w:rsidP="00E11490">
            <w:pPr>
              <w:rPr>
                <w:sz w:val="18"/>
                <w:szCs w:val="18"/>
                <w:lang w:eastAsia="en-US"/>
              </w:rPr>
            </w:pPr>
          </w:p>
        </w:tc>
        <w:tc>
          <w:tcPr>
            <w:tcW w:w="1417" w:type="dxa"/>
            <w:vMerge/>
            <w:tcBorders>
              <w:left w:val="single" w:sz="4" w:space="0" w:color="auto"/>
              <w:right w:val="single" w:sz="4" w:space="0" w:color="auto"/>
            </w:tcBorders>
          </w:tcPr>
          <w:p w:rsidR="00E11490" w:rsidRPr="00E11490" w:rsidRDefault="00E11490" w:rsidP="00E11490">
            <w:pPr>
              <w:rPr>
                <w:sz w:val="18"/>
                <w:szCs w:val="18"/>
                <w:lang w:eastAsia="en-US"/>
              </w:rPr>
            </w:pPr>
          </w:p>
        </w:tc>
        <w:tc>
          <w:tcPr>
            <w:tcW w:w="1474" w:type="dxa"/>
            <w:vMerge/>
            <w:tcBorders>
              <w:left w:val="single" w:sz="4" w:space="0" w:color="auto"/>
              <w:right w:val="single" w:sz="4" w:space="0" w:color="auto"/>
            </w:tcBorders>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2023</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515" w:type="dxa"/>
            <w:vMerge/>
            <w:tcBorders>
              <w:left w:val="single" w:sz="4" w:space="0" w:color="auto"/>
              <w:right w:val="single" w:sz="4" w:space="0" w:color="auto"/>
            </w:tcBorders>
          </w:tcPr>
          <w:p w:rsidR="00E11490" w:rsidRPr="00E11490" w:rsidRDefault="00E11490" w:rsidP="00E11490">
            <w:pPr>
              <w:rPr>
                <w:sz w:val="18"/>
                <w:szCs w:val="18"/>
                <w:lang w:eastAsia="en-US"/>
              </w:rPr>
            </w:pPr>
          </w:p>
        </w:tc>
      </w:tr>
      <w:tr w:rsidR="00E11490" w:rsidRPr="00E11490" w:rsidTr="00E11490">
        <w:trPr>
          <w:trHeight w:val="211"/>
          <w:jc w:val="center"/>
        </w:trPr>
        <w:tc>
          <w:tcPr>
            <w:tcW w:w="444" w:type="dxa"/>
            <w:vMerge/>
            <w:tcBorders>
              <w:left w:val="single" w:sz="4" w:space="0" w:color="auto"/>
              <w:right w:val="single" w:sz="4" w:space="0" w:color="auto"/>
            </w:tcBorders>
            <w:tcMar>
              <w:top w:w="0" w:type="dxa"/>
              <w:left w:w="108" w:type="dxa"/>
              <w:bottom w:w="0" w:type="dxa"/>
              <w:right w:w="108" w:type="dxa"/>
            </w:tcMar>
          </w:tcPr>
          <w:p w:rsidR="00E11490" w:rsidRPr="00E11490" w:rsidRDefault="00E11490" w:rsidP="00E11490">
            <w:pPr>
              <w:rPr>
                <w:sz w:val="18"/>
                <w:szCs w:val="18"/>
                <w:lang w:eastAsia="en-US"/>
              </w:rPr>
            </w:pPr>
          </w:p>
        </w:tc>
        <w:tc>
          <w:tcPr>
            <w:tcW w:w="1417" w:type="dxa"/>
            <w:vMerge/>
            <w:tcBorders>
              <w:left w:val="single" w:sz="4" w:space="0" w:color="auto"/>
              <w:right w:val="single" w:sz="4" w:space="0" w:color="auto"/>
            </w:tcBorders>
          </w:tcPr>
          <w:p w:rsidR="00E11490" w:rsidRPr="00E11490" w:rsidRDefault="00E11490" w:rsidP="00E11490">
            <w:pPr>
              <w:rPr>
                <w:sz w:val="18"/>
                <w:szCs w:val="18"/>
                <w:lang w:eastAsia="en-US"/>
              </w:rPr>
            </w:pPr>
          </w:p>
        </w:tc>
        <w:tc>
          <w:tcPr>
            <w:tcW w:w="1474" w:type="dxa"/>
            <w:vMerge/>
            <w:tcBorders>
              <w:left w:val="single" w:sz="4" w:space="0" w:color="auto"/>
              <w:right w:val="single" w:sz="4" w:space="0" w:color="auto"/>
            </w:tcBorders>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2024</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515" w:type="dxa"/>
            <w:vMerge/>
            <w:tcBorders>
              <w:left w:val="single" w:sz="4" w:space="0" w:color="auto"/>
              <w:right w:val="single" w:sz="4" w:space="0" w:color="auto"/>
            </w:tcBorders>
          </w:tcPr>
          <w:p w:rsidR="00E11490" w:rsidRPr="00E11490" w:rsidRDefault="00E11490" w:rsidP="00E11490">
            <w:pPr>
              <w:rPr>
                <w:sz w:val="18"/>
                <w:szCs w:val="18"/>
                <w:lang w:eastAsia="en-US"/>
              </w:rPr>
            </w:pPr>
          </w:p>
        </w:tc>
      </w:tr>
      <w:tr w:rsidR="00E11490" w:rsidRPr="00E11490" w:rsidTr="00E11490">
        <w:trPr>
          <w:trHeight w:val="211"/>
          <w:jc w:val="center"/>
        </w:trPr>
        <w:tc>
          <w:tcPr>
            <w:tcW w:w="444" w:type="dxa"/>
            <w:vMerge/>
            <w:tcBorders>
              <w:left w:val="single" w:sz="4" w:space="0" w:color="auto"/>
              <w:bottom w:val="single" w:sz="4" w:space="0" w:color="auto"/>
              <w:right w:val="single" w:sz="4" w:space="0" w:color="auto"/>
            </w:tcBorders>
            <w:tcMar>
              <w:top w:w="0" w:type="dxa"/>
              <w:left w:w="108" w:type="dxa"/>
              <w:bottom w:w="0" w:type="dxa"/>
              <w:right w:w="108" w:type="dxa"/>
            </w:tcMar>
          </w:tcPr>
          <w:p w:rsidR="00E11490" w:rsidRPr="00E11490" w:rsidRDefault="00E11490" w:rsidP="00E11490">
            <w:pPr>
              <w:rPr>
                <w:sz w:val="18"/>
                <w:szCs w:val="18"/>
                <w:lang w:eastAsia="en-US"/>
              </w:rPr>
            </w:pPr>
          </w:p>
        </w:tc>
        <w:tc>
          <w:tcPr>
            <w:tcW w:w="1417" w:type="dxa"/>
            <w:vMerge/>
            <w:tcBorders>
              <w:left w:val="single" w:sz="4" w:space="0" w:color="auto"/>
              <w:bottom w:val="single" w:sz="4" w:space="0" w:color="auto"/>
              <w:right w:val="single" w:sz="4" w:space="0" w:color="auto"/>
            </w:tcBorders>
          </w:tcPr>
          <w:p w:rsidR="00E11490" w:rsidRPr="00E11490" w:rsidRDefault="00E11490" w:rsidP="00E11490">
            <w:pPr>
              <w:rPr>
                <w:sz w:val="18"/>
                <w:szCs w:val="18"/>
                <w:lang w:eastAsia="en-US"/>
              </w:rPr>
            </w:pPr>
          </w:p>
        </w:tc>
        <w:tc>
          <w:tcPr>
            <w:tcW w:w="1474" w:type="dxa"/>
            <w:vMerge/>
            <w:tcBorders>
              <w:left w:val="single" w:sz="4" w:space="0" w:color="auto"/>
              <w:bottom w:val="single" w:sz="4" w:space="0" w:color="auto"/>
              <w:right w:val="single" w:sz="4" w:space="0" w:color="auto"/>
            </w:tcBorders>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rPr>
                <w:sz w:val="18"/>
                <w:szCs w:val="18"/>
                <w:lang w:eastAsia="en-US"/>
              </w:rPr>
            </w:pPr>
            <w:r w:rsidRPr="00E11490">
              <w:rPr>
                <w:sz w:val="18"/>
                <w:szCs w:val="18"/>
              </w:rPr>
              <w:t xml:space="preserve">Итого </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515" w:type="dxa"/>
            <w:vMerge/>
            <w:tcBorders>
              <w:left w:val="single" w:sz="4" w:space="0" w:color="auto"/>
              <w:bottom w:val="single" w:sz="4" w:space="0" w:color="auto"/>
              <w:right w:val="single" w:sz="4" w:space="0" w:color="auto"/>
            </w:tcBorders>
          </w:tcPr>
          <w:p w:rsidR="00E11490" w:rsidRPr="00E11490" w:rsidRDefault="00E11490" w:rsidP="00E11490">
            <w:pPr>
              <w:rPr>
                <w:sz w:val="18"/>
                <w:szCs w:val="18"/>
                <w:lang w:eastAsia="en-US"/>
              </w:rPr>
            </w:pPr>
          </w:p>
        </w:tc>
      </w:tr>
      <w:tr w:rsidR="00E11490" w:rsidRPr="00E11490" w:rsidTr="00E11490">
        <w:trPr>
          <w:trHeight w:val="221"/>
          <w:jc w:val="center"/>
        </w:trPr>
        <w:tc>
          <w:tcPr>
            <w:tcW w:w="10393"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11490" w:rsidRPr="00E11490" w:rsidRDefault="00E11490" w:rsidP="00E11490">
            <w:pPr>
              <w:rPr>
                <w:sz w:val="18"/>
                <w:szCs w:val="18"/>
              </w:rPr>
            </w:pPr>
            <w:r w:rsidRPr="00E11490">
              <w:rPr>
                <w:sz w:val="18"/>
                <w:szCs w:val="18"/>
              </w:rPr>
              <w:t>Итого по мероприятиям:</w:t>
            </w:r>
          </w:p>
        </w:tc>
      </w:tr>
      <w:tr w:rsidR="00E11490" w:rsidRPr="00E11490" w:rsidTr="00E11490">
        <w:trPr>
          <w:trHeight w:val="213"/>
          <w:jc w:val="center"/>
        </w:trPr>
        <w:tc>
          <w:tcPr>
            <w:tcW w:w="3335" w:type="dxa"/>
            <w:gridSpan w:val="3"/>
            <w:vMerge w:val="restart"/>
            <w:tcBorders>
              <w:top w:val="single" w:sz="4" w:space="0" w:color="auto"/>
              <w:left w:val="single" w:sz="4" w:space="0" w:color="auto"/>
              <w:bottom w:val="single" w:sz="4" w:space="0" w:color="auto"/>
              <w:right w:val="single" w:sz="4" w:space="0" w:color="auto"/>
            </w:tcBorders>
            <w:vAlign w:val="center"/>
          </w:tcPr>
          <w:p w:rsidR="00E11490" w:rsidRPr="00E11490" w:rsidRDefault="00E11490" w:rsidP="00E11490">
            <w:pPr>
              <w:rPr>
                <w:sz w:val="18"/>
                <w:szCs w:val="18"/>
                <w:lang w:eastAsia="en-US"/>
              </w:rPr>
            </w:pPr>
          </w:p>
        </w:tc>
        <w:tc>
          <w:tcPr>
            <w:tcW w:w="724" w:type="dxa"/>
            <w:tcBorders>
              <w:top w:val="single" w:sz="4" w:space="0" w:color="auto"/>
              <w:left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2019</w:t>
            </w:r>
          </w:p>
        </w:tc>
        <w:tc>
          <w:tcPr>
            <w:tcW w:w="850" w:type="dxa"/>
            <w:tcBorders>
              <w:top w:val="single" w:sz="4" w:space="0" w:color="auto"/>
              <w:left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85,320</w:t>
            </w:r>
          </w:p>
        </w:tc>
        <w:tc>
          <w:tcPr>
            <w:tcW w:w="992" w:type="dxa"/>
            <w:tcBorders>
              <w:top w:val="single" w:sz="4" w:space="0" w:color="auto"/>
              <w:left w:val="single" w:sz="4" w:space="0" w:color="auto"/>
              <w:bottom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85,320</w:t>
            </w:r>
          </w:p>
        </w:tc>
        <w:tc>
          <w:tcPr>
            <w:tcW w:w="851" w:type="dxa"/>
            <w:tcBorders>
              <w:top w:val="single" w:sz="4" w:space="0" w:color="auto"/>
              <w:left w:val="single" w:sz="4" w:space="0" w:color="auto"/>
              <w:bottom w:val="single" w:sz="4" w:space="0" w:color="auto"/>
            </w:tcBorders>
          </w:tcPr>
          <w:p w:rsidR="00E11490" w:rsidRPr="00E11490" w:rsidRDefault="00E11490" w:rsidP="00E11490">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134" w:type="dxa"/>
            <w:tcBorders>
              <w:top w:val="single" w:sz="4" w:space="0" w:color="auto"/>
              <w:left w:val="single" w:sz="4" w:space="0" w:color="auto"/>
              <w:bottom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r>
      <w:tr w:rsidR="00E11490" w:rsidRPr="00E11490" w:rsidTr="00E11490">
        <w:trPr>
          <w:trHeight w:val="204"/>
          <w:jc w:val="center"/>
        </w:trPr>
        <w:tc>
          <w:tcPr>
            <w:tcW w:w="3335" w:type="dxa"/>
            <w:gridSpan w:val="3"/>
            <w:vMerge/>
            <w:tcBorders>
              <w:left w:val="single" w:sz="4" w:space="0" w:color="auto"/>
              <w:bottom w:val="single" w:sz="4" w:space="0" w:color="auto"/>
              <w:right w:val="single" w:sz="4" w:space="0" w:color="auto"/>
            </w:tcBorders>
            <w:vAlign w:val="center"/>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2020</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rPr>
              <w:t>229,788</w:t>
            </w:r>
          </w:p>
        </w:tc>
        <w:tc>
          <w:tcPr>
            <w:tcW w:w="992" w:type="dxa"/>
            <w:tcBorders>
              <w:top w:val="single" w:sz="4" w:space="0" w:color="auto"/>
              <w:left w:val="single" w:sz="4" w:space="0" w:color="auto"/>
              <w:bottom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rPr>
              <w:t>229,788</w:t>
            </w:r>
          </w:p>
        </w:tc>
        <w:tc>
          <w:tcPr>
            <w:tcW w:w="851" w:type="dxa"/>
            <w:tcBorders>
              <w:top w:val="single" w:sz="4" w:space="0" w:color="auto"/>
              <w:left w:val="single" w:sz="4" w:space="0" w:color="auto"/>
              <w:bottom w:val="single" w:sz="4" w:space="0" w:color="auto"/>
            </w:tcBorders>
          </w:tcPr>
          <w:p w:rsidR="00E11490" w:rsidRPr="00E11490" w:rsidRDefault="00E11490" w:rsidP="00E11490">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134" w:type="dxa"/>
            <w:tcBorders>
              <w:top w:val="single" w:sz="4" w:space="0" w:color="auto"/>
              <w:left w:val="single" w:sz="4" w:space="0" w:color="auto"/>
              <w:bottom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r>
      <w:tr w:rsidR="00E11490" w:rsidRPr="00E11490" w:rsidTr="00E11490">
        <w:trPr>
          <w:trHeight w:val="128"/>
          <w:jc w:val="center"/>
        </w:trPr>
        <w:tc>
          <w:tcPr>
            <w:tcW w:w="3335" w:type="dxa"/>
            <w:gridSpan w:val="3"/>
            <w:vMerge/>
            <w:tcBorders>
              <w:left w:val="single" w:sz="4" w:space="0" w:color="auto"/>
              <w:bottom w:val="single" w:sz="4" w:space="0" w:color="auto"/>
              <w:right w:val="single" w:sz="4" w:space="0" w:color="auto"/>
            </w:tcBorders>
            <w:vAlign w:val="center"/>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2021</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992" w:type="dxa"/>
            <w:tcBorders>
              <w:top w:val="single" w:sz="4" w:space="0" w:color="auto"/>
              <w:left w:val="single" w:sz="4" w:space="0" w:color="auto"/>
              <w:bottom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851" w:type="dxa"/>
            <w:tcBorders>
              <w:top w:val="single" w:sz="4" w:space="0" w:color="auto"/>
              <w:left w:val="single" w:sz="4" w:space="0" w:color="auto"/>
              <w:bottom w:val="single" w:sz="4" w:space="0" w:color="auto"/>
            </w:tcBorders>
          </w:tcPr>
          <w:p w:rsidR="00E11490" w:rsidRPr="00E11490" w:rsidRDefault="00E11490" w:rsidP="00E11490">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134" w:type="dxa"/>
            <w:tcBorders>
              <w:top w:val="single" w:sz="4" w:space="0" w:color="auto"/>
              <w:left w:val="single" w:sz="4" w:space="0" w:color="auto"/>
              <w:bottom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r>
      <w:tr w:rsidR="00E11490" w:rsidRPr="00E11490" w:rsidTr="00E11490">
        <w:trPr>
          <w:trHeight w:val="105"/>
          <w:jc w:val="center"/>
        </w:trPr>
        <w:tc>
          <w:tcPr>
            <w:tcW w:w="3335" w:type="dxa"/>
            <w:gridSpan w:val="3"/>
            <w:vMerge/>
            <w:tcBorders>
              <w:left w:val="single" w:sz="4" w:space="0" w:color="auto"/>
              <w:bottom w:val="single" w:sz="4" w:space="0" w:color="auto"/>
              <w:right w:val="single" w:sz="4" w:space="0" w:color="auto"/>
            </w:tcBorders>
            <w:vAlign w:val="center"/>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2022</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992" w:type="dxa"/>
            <w:tcBorders>
              <w:top w:val="single" w:sz="4" w:space="0" w:color="auto"/>
              <w:left w:val="single" w:sz="4" w:space="0" w:color="auto"/>
              <w:bottom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0,000</w:t>
            </w:r>
          </w:p>
        </w:tc>
        <w:tc>
          <w:tcPr>
            <w:tcW w:w="851" w:type="dxa"/>
            <w:tcBorders>
              <w:top w:val="single" w:sz="4" w:space="0" w:color="auto"/>
              <w:left w:val="single" w:sz="4" w:space="0" w:color="auto"/>
              <w:bottom w:val="single" w:sz="4" w:space="0" w:color="auto"/>
            </w:tcBorders>
          </w:tcPr>
          <w:p w:rsidR="00E11490" w:rsidRPr="00E11490" w:rsidRDefault="00E11490" w:rsidP="00E11490">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134" w:type="dxa"/>
            <w:tcBorders>
              <w:top w:val="single" w:sz="4" w:space="0" w:color="auto"/>
              <w:left w:val="single" w:sz="4" w:space="0" w:color="auto"/>
              <w:bottom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r>
      <w:tr w:rsidR="00E11490" w:rsidRPr="00E11490" w:rsidTr="00E11490">
        <w:trPr>
          <w:trHeight w:val="80"/>
          <w:jc w:val="center"/>
        </w:trPr>
        <w:tc>
          <w:tcPr>
            <w:tcW w:w="3335" w:type="dxa"/>
            <w:gridSpan w:val="3"/>
            <w:vMerge/>
            <w:tcBorders>
              <w:left w:val="single" w:sz="4" w:space="0" w:color="auto"/>
              <w:bottom w:val="single" w:sz="4" w:space="0" w:color="auto"/>
              <w:right w:val="single" w:sz="4" w:space="0" w:color="auto"/>
            </w:tcBorders>
            <w:vAlign w:val="center"/>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2023</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116,401</w:t>
            </w:r>
          </w:p>
        </w:tc>
        <w:tc>
          <w:tcPr>
            <w:tcW w:w="992" w:type="dxa"/>
            <w:tcBorders>
              <w:top w:val="single" w:sz="4" w:space="0" w:color="auto"/>
              <w:left w:val="single" w:sz="4" w:space="0" w:color="auto"/>
              <w:bottom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116,401</w:t>
            </w:r>
          </w:p>
        </w:tc>
        <w:tc>
          <w:tcPr>
            <w:tcW w:w="851" w:type="dxa"/>
            <w:tcBorders>
              <w:top w:val="single" w:sz="4" w:space="0" w:color="auto"/>
              <w:left w:val="single" w:sz="4" w:space="0" w:color="auto"/>
              <w:bottom w:val="single" w:sz="4" w:space="0" w:color="auto"/>
            </w:tcBorders>
          </w:tcPr>
          <w:p w:rsidR="00E11490" w:rsidRPr="00E11490" w:rsidRDefault="00E11490" w:rsidP="00E11490">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134" w:type="dxa"/>
            <w:tcBorders>
              <w:top w:val="single" w:sz="4" w:space="0" w:color="auto"/>
              <w:left w:val="single" w:sz="4" w:space="0" w:color="auto"/>
              <w:bottom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r>
      <w:tr w:rsidR="00E11490" w:rsidRPr="00E11490" w:rsidTr="00E11490">
        <w:trPr>
          <w:trHeight w:val="184"/>
          <w:jc w:val="center"/>
        </w:trPr>
        <w:tc>
          <w:tcPr>
            <w:tcW w:w="3335" w:type="dxa"/>
            <w:gridSpan w:val="3"/>
            <w:vMerge/>
            <w:tcBorders>
              <w:left w:val="single" w:sz="4" w:space="0" w:color="auto"/>
              <w:bottom w:val="single" w:sz="4" w:space="0" w:color="auto"/>
              <w:right w:val="single" w:sz="4" w:space="0" w:color="auto"/>
            </w:tcBorders>
            <w:vAlign w:val="center"/>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jc w:val="center"/>
              <w:rPr>
                <w:sz w:val="18"/>
                <w:szCs w:val="18"/>
                <w:lang w:eastAsia="en-US"/>
              </w:rPr>
            </w:pPr>
            <w:r w:rsidRPr="00E11490">
              <w:rPr>
                <w:sz w:val="18"/>
                <w:szCs w:val="18"/>
              </w:rPr>
              <w:t>2024</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119,401</w:t>
            </w:r>
          </w:p>
        </w:tc>
        <w:tc>
          <w:tcPr>
            <w:tcW w:w="992" w:type="dxa"/>
            <w:tcBorders>
              <w:top w:val="single" w:sz="4" w:space="0" w:color="auto"/>
              <w:left w:val="single" w:sz="4" w:space="0" w:color="auto"/>
              <w:bottom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119,401</w:t>
            </w:r>
          </w:p>
        </w:tc>
        <w:tc>
          <w:tcPr>
            <w:tcW w:w="851" w:type="dxa"/>
            <w:tcBorders>
              <w:top w:val="single" w:sz="4" w:space="0" w:color="auto"/>
              <w:left w:val="single" w:sz="4" w:space="0" w:color="auto"/>
              <w:bottom w:val="single" w:sz="4" w:space="0" w:color="auto"/>
            </w:tcBorders>
          </w:tcPr>
          <w:p w:rsidR="00E11490" w:rsidRPr="00E11490" w:rsidRDefault="00E11490" w:rsidP="00E11490">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134" w:type="dxa"/>
            <w:tcBorders>
              <w:top w:val="single" w:sz="4" w:space="0" w:color="auto"/>
              <w:left w:val="single" w:sz="4" w:space="0" w:color="auto"/>
              <w:bottom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r>
      <w:tr w:rsidR="00E11490" w:rsidRPr="00E11490" w:rsidTr="00E11490">
        <w:trPr>
          <w:trHeight w:val="129"/>
          <w:jc w:val="center"/>
        </w:trPr>
        <w:tc>
          <w:tcPr>
            <w:tcW w:w="3335" w:type="dxa"/>
            <w:gridSpan w:val="3"/>
            <w:vMerge/>
            <w:tcBorders>
              <w:left w:val="single" w:sz="4" w:space="0" w:color="auto"/>
              <w:bottom w:val="single" w:sz="4" w:space="0" w:color="auto"/>
              <w:right w:val="single" w:sz="4" w:space="0" w:color="auto"/>
            </w:tcBorders>
            <w:vAlign w:val="center"/>
          </w:tcPr>
          <w:p w:rsidR="00E11490" w:rsidRPr="00E11490" w:rsidRDefault="00E11490" w:rsidP="00E11490">
            <w:pPr>
              <w:rPr>
                <w:sz w:val="18"/>
                <w:szCs w:val="18"/>
                <w:lang w:eastAsia="en-US"/>
              </w:rPr>
            </w:pPr>
          </w:p>
        </w:tc>
        <w:tc>
          <w:tcPr>
            <w:tcW w:w="724"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autoSpaceDE w:val="0"/>
              <w:autoSpaceDN w:val="0"/>
              <w:adjustRightInd w:val="0"/>
              <w:rPr>
                <w:sz w:val="18"/>
                <w:szCs w:val="18"/>
                <w:lang w:eastAsia="en-US"/>
              </w:rPr>
            </w:pPr>
            <w:r w:rsidRPr="00E11490">
              <w:rPr>
                <w:sz w:val="18"/>
                <w:szCs w:val="18"/>
              </w:rPr>
              <w:t xml:space="preserve">Итого </w:t>
            </w:r>
          </w:p>
        </w:tc>
        <w:tc>
          <w:tcPr>
            <w:tcW w:w="850"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550,910</w:t>
            </w:r>
          </w:p>
        </w:tc>
        <w:tc>
          <w:tcPr>
            <w:tcW w:w="992" w:type="dxa"/>
            <w:tcBorders>
              <w:top w:val="single" w:sz="4" w:space="0" w:color="auto"/>
              <w:left w:val="single" w:sz="4" w:space="0" w:color="auto"/>
              <w:bottom w:val="single" w:sz="4" w:space="0" w:color="auto"/>
            </w:tcBorders>
          </w:tcPr>
          <w:p w:rsidR="00E11490" w:rsidRPr="00E11490" w:rsidRDefault="00E11490" w:rsidP="00E11490">
            <w:pPr>
              <w:jc w:val="center"/>
              <w:rPr>
                <w:color w:val="000000"/>
                <w:sz w:val="18"/>
                <w:szCs w:val="18"/>
                <w:lang w:eastAsia="en-US"/>
              </w:rPr>
            </w:pPr>
            <w:r w:rsidRPr="00E11490">
              <w:rPr>
                <w:color w:val="000000"/>
                <w:sz w:val="18"/>
                <w:szCs w:val="18"/>
                <w:lang w:eastAsia="en-US"/>
              </w:rPr>
              <w:t>550,910</w:t>
            </w:r>
          </w:p>
        </w:tc>
        <w:tc>
          <w:tcPr>
            <w:tcW w:w="851" w:type="dxa"/>
            <w:tcBorders>
              <w:top w:val="single" w:sz="4" w:space="0" w:color="auto"/>
              <w:left w:val="single" w:sz="4" w:space="0" w:color="auto"/>
              <w:bottom w:val="single" w:sz="4" w:space="0" w:color="auto"/>
            </w:tcBorders>
          </w:tcPr>
          <w:p w:rsidR="00E11490" w:rsidRPr="00E11490" w:rsidRDefault="00E11490" w:rsidP="00E11490">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c>
          <w:tcPr>
            <w:tcW w:w="1134" w:type="dxa"/>
            <w:tcBorders>
              <w:top w:val="single" w:sz="4" w:space="0" w:color="auto"/>
              <w:left w:val="single" w:sz="4" w:space="0" w:color="auto"/>
              <w:bottom w:val="single" w:sz="4" w:space="0" w:color="auto"/>
            </w:tcBorders>
          </w:tcPr>
          <w:p w:rsidR="00E11490" w:rsidRPr="00E11490" w:rsidRDefault="00E11490" w:rsidP="00E11490">
            <w:pPr>
              <w:autoSpaceDE w:val="0"/>
              <w:autoSpaceDN w:val="0"/>
              <w:adjustRightInd w:val="0"/>
              <w:jc w:val="center"/>
              <w:rPr>
                <w:sz w:val="18"/>
                <w:szCs w:val="18"/>
                <w:lang w:eastAsia="en-US"/>
              </w:rPr>
            </w:pPr>
          </w:p>
        </w:tc>
        <w:tc>
          <w:tcPr>
            <w:tcW w:w="1515" w:type="dxa"/>
            <w:tcBorders>
              <w:top w:val="single" w:sz="4" w:space="0" w:color="auto"/>
              <w:left w:val="single" w:sz="4" w:space="0" w:color="auto"/>
              <w:bottom w:val="single" w:sz="4" w:space="0" w:color="auto"/>
              <w:right w:val="single" w:sz="4" w:space="0" w:color="auto"/>
            </w:tcBorders>
          </w:tcPr>
          <w:p w:rsidR="00E11490" w:rsidRPr="00E11490" w:rsidRDefault="00E11490" w:rsidP="00E11490">
            <w:pPr>
              <w:jc w:val="center"/>
              <w:rPr>
                <w:sz w:val="18"/>
                <w:szCs w:val="18"/>
                <w:lang w:eastAsia="en-US"/>
              </w:rPr>
            </w:pPr>
          </w:p>
        </w:tc>
      </w:tr>
    </w:tbl>
    <w:p w:rsidR="00E11490" w:rsidRDefault="00E11490" w:rsidP="00E11490">
      <w:pPr>
        <w:spacing w:line="216" w:lineRule="auto"/>
        <w:rPr>
          <w:sz w:val="18"/>
          <w:szCs w:val="18"/>
        </w:rPr>
      </w:pPr>
      <w:r>
        <w:rPr>
          <w:sz w:val="18"/>
          <w:szCs w:val="18"/>
        </w:rPr>
        <w:t>_________________________________________________________________________________________________________________</w:t>
      </w:r>
    </w:p>
    <w:p w:rsidR="00E11490" w:rsidRDefault="00E11490" w:rsidP="00A7673F">
      <w:pPr>
        <w:autoSpaceDE w:val="0"/>
        <w:autoSpaceDN w:val="0"/>
        <w:adjustRightInd w:val="0"/>
        <w:jc w:val="center"/>
        <w:rPr>
          <w:b/>
          <w:sz w:val="18"/>
          <w:szCs w:val="18"/>
        </w:rPr>
      </w:pPr>
      <w:r w:rsidRPr="00E042F5">
        <w:rPr>
          <w:b/>
          <w:sz w:val="18"/>
          <w:szCs w:val="18"/>
        </w:rPr>
        <w:t xml:space="preserve">Постановление администрации Мошковского сельсовета Бековского района </w:t>
      </w:r>
      <w:r>
        <w:rPr>
          <w:b/>
          <w:sz w:val="18"/>
          <w:szCs w:val="18"/>
        </w:rPr>
        <w:t>П</w:t>
      </w:r>
      <w:r w:rsidRPr="00E042F5">
        <w:rPr>
          <w:b/>
          <w:sz w:val="18"/>
          <w:szCs w:val="18"/>
        </w:rPr>
        <w:t>ензенской области от 2</w:t>
      </w:r>
      <w:r w:rsidR="005A7350">
        <w:rPr>
          <w:b/>
          <w:sz w:val="18"/>
          <w:szCs w:val="18"/>
        </w:rPr>
        <w:t>8</w:t>
      </w:r>
      <w:r w:rsidRPr="00E042F5">
        <w:rPr>
          <w:b/>
          <w:bCs/>
          <w:sz w:val="18"/>
          <w:szCs w:val="18"/>
        </w:rPr>
        <w:t>.04.2020 №</w:t>
      </w:r>
      <w:r>
        <w:rPr>
          <w:b/>
          <w:bCs/>
          <w:sz w:val="18"/>
          <w:szCs w:val="18"/>
        </w:rPr>
        <w:t xml:space="preserve"> 33 «</w:t>
      </w:r>
      <w:r w:rsidRPr="00E11490">
        <w:rPr>
          <w:b/>
          <w:sz w:val="18"/>
          <w:szCs w:val="18"/>
        </w:rPr>
        <w:t xml:space="preserve">О внесении изменений в муниципальную программу Мошковского сельсовета Бековского района Пензенской области </w:t>
      </w:r>
      <w:r w:rsidRPr="00E11490">
        <w:rPr>
          <w:b/>
          <w:bCs/>
          <w:spacing w:val="-1"/>
          <w:sz w:val="18"/>
          <w:szCs w:val="18"/>
        </w:rPr>
        <w:t>«</w:t>
      </w:r>
      <w:r w:rsidRPr="00E11490">
        <w:rPr>
          <w:b/>
          <w:spacing w:val="-2"/>
          <w:sz w:val="18"/>
          <w:szCs w:val="18"/>
        </w:rPr>
        <w:t>Организация муниципального управления в Мошковском сельсовете Бековского района Пензенской области»</w:t>
      </w:r>
      <w:r w:rsidRPr="00E11490">
        <w:rPr>
          <w:b/>
          <w:sz w:val="18"/>
          <w:szCs w:val="18"/>
        </w:rPr>
        <w:t>, утвержденную постановлением администрации Мошковского сельсовета Бековского района Пензенской области от 28.09.2018 № 48</w:t>
      </w:r>
      <w:r>
        <w:rPr>
          <w:b/>
          <w:sz w:val="18"/>
          <w:szCs w:val="18"/>
        </w:rPr>
        <w:t>»</w:t>
      </w:r>
    </w:p>
    <w:p w:rsidR="00E11490" w:rsidRPr="00E11490" w:rsidRDefault="00E11490" w:rsidP="00A7673F">
      <w:pPr>
        <w:tabs>
          <w:tab w:val="left" w:pos="3213"/>
        </w:tabs>
        <w:jc w:val="both"/>
        <w:rPr>
          <w:sz w:val="18"/>
          <w:szCs w:val="18"/>
        </w:rPr>
      </w:pPr>
      <w:r w:rsidRPr="00E11490">
        <w:rPr>
          <w:bCs/>
          <w:sz w:val="18"/>
          <w:szCs w:val="18"/>
        </w:rPr>
        <w:t>В соответствии</w:t>
      </w:r>
      <w:r w:rsidRPr="00E11490">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E11490">
        <w:rPr>
          <w:bCs/>
          <w:sz w:val="18"/>
          <w:szCs w:val="18"/>
        </w:rPr>
        <w:t xml:space="preserve">Об утверждении Порядка разработки и реализации муниципальных программ </w:t>
      </w:r>
      <w:r w:rsidRPr="00E11490">
        <w:rPr>
          <w:sz w:val="18"/>
          <w:szCs w:val="18"/>
        </w:rPr>
        <w:t>Мошковского</w:t>
      </w:r>
      <w:r w:rsidRPr="00E11490">
        <w:rPr>
          <w:bCs/>
          <w:sz w:val="18"/>
          <w:szCs w:val="18"/>
        </w:rPr>
        <w:t xml:space="preserve">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E11490">
        <w:rPr>
          <w:sz w:val="18"/>
          <w:szCs w:val="18"/>
        </w:rPr>
        <w:t>, на основании статьи 23 Устава Мошковского сельсовета Бековского района Пензенской области</w:t>
      </w:r>
    </w:p>
    <w:p w:rsidR="00E11490" w:rsidRPr="00E11490" w:rsidRDefault="00E11490" w:rsidP="00A7673F">
      <w:pPr>
        <w:autoSpaceDE w:val="0"/>
        <w:autoSpaceDN w:val="0"/>
        <w:adjustRightInd w:val="0"/>
        <w:jc w:val="center"/>
        <w:rPr>
          <w:sz w:val="18"/>
          <w:szCs w:val="18"/>
        </w:rPr>
      </w:pPr>
      <w:r w:rsidRPr="00E11490">
        <w:rPr>
          <w:sz w:val="18"/>
          <w:szCs w:val="18"/>
        </w:rPr>
        <w:t xml:space="preserve">администрация Мошковского сельсовета </w:t>
      </w:r>
      <w:r w:rsidRPr="00E11490">
        <w:rPr>
          <w:b/>
          <w:sz w:val="18"/>
          <w:szCs w:val="18"/>
        </w:rPr>
        <w:t>постановляет</w:t>
      </w:r>
      <w:r w:rsidRPr="00E11490">
        <w:rPr>
          <w:sz w:val="18"/>
          <w:szCs w:val="18"/>
        </w:rPr>
        <w:t>:</w:t>
      </w:r>
    </w:p>
    <w:p w:rsidR="00E11490" w:rsidRPr="00E11490" w:rsidRDefault="00E11490" w:rsidP="00A7673F">
      <w:pPr>
        <w:autoSpaceDE w:val="0"/>
        <w:autoSpaceDN w:val="0"/>
        <w:adjustRightInd w:val="0"/>
        <w:jc w:val="both"/>
        <w:rPr>
          <w:sz w:val="18"/>
          <w:szCs w:val="18"/>
        </w:rPr>
      </w:pPr>
      <w:r w:rsidRPr="00E11490">
        <w:rPr>
          <w:bCs/>
          <w:sz w:val="18"/>
          <w:szCs w:val="18"/>
        </w:rPr>
        <w:t xml:space="preserve">1. Внести в </w:t>
      </w:r>
      <w:r w:rsidRPr="00E11490">
        <w:rPr>
          <w:sz w:val="18"/>
          <w:szCs w:val="18"/>
        </w:rPr>
        <w:t>муниципальную программу Мошковского сельсовета Бековского района Пензенской области</w:t>
      </w:r>
      <w:r w:rsidRPr="00E11490">
        <w:rPr>
          <w:bCs/>
          <w:spacing w:val="-1"/>
          <w:sz w:val="18"/>
          <w:szCs w:val="18"/>
        </w:rPr>
        <w:t xml:space="preserve"> «</w:t>
      </w:r>
      <w:r w:rsidRPr="00E11490">
        <w:rPr>
          <w:spacing w:val="-2"/>
          <w:sz w:val="18"/>
          <w:szCs w:val="18"/>
        </w:rPr>
        <w:t>Организация муниципального управления в Мошковском сельсовете Бековского района Пензенской области</w:t>
      </w:r>
      <w:r w:rsidRPr="00E11490">
        <w:rPr>
          <w:sz w:val="18"/>
          <w:szCs w:val="18"/>
        </w:rPr>
        <w:t>», утвержденную постановлением администрации Мошковского сельсовета Бековского района Пензенской области от 28.09.2018 № 48,</w:t>
      </w:r>
      <w:r w:rsidRPr="00E11490">
        <w:rPr>
          <w:b/>
          <w:sz w:val="18"/>
          <w:szCs w:val="18"/>
        </w:rPr>
        <w:t xml:space="preserve"> </w:t>
      </w:r>
      <w:r w:rsidRPr="00E11490">
        <w:rPr>
          <w:sz w:val="18"/>
          <w:szCs w:val="18"/>
        </w:rPr>
        <w:t>следующие изменения:</w:t>
      </w:r>
    </w:p>
    <w:p w:rsidR="00E11490" w:rsidRPr="00E11490" w:rsidRDefault="00E11490" w:rsidP="00A7673F">
      <w:pPr>
        <w:pStyle w:val="ConsPlusTitle"/>
        <w:widowControl/>
        <w:jc w:val="both"/>
        <w:rPr>
          <w:rFonts w:ascii="Times New Roman" w:hAnsi="Times New Roman" w:cs="Times New Roman"/>
          <w:b w:val="0"/>
          <w:sz w:val="18"/>
          <w:szCs w:val="18"/>
        </w:rPr>
      </w:pPr>
      <w:r w:rsidRPr="00E11490">
        <w:rPr>
          <w:rFonts w:ascii="Times New Roman" w:hAnsi="Times New Roman" w:cs="Times New Roman"/>
          <w:b w:val="0"/>
          <w:sz w:val="18"/>
          <w:szCs w:val="18"/>
        </w:rPr>
        <w:t>1.1. В паспорте муниципальной программы позицию «Объемы бюджетных ассигнований муниципальной программы (по годам и источникам финансирования)» изложить в следующей редакции:</w:t>
      </w:r>
    </w:p>
    <w:p w:rsidR="00E11490" w:rsidRPr="00E11490" w:rsidRDefault="00E11490" w:rsidP="00A7673F">
      <w:pPr>
        <w:pStyle w:val="ConsPlusTitle"/>
        <w:widowControl/>
        <w:jc w:val="both"/>
        <w:rPr>
          <w:rFonts w:ascii="Times New Roman" w:hAnsi="Times New Roman" w:cs="Times New Roman"/>
          <w:b w:val="0"/>
          <w:sz w:val="18"/>
          <w:szCs w:val="18"/>
        </w:rPr>
      </w:pPr>
      <w:r w:rsidRPr="00E11490">
        <w:rPr>
          <w:rFonts w:ascii="Times New Roman" w:hAnsi="Times New Roman" w:cs="Times New Roman"/>
          <w:b w:val="0"/>
          <w:sz w:val="18"/>
          <w:szCs w:val="18"/>
        </w:rPr>
        <w:t>«</w:t>
      </w:r>
    </w:p>
    <w:tbl>
      <w:tblPr>
        <w:tblW w:w="9680" w:type="dxa"/>
        <w:jc w:val="center"/>
        <w:tblCellSpacing w:w="5" w:type="nil"/>
        <w:tblLayout w:type="fixed"/>
        <w:tblCellMar>
          <w:left w:w="75" w:type="dxa"/>
          <w:right w:w="75" w:type="dxa"/>
        </w:tblCellMar>
        <w:tblLook w:val="0000" w:firstRow="0" w:lastRow="0" w:firstColumn="0" w:lastColumn="0" w:noHBand="0" w:noVBand="0"/>
      </w:tblPr>
      <w:tblGrid>
        <w:gridCol w:w="3619"/>
        <w:gridCol w:w="6061"/>
      </w:tblGrid>
      <w:tr w:rsidR="00E11490" w:rsidRPr="00E11490" w:rsidTr="001A35FC">
        <w:trPr>
          <w:trHeight w:val="273"/>
          <w:tblCellSpacing w:w="5" w:type="nil"/>
          <w:jc w:val="center"/>
        </w:trPr>
        <w:tc>
          <w:tcPr>
            <w:tcW w:w="3619" w:type="dxa"/>
            <w:tcBorders>
              <w:top w:val="single" w:sz="4" w:space="0" w:color="auto"/>
              <w:left w:val="single" w:sz="4" w:space="0" w:color="auto"/>
              <w:bottom w:val="single" w:sz="4" w:space="0" w:color="auto"/>
              <w:right w:val="single" w:sz="4" w:space="0" w:color="auto"/>
            </w:tcBorders>
          </w:tcPr>
          <w:p w:rsidR="00E11490" w:rsidRPr="00E11490" w:rsidRDefault="00E11490" w:rsidP="00A7673F">
            <w:pPr>
              <w:pStyle w:val="ConsPlusCell"/>
              <w:rPr>
                <w:rFonts w:ascii="Times New Roman" w:hAnsi="Times New Roman" w:cs="Times New Roman"/>
                <w:sz w:val="18"/>
                <w:szCs w:val="18"/>
              </w:rPr>
            </w:pPr>
            <w:r w:rsidRPr="00E11490">
              <w:rPr>
                <w:rFonts w:ascii="Times New Roman" w:hAnsi="Times New Roman" w:cs="Times New Roman"/>
                <w:sz w:val="18"/>
                <w:szCs w:val="18"/>
              </w:rPr>
              <w:t xml:space="preserve">Объемы бюджетных ассигнований муниципальной программы (по годам и источникам финансирования) </w:t>
            </w:r>
          </w:p>
        </w:tc>
        <w:tc>
          <w:tcPr>
            <w:tcW w:w="6061" w:type="dxa"/>
            <w:tcBorders>
              <w:top w:val="single" w:sz="4" w:space="0" w:color="auto"/>
              <w:left w:val="single" w:sz="4" w:space="0" w:color="auto"/>
              <w:bottom w:val="single" w:sz="4" w:space="0" w:color="auto"/>
              <w:right w:val="single" w:sz="4" w:space="0" w:color="auto"/>
            </w:tcBorders>
          </w:tcPr>
          <w:p w:rsidR="00E11490" w:rsidRPr="00E11490" w:rsidRDefault="00E11490" w:rsidP="00A7673F">
            <w:pPr>
              <w:jc w:val="both"/>
              <w:rPr>
                <w:color w:val="000000"/>
                <w:sz w:val="18"/>
                <w:szCs w:val="18"/>
              </w:rPr>
            </w:pPr>
            <w:r w:rsidRPr="00E11490">
              <w:rPr>
                <w:sz w:val="18"/>
                <w:szCs w:val="18"/>
              </w:rPr>
              <w:t xml:space="preserve">Объем бюджетных ассигнований на реализацию Программы за счет средств бюджета </w:t>
            </w:r>
            <w:r w:rsidRPr="00E11490">
              <w:rPr>
                <w:bCs/>
                <w:sz w:val="18"/>
                <w:szCs w:val="18"/>
              </w:rPr>
              <w:t>Мошковского</w:t>
            </w:r>
            <w:r w:rsidRPr="00E11490">
              <w:rPr>
                <w:sz w:val="18"/>
                <w:szCs w:val="18"/>
              </w:rPr>
              <w:t xml:space="preserve"> сельсовета Бековского района Пензенской области составляет </w:t>
            </w:r>
            <w:r w:rsidRPr="00E11490">
              <w:rPr>
                <w:color w:val="000000"/>
                <w:sz w:val="18"/>
                <w:szCs w:val="18"/>
              </w:rPr>
              <w:t>6 039,910 тыс. рублей, в том числе:</w:t>
            </w:r>
          </w:p>
          <w:p w:rsidR="00E11490" w:rsidRPr="00E11490" w:rsidRDefault="00E11490" w:rsidP="00A7673F">
            <w:pPr>
              <w:jc w:val="both"/>
              <w:rPr>
                <w:color w:val="000000"/>
                <w:sz w:val="18"/>
                <w:szCs w:val="18"/>
              </w:rPr>
            </w:pPr>
            <w:r w:rsidRPr="00E11490">
              <w:rPr>
                <w:color w:val="000000"/>
                <w:sz w:val="18"/>
                <w:szCs w:val="18"/>
              </w:rPr>
              <w:t xml:space="preserve">2019 год – </w:t>
            </w:r>
            <w:r w:rsidRPr="00E11490">
              <w:rPr>
                <w:bCs/>
                <w:iCs/>
                <w:color w:val="000000"/>
                <w:sz w:val="18"/>
                <w:szCs w:val="18"/>
              </w:rPr>
              <w:t xml:space="preserve">1 678,045 </w:t>
            </w:r>
            <w:r w:rsidRPr="00E11490">
              <w:rPr>
                <w:color w:val="000000"/>
                <w:sz w:val="18"/>
                <w:szCs w:val="18"/>
              </w:rPr>
              <w:t>тыс. руб.;</w:t>
            </w:r>
          </w:p>
          <w:p w:rsidR="00E11490" w:rsidRPr="00E11490" w:rsidRDefault="00E11490" w:rsidP="00A7673F">
            <w:pPr>
              <w:jc w:val="both"/>
              <w:rPr>
                <w:color w:val="000000"/>
                <w:sz w:val="18"/>
                <w:szCs w:val="18"/>
              </w:rPr>
            </w:pPr>
            <w:r w:rsidRPr="00E11490">
              <w:rPr>
                <w:color w:val="000000"/>
                <w:sz w:val="18"/>
                <w:szCs w:val="18"/>
              </w:rPr>
              <w:t xml:space="preserve">2020 год – </w:t>
            </w:r>
            <w:r w:rsidRPr="00E11490">
              <w:rPr>
                <w:bCs/>
                <w:iCs/>
                <w:color w:val="000000"/>
                <w:sz w:val="18"/>
                <w:szCs w:val="18"/>
              </w:rPr>
              <w:t xml:space="preserve">1 866,964 </w:t>
            </w:r>
            <w:r w:rsidRPr="00E11490">
              <w:rPr>
                <w:color w:val="000000"/>
                <w:sz w:val="18"/>
                <w:szCs w:val="18"/>
              </w:rPr>
              <w:t>тыс. руб.;</w:t>
            </w:r>
          </w:p>
          <w:p w:rsidR="00E11490" w:rsidRPr="00E11490" w:rsidRDefault="00E11490" w:rsidP="00A7673F">
            <w:pPr>
              <w:jc w:val="both"/>
              <w:rPr>
                <w:color w:val="000000"/>
                <w:sz w:val="18"/>
                <w:szCs w:val="18"/>
              </w:rPr>
            </w:pPr>
            <w:r w:rsidRPr="00E11490">
              <w:rPr>
                <w:color w:val="000000"/>
                <w:sz w:val="18"/>
                <w:szCs w:val="18"/>
              </w:rPr>
              <w:t xml:space="preserve">2021 год – </w:t>
            </w:r>
            <w:r w:rsidRPr="00E11490">
              <w:rPr>
                <w:bCs/>
                <w:iCs/>
                <w:color w:val="000000"/>
                <w:sz w:val="18"/>
                <w:szCs w:val="18"/>
              </w:rPr>
              <w:t xml:space="preserve">682,919 </w:t>
            </w:r>
            <w:r w:rsidRPr="00E11490">
              <w:rPr>
                <w:color w:val="000000"/>
                <w:sz w:val="18"/>
                <w:szCs w:val="18"/>
              </w:rPr>
              <w:t>тыс. руб.;</w:t>
            </w:r>
          </w:p>
          <w:p w:rsidR="00E11490" w:rsidRPr="00E11490" w:rsidRDefault="00E11490" w:rsidP="00A7673F">
            <w:pPr>
              <w:jc w:val="both"/>
              <w:rPr>
                <w:color w:val="000000"/>
                <w:sz w:val="18"/>
                <w:szCs w:val="18"/>
              </w:rPr>
            </w:pPr>
            <w:r w:rsidRPr="00E11490">
              <w:rPr>
                <w:color w:val="000000"/>
                <w:sz w:val="18"/>
                <w:szCs w:val="18"/>
              </w:rPr>
              <w:t xml:space="preserve">2022 год – </w:t>
            </w:r>
            <w:r w:rsidRPr="00E11490">
              <w:rPr>
                <w:bCs/>
                <w:iCs/>
                <w:color w:val="000000"/>
                <w:sz w:val="18"/>
                <w:szCs w:val="18"/>
              </w:rPr>
              <w:t xml:space="preserve">603,994 </w:t>
            </w:r>
            <w:r w:rsidRPr="00E11490">
              <w:rPr>
                <w:color w:val="000000"/>
                <w:sz w:val="18"/>
                <w:szCs w:val="18"/>
              </w:rPr>
              <w:t>тыс. руб.;</w:t>
            </w:r>
          </w:p>
          <w:p w:rsidR="00E11490" w:rsidRPr="00E11490" w:rsidRDefault="00E11490" w:rsidP="00A7673F">
            <w:pPr>
              <w:jc w:val="both"/>
              <w:rPr>
                <w:color w:val="000000"/>
                <w:sz w:val="18"/>
                <w:szCs w:val="18"/>
              </w:rPr>
            </w:pPr>
            <w:r w:rsidRPr="00E11490">
              <w:rPr>
                <w:color w:val="000000"/>
                <w:sz w:val="18"/>
                <w:szCs w:val="18"/>
              </w:rPr>
              <w:t xml:space="preserve">2023 год – </w:t>
            </w:r>
            <w:r w:rsidRPr="00E11490">
              <w:rPr>
                <w:bCs/>
                <w:iCs/>
                <w:color w:val="000000"/>
                <w:sz w:val="18"/>
                <w:szCs w:val="18"/>
              </w:rPr>
              <w:t xml:space="preserve">603,994 </w:t>
            </w:r>
            <w:r w:rsidRPr="00E11490">
              <w:rPr>
                <w:color w:val="000000"/>
                <w:sz w:val="18"/>
                <w:szCs w:val="18"/>
              </w:rPr>
              <w:t>тыс. руб.;</w:t>
            </w:r>
          </w:p>
          <w:p w:rsidR="00E11490" w:rsidRPr="00E11490" w:rsidRDefault="00E11490" w:rsidP="00A7673F">
            <w:pPr>
              <w:jc w:val="both"/>
              <w:rPr>
                <w:sz w:val="18"/>
                <w:szCs w:val="18"/>
              </w:rPr>
            </w:pPr>
            <w:r w:rsidRPr="00E11490">
              <w:rPr>
                <w:color w:val="000000"/>
                <w:sz w:val="18"/>
                <w:szCs w:val="18"/>
              </w:rPr>
              <w:t xml:space="preserve">2024 год – </w:t>
            </w:r>
            <w:r w:rsidRPr="00E11490">
              <w:rPr>
                <w:bCs/>
                <w:iCs/>
                <w:color w:val="000000"/>
                <w:sz w:val="18"/>
                <w:szCs w:val="18"/>
              </w:rPr>
              <w:t xml:space="preserve">603,994 </w:t>
            </w:r>
            <w:r w:rsidRPr="00E11490">
              <w:rPr>
                <w:color w:val="000000"/>
                <w:sz w:val="18"/>
                <w:szCs w:val="18"/>
              </w:rPr>
              <w:t>тыс. руб.</w:t>
            </w:r>
          </w:p>
        </w:tc>
      </w:tr>
    </w:tbl>
    <w:p w:rsidR="00E11490" w:rsidRPr="00E11490" w:rsidRDefault="00E11490" w:rsidP="00A7673F">
      <w:pPr>
        <w:pStyle w:val="ConsPlusTitle"/>
        <w:widowControl/>
        <w:jc w:val="right"/>
        <w:rPr>
          <w:rFonts w:ascii="Times New Roman" w:hAnsi="Times New Roman" w:cs="Times New Roman"/>
          <w:b w:val="0"/>
          <w:sz w:val="18"/>
          <w:szCs w:val="18"/>
        </w:rPr>
      </w:pPr>
      <w:r w:rsidRPr="00E11490">
        <w:rPr>
          <w:rFonts w:ascii="Times New Roman" w:hAnsi="Times New Roman" w:cs="Times New Roman"/>
          <w:b w:val="0"/>
          <w:sz w:val="18"/>
          <w:szCs w:val="18"/>
        </w:rPr>
        <w:t>»;</w:t>
      </w:r>
    </w:p>
    <w:p w:rsidR="00E11490" w:rsidRPr="00E11490" w:rsidRDefault="00E11490" w:rsidP="00A7673F">
      <w:pPr>
        <w:pStyle w:val="ConsPlusTitle"/>
        <w:widowControl/>
        <w:jc w:val="both"/>
        <w:rPr>
          <w:rFonts w:ascii="Times New Roman" w:hAnsi="Times New Roman" w:cs="Times New Roman"/>
          <w:b w:val="0"/>
          <w:sz w:val="18"/>
          <w:szCs w:val="18"/>
        </w:rPr>
      </w:pPr>
      <w:r w:rsidRPr="00E11490">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E11490" w:rsidRPr="00E11490" w:rsidRDefault="00E11490" w:rsidP="00A7673F">
      <w:pPr>
        <w:pStyle w:val="21"/>
        <w:spacing w:after="0" w:line="240" w:lineRule="auto"/>
        <w:jc w:val="center"/>
        <w:rPr>
          <w:b/>
          <w:sz w:val="18"/>
          <w:szCs w:val="18"/>
        </w:rPr>
      </w:pPr>
      <w:r w:rsidRPr="00E11490">
        <w:rPr>
          <w:b/>
          <w:sz w:val="18"/>
          <w:szCs w:val="18"/>
        </w:rPr>
        <w:t>«4. Ресурсное обеспечение и перечень мероприятий муниципальной программы</w:t>
      </w:r>
    </w:p>
    <w:p w:rsidR="00E11490" w:rsidRPr="00E11490" w:rsidRDefault="00E11490" w:rsidP="00A7673F">
      <w:pPr>
        <w:jc w:val="both"/>
        <w:rPr>
          <w:sz w:val="18"/>
          <w:szCs w:val="18"/>
        </w:rPr>
      </w:pPr>
      <w:r w:rsidRPr="00E11490">
        <w:rPr>
          <w:sz w:val="18"/>
          <w:szCs w:val="18"/>
        </w:rPr>
        <w:t>Общий объем финансирования муниципальной программы составляет 6 039,910 тыс. рублей, в том числе:</w:t>
      </w:r>
    </w:p>
    <w:p w:rsidR="00E11490" w:rsidRPr="00E11490" w:rsidRDefault="00E11490" w:rsidP="00A7673F">
      <w:pPr>
        <w:jc w:val="both"/>
        <w:rPr>
          <w:color w:val="000000"/>
          <w:sz w:val="18"/>
          <w:szCs w:val="18"/>
        </w:rPr>
      </w:pPr>
      <w:r w:rsidRPr="00E11490">
        <w:rPr>
          <w:color w:val="000000"/>
          <w:sz w:val="18"/>
          <w:szCs w:val="18"/>
        </w:rPr>
        <w:t xml:space="preserve">2019 год – </w:t>
      </w:r>
      <w:r w:rsidRPr="00E11490">
        <w:rPr>
          <w:bCs/>
          <w:iCs/>
          <w:color w:val="000000"/>
          <w:sz w:val="18"/>
          <w:szCs w:val="18"/>
        </w:rPr>
        <w:t xml:space="preserve">1 678,045 </w:t>
      </w:r>
      <w:r w:rsidRPr="00E11490">
        <w:rPr>
          <w:color w:val="000000"/>
          <w:sz w:val="18"/>
          <w:szCs w:val="18"/>
        </w:rPr>
        <w:t>тыс. руб.;</w:t>
      </w:r>
    </w:p>
    <w:p w:rsidR="00E11490" w:rsidRPr="00E11490" w:rsidRDefault="00E11490" w:rsidP="00A7673F">
      <w:pPr>
        <w:jc w:val="both"/>
        <w:rPr>
          <w:color w:val="000000"/>
          <w:sz w:val="18"/>
          <w:szCs w:val="18"/>
        </w:rPr>
      </w:pPr>
      <w:r w:rsidRPr="00E11490">
        <w:rPr>
          <w:color w:val="000000"/>
          <w:sz w:val="18"/>
          <w:szCs w:val="18"/>
        </w:rPr>
        <w:t xml:space="preserve">2020 год – </w:t>
      </w:r>
      <w:r w:rsidRPr="00E11490">
        <w:rPr>
          <w:bCs/>
          <w:iCs/>
          <w:color w:val="000000"/>
          <w:sz w:val="18"/>
          <w:szCs w:val="18"/>
        </w:rPr>
        <w:t xml:space="preserve">1 866,964 </w:t>
      </w:r>
      <w:r w:rsidRPr="00E11490">
        <w:rPr>
          <w:color w:val="000000"/>
          <w:sz w:val="18"/>
          <w:szCs w:val="18"/>
        </w:rPr>
        <w:t>тыс. руб.;</w:t>
      </w:r>
    </w:p>
    <w:p w:rsidR="00E11490" w:rsidRPr="00E11490" w:rsidRDefault="00E11490" w:rsidP="00A7673F">
      <w:pPr>
        <w:jc w:val="both"/>
        <w:rPr>
          <w:color w:val="000000"/>
          <w:sz w:val="18"/>
          <w:szCs w:val="18"/>
        </w:rPr>
      </w:pPr>
      <w:r w:rsidRPr="00E11490">
        <w:rPr>
          <w:color w:val="000000"/>
          <w:sz w:val="18"/>
          <w:szCs w:val="18"/>
        </w:rPr>
        <w:t xml:space="preserve">2021 год – </w:t>
      </w:r>
      <w:r w:rsidRPr="00E11490">
        <w:rPr>
          <w:bCs/>
          <w:iCs/>
          <w:color w:val="000000"/>
          <w:sz w:val="18"/>
          <w:szCs w:val="18"/>
        </w:rPr>
        <w:t xml:space="preserve">682,919 </w:t>
      </w:r>
      <w:r w:rsidRPr="00E11490">
        <w:rPr>
          <w:color w:val="000000"/>
          <w:sz w:val="18"/>
          <w:szCs w:val="18"/>
        </w:rPr>
        <w:t>тыс. руб.;</w:t>
      </w:r>
    </w:p>
    <w:p w:rsidR="00E11490" w:rsidRPr="00E11490" w:rsidRDefault="00E11490" w:rsidP="00A7673F">
      <w:pPr>
        <w:jc w:val="both"/>
        <w:rPr>
          <w:color w:val="000000"/>
          <w:sz w:val="18"/>
          <w:szCs w:val="18"/>
        </w:rPr>
      </w:pPr>
      <w:r w:rsidRPr="00E11490">
        <w:rPr>
          <w:color w:val="000000"/>
          <w:sz w:val="18"/>
          <w:szCs w:val="18"/>
        </w:rPr>
        <w:t xml:space="preserve">2022 год – </w:t>
      </w:r>
      <w:r w:rsidRPr="00E11490">
        <w:rPr>
          <w:bCs/>
          <w:iCs/>
          <w:color w:val="000000"/>
          <w:sz w:val="18"/>
          <w:szCs w:val="18"/>
        </w:rPr>
        <w:t xml:space="preserve">603,994 </w:t>
      </w:r>
      <w:r w:rsidRPr="00E11490">
        <w:rPr>
          <w:color w:val="000000"/>
          <w:sz w:val="18"/>
          <w:szCs w:val="18"/>
        </w:rPr>
        <w:t>тыс. руб.;</w:t>
      </w:r>
    </w:p>
    <w:p w:rsidR="00E11490" w:rsidRPr="00E11490" w:rsidRDefault="00E11490" w:rsidP="00A7673F">
      <w:pPr>
        <w:jc w:val="both"/>
        <w:rPr>
          <w:color w:val="000000"/>
          <w:sz w:val="18"/>
          <w:szCs w:val="18"/>
        </w:rPr>
      </w:pPr>
      <w:r w:rsidRPr="00E11490">
        <w:rPr>
          <w:color w:val="000000"/>
          <w:sz w:val="18"/>
          <w:szCs w:val="18"/>
        </w:rPr>
        <w:t xml:space="preserve">2023 год – </w:t>
      </w:r>
      <w:r w:rsidRPr="00E11490">
        <w:rPr>
          <w:bCs/>
          <w:iCs/>
          <w:color w:val="000000"/>
          <w:sz w:val="18"/>
          <w:szCs w:val="18"/>
        </w:rPr>
        <w:t xml:space="preserve">603,994 </w:t>
      </w:r>
      <w:r w:rsidRPr="00E11490">
        <w:rPr>
          <w:color w:val="000000"/>
          <w:sz w:val="18"/>
          <w:szCs w:val="18"/>
        </w:rPr>
        <w:t>тыс. руб.;</w:t>
      </w:r>
    </w:p>
    <w:p w:rsidR="00E11490" w:rsidRPr="00E11490" w:rsidRDefault="00E11490" w:rsidP="00A7673F">
      <w:pPr>
        <w:autoSpaceDE w:val="0"/>
        <w:autoSpaceDN w:val="0"/>
        <w:adjustRightInd w:val="0"/>
        <w:jc w:val="both"/>
        <w:outlineLvl w:val="1"/>
        <w:rPr>
          <w:color w:val="000000"/>
          <w:sz w:val="18"/>
          <w:szCs w:val="18"/>
        </w:rPr>
      </w:pPr>
      <w:r w:rsidRPr="00E11490">
        <w:rPr>
          <w:color w:val="000000"/>
          <w:sz w:val="18"/>
          <w:szCs w:val="18"/>
        </w:rPr>
        <w:t xml:space="preserve">2024 год – </w:t>
      </w:r>
      <w:r w:rsidRPr="00E11490">
        <w:rPr>
          <w:bCs/>
          <w:iCs/>
          <w:color w:val="000000"/>
          <w:sz w:val="18"/>
          <w:szCs w:val="18"/>
        </w:rPr>
        <w:t xml:space="preserve">603,994 </w:t>
      </w:r>
      <w:r w:rsidRPr="00E11490">
        <w:rPr>
          <w:color w:val="000000"/>
          <w:sz w:val="18"/>
          <w:szCs w:val="18"/>
        </w:rPr>
        <w:t>тыс. руб.</w:t>
      </w:r>
    </w:p>
    <w:p w:rsidR="00E11490" w:rsidRPr="00E11490" w:rsidRDefault="00E11490" w:rsidP="00A7673F">
      <w:pPr>
        <w:autoSpaceDE w:val="0"/>
        <w:autoSpaceDN w:val="0"/>
        <w:adjustRightInd w:val="0"/>
        <w:jc w:val="both"/>
        <w:outlineLvl w:val="1"/>
        <w:rPr>
          <w:sz w:val="18"/>
          <w:szCs w:val="18"/>
          <w:lang w:eastAsia="ar-SA"/>
        </w:rPr>
      </w:pPr>
      <w:r w:rsidRPr="00E11490">
        <w:rPr>
          <w:sz w:val="18"/>
          <w:szCs w:val="18"/>
          <w:lang w:eastAsia="ar-SA"/>
        </w:rPr>
        <w:t>Сведения о ресурсном обеспечении муниципальной программы за счет всех источников приводятся в приложении № 2 к муниципальной программе.</w:t>
      </w:r>
    </w:p>
    <w:p w:rsidR="00E11490" w:rsidRPr="00E11490" w:rsidRDefault="00E11490" w:rsidP="00A7673F">
      <w:pPr>
        <w:tabs>
          <w:tab w:val="left" w:pos="709"/>
        </w:tabs>
        <w:suppressAutoHyphens/>
        <w:autoSpaceDE w:val="0"/>
        <w:autoSpaceDN w:val="0"/>
        <w:adjustRightInd w:val="0"/>
        <w:jc w:val="both"/>
        <w:rPr>
          <w:sz w:val="18"/>
          <w:szCs w:val="18"/>
          <w:lang w:eastAsia="ar-SA"/>
        </w:rPr>
      </w:pPr>
      <w:r w:rsidRPr="00E11490">
        <w:rPr>
          <w:sz w:val="18"/>
          <w:szCs w:val="18"/>
          <w:lang w:eastAsia="ar-SA"/>
        </w:rPr>
        <w:t xml:space="preserve">Сведения о ресурсном обеспечении муниципальной программы за счет средств бюджета </w:t>
      </w:r>
      <w:r w:rsidRPr="00E11490">
        <w:rPr>
          <w:sz w:val="18"/>
          <w:szCs w:val="18"/>
        </w:rPr>
        <w:t>Мошковского</w:t>
      </w:r>
      <w:r w:rsidRPr="00E11490">
        <w:rPr>
          <w:sz w:val="18"/>
          <w:szCs w:val="18"/>
          <w:lang w:eastAsia="ar-SA"/>
        </w:rPr>
        <w:t xml:space="preserve"> сельсовета Бековского района Пензенской области приводятся в приложении № 3 к муниципальной программе. </w:t>
      </w:r>
    </w:p>
    <w:p w:rsidR="00E11490" w:rsidRPr="00E11490" w:rsidRDefault="00E11490" w:rsidP="00A7673F">
      <w:pPr>
        <w:suppressAutoHyphens/>
        <w:autoSpaceDE w:val="0"/>
        <w:autoSpaceDN w:val="0"/>
        <w:adjustRightInd w:val="0"/>
        <w:jc w:val="both"/>
        <w:rPr>
          <w:sz w:val="18"/>
          <w:szCs w:val="18"/>
          <w:lang w:eastAsia="ar-SA"/>
        </w:rPr>
      </w:pPr>
      <w:r w:rsidRPr="00E11490">
        <w:rPr>
          <w:sz w:val="18"/>
          <w:szCs w:val="18"/>
          <w:lang w:eastAsia="ar-SA"/>
        </w:rPr>
        <w:t xml:space="preserve">Ресурсное обеспечение реализации муниципальной программы за счет средств бюджета </w:t>
      </w:r>
      <w:r w:rsidRPr="00E11490">
        <w:rPr>
          <w:sz w:val="18"/>
          <w:szCs w:val="18"/>
        </w:rPr>
        <w:t>Мошковского</w:t>
      </w:r>
      <w:r w:rsidRPr="00E11490">
        <w:rPr>
          <w:sz w:val="18"/>
          <w:szCs w:val="18"/>
          <w:lang w:eastAsia="ar-SA"/>
        </w:rPr>
        <w:t xml:space="preserve">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E11490" w:rsidRPr="00E11490" w:rsidRDefault="00E11490" w:rsidP="00A7673F">
      <w:pPr>
        <w:jc w:val="both"/>
        <w:rPr>
          <w:sz w:val="18"/>
          <w:szCs w:val="18"/>
        </w:rPr>
      </w:pPr>
      <w:r w:rsidRPr="00E11490">
        <w:rPr>
          <w:sz w:val="18"/>
          <w:szCs w:val="18"/>
          <w:lang w:eastAsia="ar-SA"/>
        </w:rPr>
        <w:t xml:space="preserve"> 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r w:rsidRPr="00E11490">
        <w:rPr>
          <w:sz w:val="18"/>
          <w:szCs w:val="18"/>
        </w:rPr>
        <w:t>»;</w:t>
      </w:r>
    </w:p>
    <w:p w:rsidR="00E11490" w:rsidRPr="00E11490" w:rsidRDefault="00E11490" w:rsidP="00A7673F">
      <w:pPr>
        <w:pStyle w:val="ConsPlusCell"/>
        <w:jc w:val="both"/>
        <w:rPr>
          <w:rFonts w:ascii="Times New Roman" w:hAnsi="Times New Roman" w:cs="Times New Roman"/>
          <w:snapToGrid w:val="0"/>
          <w:sz w:val="18"/>
          <w:szCs w:val="18"/>
        </w:rPr>
      </w:pPr>
      <w:r w:rsidRPr="00E11490">
        <w:rPr>
          <w:rFonts w:ascii="Times New Roman" w:hAnsi="Times New Roman" w:cs="Times New Roman"/>
          <w:sz w:val="18"/>
          <w:szCs w:val="18"/>
        </w:rPr>
        <w:t>1.3. В паспорте подпрограммы «Обеспечение деятельности администрации Мошковского сельсовета Бековского района Пензенской области»</w:t>
      </w:r>
      <w:r w:rsidRPr="00E11490">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E11490" w:rsidRPr="00E11490" w:rsidRDefault="00E11490" w:rsidP="00A7673F">
      <w:pPr>
        <w:pStyle w:val="ConsPlusCell"/>
        <w:jc w:val="both"/>
        <w:rPr>
          <w:rFonts w:ascii="Times New Roman" w:hAnsi="Times New Roman" w:cs="Times New Roman"/>
          <w:snapToGrid w:val="0"/>
          <w:sz w:val="18"/>
          <w:szCs w:val="18"/>
        </w:rPr>
      </w:pPr>
      <w:r w:rsidRPr="00E11490">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E11490" w:rsidRPr="00E11490" w:rsidTr="001A35FC">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E11490" w:rsidRPr="00E11490" w:rsidRDefault="00E11490" w:rsidP="00A7673F">
            <w:pPr>
              <w:rPr>
                <w:sz w:val="18"/>
                <w:szCs w:val="18"/>
              </w:rPr>
            </w:pPr>
            <w:r w:rsidRPr="00E11490">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E11490" w:rsidRPr="00E11490" w:rsidRDefault="00E11490" w:rsidP="00A7673F">
            <w:pPr>
              <w:jc w:val="both"/>
              <w:rPr>
                <w:color w:val="000000"/>
                <w:sz w:val="18"/>
                <w:szCs w:val="18"/>
              </w:rPr>
            </w:pPr>
            <w:r w:rsidRPr="00E11490">
              <w:rPr>
                <w:sz w:val="18"/>
                <w:szCs w:val="18"/>
              </w:rPr>
              <w:t xml:space="preserve">Объем бюджетных ассигнований на реализацию подпрограммы из бюджета Мошковского сельсовета Бековского района Пензенской области составляет – </w:t>
            </w:r>
            <w:r w:rsidRPr="00E11490">
              <w:rPr>
                <w:color w:val="000000"/>
                <w:sz w:val="18"/>
                <w:szCs w:val="18"/>
              </w:rPr>
              <w:t>5 938,839 тыс. руб., в том числе:</w:t>
            </w:r>
          </w:p>
          <w:p w:rsidR="00E11490" w:rsidRPr="00E11490" w:rsidRDefault="00E11490" w:rsidP="00A7673F">
            <w:pPr>
              <w:pStyle w:val="83"/>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E11490">
              <w:rPr>
                <w:rFonts w:ascii="Times New Roman" w:hAnsi="Times New Roman"/>
                <w:color w:val="000000"/>
                <w:sz w:val="18"/>
                <w:szCs w:val="18"/>
              </w:rPr>
              <w:t xml:space="preserve">2019 год – </w:t>
            </w:r>
            <w:r w:rsidRPr="00E11490">
              <w:rPr>
                <w:rFonts w:ascii="Times New Roman" w:hAnsi="Times New Roman"/>
                <w:bCs/>
                <w:iCs/>
                <w:color w:val="000000"/>
                <w:sz w:val="18"/>
                <w:szCs w:val="18"/>
              </w:rPr>
              <w:t xml:space="preserve">1 658,630 </w:t>
            </w:r>
            <w:r w:rsidRPr="00E11490">
              <w:rPr>
                <w:rFonts w:ascii="Times New Roman" w:hAnsi="Times New Roman"/>
                <w:color w:val="000000"/>
                <w:sz w:val="18"/>
                <w:szCs w:val="18"/>
              </w:rPr>
              <w:t>тыс. руб.;</w:t>
            </w:r>
          </w:p>
          <w:p w:rsidR="00E11490" w:rsidRPr="00E11490" w:rsidRDefault="00E11490" w:rsidP="00A7673F">
            <w:pPr>
              <w:pStyle w:val="83"/>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E11490">
              <w:rPr>
                <w:rFonts w:ascii="Times New Roman" w:hAnsi="Times New Roman"/>
                <w:color w:val="000000"/>
                <w:sz w:val="18"/>
                <w:szCs w:val="18"/>
              </w:rPr>
              <w:t xml:space="preserve">2020 год – </w:t>
            </w:r>
            <w:r w:rsidRPr="00E11490">
              <w:rPr>
                <w:rFonts w:ascii="Times New Roman" w:hAnsi="Times New Roman"/>
                <w:bCs/>
                <w:iCs/>
                <w:color w:val="000000"/>
                <w:sz w:val="18"/>
                <w:szCs w:val="18"/>
              </w:rPr>
              <w:t xml:space="preserve">1 838,706 </w:t>
            </w:r>
            <w:r w:rsidRPr="00E11490">
              <w:rPr>
                <w:rFonts w:ascii="Times New Roman" w:hAnsi="Times New Roman"/>
                <w:color w:val="000000"/>
                <w:sz w:val="18"/>
                <w:szCs w:val="18"/>
              </w:rPr>
              <w:t>тыс. руб.;</w:t>
            </w:r>
          </w:p>
          <w:p w:rsidR="00E11490" w:rsidRPr="00E11490" w:rsidRDefault="00E11490" w:rsidP="00A7673F">
            <w:pPr>
              <w:pStyle w:val="83"/>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E11490">
              <w:rPr>
                <w:rFonts w:ascii="Times New Roman" w:hAnsi="Times New Roman"/>
                <w:color w:val="000000"/>
                <w:sz w:val="18"/>
                <w:szCs w:val="18"/>
              </w:rPr>
              <w:t xml:space="preserve">2021 год – </w:t>
            </w:r>
            <w:r w:rsidRPr="00E11490">
              <w:rPr>
                <w:rFonts w:ascii="Times New Roman" w:hAnsi="Times New Roman"/>
                <w:bCs/>
                <w:iCs/>
                <w:color w:val="000000"/>
                <w:sz w:val="18"/>
                <w:szCs w:val="18"/>
              </w:rPr>
              <w:t xml:space="preserve">654,661 </w:t>
            </w:r>
            <w:r w:rsidRPr="00E11490">
              <w:rPr>
                <w:rFonts w:ascii="Times New Roman" w:hAnsi="Times New Roman"/>
                <w:color w:val="000000"/>
                <w:sz w:val="18"/>
                <w:szCs w:val="18"/>
              </w:rPr>
              <w:t>тыс. руб.;</w:t>
            </w:r>
          </w:p>
          <w:p w:rsidR="00E11490" w:rsidRPr="00E11490" w:rsidRDefault="00E11490" w:rsidP="00A7673F">
            <w:pPr>
              <w:pStyle w:val="83"/>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E11490">
              <w:rPr>
                <w:rFonts w:ascii="Times New Roman" w:hAnsi="Times New Roman"/>
                <w:color w:val="000000"/>
                <w:sz w:val="18"/>
                <w:szCs w:val="18"/>
              </w:rPr>
              <w:t xml:space="preserve">2022 год – </w:t>
            </w:r>
            <w:r w:rsidRPr="00E11490">
              <w:rPr>
                <w:rFonts w:ascii="Times New Roman" w:hAnsi="Times New Roman"/>
                <w:bCs/>
                <w:iCs/>
                <w:color w:val="000000"/>
                <w:sz w:val="18"/>
                <w:szCs w:val="18"/>
              </w:rPr>
              <w:t xml:space="preserve">595,614 </w:t>
            </w:r>
            <w:r w:rsidRPr="00E11490">
              <w:rPr>
                <w:rFonts w:ascii="Times New Roman" w:hAnsi="Times New Roman"/>
                <w:color w:val="000000"/>
                <w:sz w:val="18"/>
                <w:szCs w:val="18"/>
              </w:rPr>
              <w:t>тыс. руб.;</w:t>
            </w:r>
          </w:p>
          <w:p w:rsidR="00E11490" w:rsidRPr="00E11490" w:rsidRDefault="00E11490" w:rsidP="00A7673F">
            <w:pPr>
              <w:pStyle w:val="83"/>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E11490">
              <w:rPr>
                <w:rFonts w:ascii="Times New Roman" w:hAnsi="Times New Roman"/>
                <w:color w:val="000000"/>
                <w:sz w:val="18"/>
                <w:szCs w:val="18"/>
              </w:rPr>
              <w:t xml:space="preserve">2023 год – </w:t>
            </w:r>
            <w:r w:rsidRPr="00E11490">
              <w:rPr>
                <w:rFonts w:ascii="Times New Roman" w:hAnsi="Times New Roman"/>
                <w:bCs/>
                <w:iCs/>
                <w:color w:val="000000"/>
                <w:sz w:val="18"/>
                <w:szCs w:val="18"/>
              </w:rPr>
              <w:t xml:space="preserve">595,614 </w:t>
            </w:r>
            <w:r w:rsidRPr="00E11490">
              <w:rPr>
                <w:rFonts w:ascii="Times New Roman" w:hAnsi="Times New Roman"/>
                <w:color w:val="000000"/>
                <w:sz w:val="18"/>
                <w:szCs w:val="18"/>
              </w:rPr>
              <w:t>тыс. руб.;</w:t>
            </w:r>
          </w:p>
          <w:p w:rsidR="00E11490" w:rsidRPr="00E11490" w:rsidRDefault="00E11490" w:rsidP="00A7673F">
            <w:pPr>
              <w:jc w:val="both"/>
              <w:rPr>
                <w:sz w:val="18"/>
                <w:szCs w:val="18"/>
              </w:rPr>
            </w:pPr>
            <w:r w:rsidRPr="00E11490">
              <w:rPr>
                <w:color w:val="000000"/>
                <w:sz w:val="18"/>
                <w:szCs w:val="18"/>
              </w:rPr>
              <w:t xml:space="preserve">2024 год – </w:t>
            </w:r>
            <w:r w:rsidRPr="00E11490">
              <w:rPr>
                <w:bCs/>
                <w:iCs/>
                <w:color w:val="000000"/>
                <w:sz w:val="18"/>
                <w:szCs w:val="18"/>
              </w:rPr>
              <w:t xml:space="preserve">595,614 </w:t>
            </w:r>
            <w:r w:rsidRPr="00E11490">
              <w:rPr>
                <w:color w:val="000000"/>
                <w:sz w:val="18"/>
                <w:szCs w:val="18"/>
              </w:rPr>
              <w:t>тыс. руб.</w:t>
            </w:r>
          </w:p>
        </w:tc>
      </w:tr>
    </w:tbl>
    <w:p w:rsidR="00E11490" w:rsidRPr="00E11490" w:rsidRDefault="00E11490" w:rsidP="00A7673F">
      <w:pPr>
        <w:widowControl w:val="0"/>
        <w:autoSpaceDE w:val="0"/>
        <w:autoSpaceDN w:val="0"/>
        <w:adjustRightInd w:val="0"/>
        <w:jc w:val="right"/>
        <w:outlineLvl w:val="1"/>
        <w:rPr>
          <w:sz w:val="18"/>
          <w:szCs w:val="18"/>
        </w:rPr>
      </w:pPr>
      <w:r w:rsidRPr="00E11490">
        <w:rPr>
          <w:sz w:val="18"/>
          <w:szCs w:val="18"/>
        </w:rPr>
        <w:t>»;</w:t>
      </w:r>
    </w:p>
    <w:p w:rsidR="00E11490" w:rsidRPr="00E11490" w:rsidRDefault="00E11490" w:rsidP="00A7673F">
      <w:pPr>
        <w:tabs>
          <w:tab w:val="left" w:pos="0"/>
        </w:tabs>
        <w:ind w:left="23"/>
        <w:jc w:val="both"/>
        <w:rPr>
          <w:snapToGrid w:val="0"/>
          <w:sz w:val="18"/>
          <w:szCs w:val="18"/>
        </w:rPr>
      </w:pPr>
      <w:r w:rsidRPr="00E11490">
        <w:rPr>
          <w:snapToGrid w:val="0"/>
          <w:sz w:val="18"/>
          <w:szCs w:val="18"/>
        </w:rPr>
        <w:t xml:space="preserve">1.4. Раздел 5.1.5 </w:t>
      </w:r>
      <w:r w:rsidRPr="00E11490">
        <w:rPr>
          <w:sz w:val="18"/>
          <w:szCs w:val="18"/>
        </w:rPr>
        <w:t xml:space="preserve">подпрограммы «Обеспечение деятельности администрации Мошковского сельсовета Бековского района Пензенской области» </w:t>
      </w:r>
      <w:r w:rsidRPr="00E11490">
        <w:rPr>
          <w:snapToGrid w:val="0"/>
          <w:sz w:val="18"/>
          <w:szCs w:val="18"/>
        </w:rPr>
        <w:t>«Объем финансовых ресурсов, необходимых для реализации подпрограммы» изложить в следующей редакции:</w:t>
      </w:r>
    </w:p>
    <w:p w:rsidR="00E11490" w:rsidRPr="00E11490" w:rsidRDefault="00E11490" w:rsidP="00A7673F">
      <w:pPr>
        <w:pStyle w:val="ConsPlusNormal2"/>
        <w:jc w:val="center"/>
        <w:rPr>
          <w:rFonts w:ascii="Times New Roman" w:hAnsi="Times New Roman"/>
          <w:b/>
          <w:sz w:val="18"/>
          <w:szCs w:val="18"/>
        </w:rPr>
      </w:pPr>
      <w:r w:rsidRPr="00E11490">
        <w:rPr>
          <w:rFonts w:ascii="Times New Roman" w:hAnsi="Times New Roman"/>
          <w:b/>
          <w:sz w:val="18"/>
          <w:szCs w:val="18"/>
        </w:rPr>
        <w:t>«5.1.5. Объем финансовых ресурсов, необходимых для реализации подпрограммы</w:t>
      </w:r>
    </w:p>
    <w:p w:rsidR="00E11490" w:rsidRPr="00E11490" w:rsidRDefault="00E11490" w:rsidP="00A7673F">
      <w:pPr>
        <w:pStyle w:val="83"/>
        <w:spacing w:after="0" w:line="240" w:lineRule="auto"/>
        <w:ind w:left="0"/>
        <w:jc w:val="both"/>
        <w:outlineLvl w:val="0"/>
        <w:rPr>
          <w:rFonts w:ascii="Times New Roman" w:hAnsi="Times New Roman"/>
          <w:color w:val="000000"/>
          <w:sz w:val="18"/>
          <w:szCs w:val="18"/>
        </w:rPr>
      </w:pPr>
      <w:r w:rsidRPr="00E11490">
        <w:rPr>
          <w:rFonts w:ascii="Times New Roman" w:hAnsi="Times New Roman"/>
          <w:sz w:val="18"/>
          <w:szCs w:val="18"/>
        </w:rPr>
        <w:t xml:space="preserve">Объем бюджетных ассигнований на реализацию подпрограммы из бюджета Мошковского сельсовета Бековского района Пензенской области составляет </w:t>
      </w:r>
      <w:r w:rsidRPr="00E11490">
        <w:rPr>
          <w:rFonts w:ascii="Times New Roman" w:hAnsi="Times New Roman"/>
          <w:color w:val="000000"/>
          <w:sz w:val="18"/>
          <w:szCs w:val="18"/>
        </w:rPr>
        <w:t>5 938,839 тыс. рублей, в том числе:</w:t>
      </w:r>
    </w:p>
    <w:p w:rsidR="00E11490" w:rsidRPr="00E11490" w:rsidRDefault="00E11490" w:rsidP="00A7673F">
      <w:pPr>
        <w:pStyle w:val="83"/>
        <w:widowControl w:val="0"/>
        <w:autoSpaceDE w:val="0"/>
        <w:autoSpaceDN w:val="0"/>
        <w:adjustRightInd w:val="0"/>
        <w:spacing w:after="0" w:line="240" w:lineRule="auto"/>
        <w:ind w:left="0"/>
        <w:outlineLvl w:val="1"/>
        <w:rPr>
          <w:rFonts w:ascii="Times New Roman" w:hAnsi="Times New Roman"/>
          <w:color w:val="000000"/>
          <w:sz w:val="18"/>
          <w:szCs w:val="18"/>
        </w:rPr>
      </w:pPr>
      <w:r w:rsidRPr="00E11490">
        <w:rPr>
          <w:rFonts w:ascii="Times New Roman" w:hAnsi="Times New Roman"/>
          <w:color w:val="000000"/>
          <w:sz w:val="18"/>
          <w:szCs w:val="18"/>
        </w:rPr>
        <w:t xml:space="preserve">2019 год – </w:t>
      </w:r>
      <w:r w:rsidRPr="00E11490">
        <w:rPr>
          <w:rFonts w:ascii="Times New Roman" w:hAnsi="Times New Roman"/>
          <w:bCs/>
          <w:iCs/>
          <w:color w:val="000000"/>
          <w:sz w:val="18"/>
          <w:szCs w:val="18"/>
        </w:rPr>
        <w:t xml:space="preserve">1 658,630 </w:t>
      </w:r>
      <w:r w:rsidRPr="00E11490">
        <w:rPr>
          <w:rFonts w:ascii="Times New Roman" w:hAnsi="Times New Roman"/>
          <w:color w:val="000000"/>
          <w:sz w:val="18"/>
          <w:szCs w:val="18"/>
        </w:rPr>
        <w:t>тыс. руб.;</w:t>
      </w:r>
    </w:p>
    <w:p w:rsidR="00E11490" w:rsidRPr="00E11490" w:rsidRDefault="00E11490" w:rsidP="00A7673F">
      <w:pPr>
        <w:pStyle w:val="83"/>
        <w:widowControl w:val="0"/>
        <w:autoSpaceDE w:val="0"/>
        <w:autoSpaceDN w:val="0"/>
        <w:adjustRightInd w:val="0"/>
        <w:spacing w:after="0" w:line="240" w:lineRule="auto"/>
        <w:ind w:left="0"/>
        <w:outlineLvl w:val="1"/>
        <w:rPr>
          <w:rFonts w:ascii="Times New Roman" w:hAnsi="Times New Roman"/>
          <w:color w:val="000000"/>
          <w:sz w:val="18"/>
          <w:szCs w:val="18"/>
        </w:rPr>
      </w:pPr>
      <w:r w:rsidRPr="00E11490">
        <w:rPr>
          <w:rFonts w:ascii="Times New Roman" w:hAnsi="Times New Roman"/>
          <w:color w:val="000000"/>
          <w:sz w:val="18"/>
          <w:szCs w:val="18"/>
        </w:rPr>
        <w:t xml:space="preserve">2020 год – </w:t>
      </w:r>
      <w:r w:rsidRPr="00E11490">
        <w:rPr>
          <w:rFonts w:ascii="Times New Roman" w:hAnsi="Times New Roman"/>
          <w:bCs/>
          <w:iCs/>
          <w:color w:val="000000"/>
          <w:sz w:val="18"/>
          <w:szCs w:val="18"/>
        </w:rPr>
        <w:t xml:space="preserve">1 838,706 </w:t>
      </w:r>
      <w:r w:rsidRPr="00E11490">
        <w:rPr>
          <w:rFonts w:ascii="Times New Roman" w:hAnsi="Times New Roman"/>
          <w:color w:val="000000"/>
          <w:sz w:val="18"/>
          <w:szCs w:val="18"/>
        </w:rPr>
        <w:t>тыс. руб.;</w:t>
      </w:r>
    </w:p>
    <w:p w:rsidR="00E11490" w:rsidRPr="00E11490" w:rsidRDefault="00E11490" w:rsidP="00A7673F">
      <w:pPr>
        <w:pStyle w:val="83"/>
        <w:widowControl w:val="0"/>
        <w:autoSpaceDE w:val="0"/>
        <w:autoSpaceDN w:val="0"/>
        <w:adjustRightInd w:val="0"/>
        <w:spacing w:after="0" w:line="240" w:lineRule="auto"/>
        <w:ind w:left="0"/>
        <w:outlineLvl w:val="1"/>
        <w:rPr>
          <w:rFonts w:ascii="Times New Roman" w:hAnsi="Times New Roman"/>
          <w:color w:val="000000"/>
          <w:sz w:val="18"/>
          <w:szCs w:val="18"/>
        </w:rPr>
      </w:pPr>
      <w:r w:rsidRPr="00E11490">
        <w:rPr>
          <w:rFonts w:ascii="Times New Roman" w:hAnsi="Times New Roman"/>
          <w:color w:val="000000"/>
          <w:sz w:val="18"/>
          <w:szCs w:val="18"/>
        </w:rPr>
        <w:t xml:space="preserve">2021 год – </w:t>
      </w:r>
      <w:r w:rsidRPr="00E11490">
        <w:rPr>
          <w:rFonts w:ascii="Times New Roman" w:hAnsi="Times New Roman"/>
          <w:bCs/>
          <w:iCs/>
          <w:color w:val="000000"/>
          <w:sz w:val="18"/>
          <w:szCs w:val="18"/>
        </w:rPr>
        <w:t xml:space="preserve">654,661 </w:t>
      </w:r>
      <w:r w:rsidRPr="00E11490">
        <w:rPr>
          <w:rFonts w:ascii="Times New Roman" w:hAnsi="Times New Roman"/>
          <w:color w:val="000000"/>
          <w:sz w:val="18"/>
          <w:szCs w:val="18"/>
        </w:rPr>
        <w:t>тыс. руб.;</w:t>
      </w:r>
    </w:p>
    <w:p w:rsidR="00E11490" w:rsidRPr="00E11490" w:rsidRDefault="00E11490" w:rsidP="00A7673F">
      <w:pPr>
        <w:pStyle w:val="83"/>
        <w:widowControl w:val="0"/>
        <w:autoSpaceDE w:val="0"/>
        <w:autoSpaceDN w:val="0"/>
        <w:adjustRightInd w:val="0"/>
        <w:spacing w:after="0" w:line="240" w:lineRule="auto"/>
        <w:ind w:left="0"/>
        <w:outlineLvl w:val="1"/>
        <w:rPr>
          <w:rFonts w:ascii="Times New Roman" w:hAnsi="Times New Roman"/>
          <w:color w:val="000000"/>
          <w:sz w:val="18"/>
          <w:szCs w:val="18"/>
        </w:rPr>
      </w:pPr>
      <w:r w:rsidRPr="00E11490">
        <w:rPr>
          <w:rFonts w:ascii="Times New Roman" w:hAnsi="Times New Roman"/>
          <w:color w:val="000000"/>
          <w:sz w:val="18"/>
          <w:szCs w:val="18"/>
        </w:rPr>
        <w:t xml:space="preserve">2022 год – </w:t>
      </w:r>
      <w:r w:rsidRPr="00E11490">
        <w:rPr>
          <w:rFonts w:ascii="Times New Roman" w:hAnsi="Times New Roman"/>
          <w:bCs/>
          <w:iCs/>
          <w:color w:val="000000"/>
          <w:sz w:val="18"/>
          <w:szCs w:val="18"/>
        </w:rPr>
        <w:t xml:space="preserve">595,614 </w:t>
      </w:r>
      <w:r w:rsidRPr="00E11490">
        <w:rPr>
          <w:rFonts w:ascii="Times New Roman" w:hAnsi="Times New Roman"/>
          <w:color w:val="000000"/>
          <w:sz w:val="18"/>
          <w:szCs w:val="18"/>
        </w:rPr>
        <w:t>тыс. руб.;</w:t>
      </w:r>
    </w:p>
    <w:p w:rsidR="00E11490" w:rsidRPr="00E11490" w:rsidRDefault="00E11490" w:rsidP="00A7673F">
      <w:pPr>
        <w:pStyle w:val="83"/>
        <w:widowControl w:val="0"/>
        <w:autoSpaceDE w:val="0"/>
        <w:autoSpaceDN w:val="0"/>
        <w:adjustRightInd w:val="0"/>
        <w:spacing w:after="0" w:line="240" w:lineRule="auto"/>
        <w:ind w:left="0"/>
        <w:outlineLvl w:val="1"/>
        <w:rPr>
          <w:rFonts w:ascii="Times New Roman" w:hAnsi="Times New Roman"/>
          <w:color w:val="000000"/>
          <w:sz w:val="18"/>
          <w:szCs w:val="18"/>
        </w:rPr>
      </w:pPr>
      <w:r w:rsidRPr="00E11490">
        <w:rPr>
          <w:rFonts w:ascii="Times New Roman" w:hAnsi="Times New Roman"/>
          <w:color w:val="000000"/>
          <w:sz w:val="18"/>
          <w:szCs w:val="18"/>
        </w:rPr>
        <w:t xml:space="preserve">2023 год – </w:t>
      </w:r>
      <w:r w:rsidRPr="00E11490">
        <w:rPr>
          <w:rFonts w:ascii="Times New Roman" w:hAnsi="Times New Roman"/>
          <w:bCs/>
          <w:iCs/>
          <w:color w:val="000000"/>
          <w:sz w:val="18"/>
          <w:szCs w:val="18"/>
        </w:rPr>
        <w:t xml:space="preserve">595,614 </w:t>
      </w:r>
      <w:r w:rsidRPr="00E11490">
        <w:rPr>
          <w:rFonts w:ascii="Times New Roman" w:hAnsi="Times New Roman"/>
          <w:color w:val="000000"/>
          <w:sz w:val="18"/>
          <w:szCs w:val="18"/>
        </w:rPr>
        <w:t>тыс. руб.;</w:t>
      </w:r>
    </w:p>
    <w:p w:rsidR="00E11490" w:rsidRPr="00E11490" w:rsidRDefault="00E11490" w:rsidP="00A7673F">
      <w:pPr>
        <w:widowControl w:val="0"/>
        <w:autoSpaceDE w:val="0"/>
        <w:autoSpaceDN w:val="0"/>
        <w:adjustRightInd w:val="0"/>
        <w:rPr>
          <w:b/>
          <w:sz w:val="18"/>
          <w:szCs w:val="18"/>
        </w:rPr>
      </w:pPr>
      <w:r w:rsidRPr="00E11490">
        <w:rPr>
          <w:color w:val="000000"/>
          <w:sz w:val="18"/>
          <w:szCs w:val="18"/>
        </w:rPr>
        <w:t>2024 год – 595,614</w:t>
      </w:r>
      <w:r w:rsidRPr="00E11490">
        <w:rPr>
          <w:bCs/>
          <w:iCs/>
          <w:color w:val="000000"/>
          <w:sz w:val="18"/>
          <w:szCs w:val="18"/>
        </w:rPr>
        <w:t xml:space="preserve"> </w:t>
      </w:r>
      <w:r w:rsidRPr="00E11490">
        <w:rPr>
          <w:color w:val="000000"/>
          <w:sz w:val="18"/>
          <w:szCs w:val="18"/>
        </w:rPr>
        <w:t>тыс. руб.</w:t>
      </w:r>
      <w:r w:rsidRPr="00E11490">
        <w:rPr>
          <w:sz w:val="18"/>
          <w:szCs w:val="18"/>
        </w:rPr>
        <w:t>»;</w:t>
      </w:r>
    </w:p>
    <w:p w:rsidR="00E11490" w:rsidRPr="00E11490" w:rsidRDefault="00E11490" w:rsidP="00A7673F">
      <w:pPr>
        <w:widowControl w:val="0"/>
        <w:autoSpaceDE w:val="0"/>
        <w:autoSpaceDN w:val="0"/>
        <w:adjustRightInd w:val="0"/>
        <w:jc w:val="both"/>
        <w:rPr>
          <w:sz w:val="18"/>
          <w:szCs w:val="18"/>
        </w:rPr>
      </w:pPr>
      <w:r w:rsidRPr="00E11490">
        <w:rPr>
          <w:sz w:val="18"/>
          <w:szCs w:val="18"/>
        </w:rPr>
        <w:t xml:space="preserve">          1.5. Приложение № 2</w:t>
      </w:r>
      <w:r w:rsidRPr="00E11490">
        <w:rPr>
          <w:bCs/>
          <w:color w:val="000000"/>
          <w:sz w:val="18"/>
          <w:szCs w:val="18"/>
        </w:rPr>
        <w:t xml:space="preserve"> «Ресурсное обеспечение </w:t>
      </w:r>
      <w:r w:rsidRPr="00E11490">
        <w:rPr>
          <w:sz w:val="18"/>
          <w:szCs w:val="18"/>
        </w:rPr>
        <w:t xml:space="preserve">реализации муниципальной программы </w:t>
      </w:r>
      <w:r w:rsidRPr="00E11490">
        <w:rPr>
          <w:spacing w:val="20"/>
          <w:sz w:val="18"/>
          <w:szCs w:val="18"/>
        </w:rPr>
        <w:t>«</w:t>
      </w:r>
      <w:r w:rsidRPr="00E11490">
        <w:rPr>
          <w:spacing w:val="-2"/>
          <w:sz w:val="18"/>
          <w:szCs w:val="18"/>
        </w:rPr>
        <w:t>Организация муниципального управления в Мошковском сельсовете Бековского района Пензенской области</w:t>
      </w:r>
      <w:r w:rsidRPr="00E11490">
        <w:rPr>
          <w:spacing w:val="20"/>
          <w:sz w:val="18"/>
          <w:szCs w:val="18"/>
        </w:rPr>
        <w:t>»</w:t>
      </w:r>
      <w:r w:rsidRPr="00E11490">
        <w:rPr>
          <w:sz w:val="18"/>
          <w:szCs w:val="18"/>
        </w:rPr>
        <w:t xml:space="preserve"> за счет </w:t>
      </w:r>
      <w:r w:rsidRPr="00E11490">
        <w:rPr>
          <w:bCs/>
          <w:sz w:val="18"/>
          <w:szCs w:val="18"/>
        </w:rPr>
        <w:t xml:space="preserve">всех источников финансирования </w:t>
      </w:r>
      <w:r w:rsidRPr="00E11490">
        <w:rPr>
          <w:sz w:val="18"/>
          <w:szCs w:val="18"/>
        </w:rPr>
        <w:t>изложить в новой редакции согласно приложению № 1 к настоящему постановлению;</w:t>
      </w:r>
    </w:p>
    <w:p w:rsidR="00E11490" w:rsidRPr="00E11490" w:rsidRDefault="00E11490" w:rsidP="00A7673F">
      <w:pPr>
        <w:autoSpaceDE w:val="0"/>
        <w:autoSpaceDN w:val="0"/>
        <w:adjustRightInd w:val="0"/>
        <w:jc w:val="both"/>
        <w:rPr>
          <w:sz w:val="18"/>
          <w:szCs w:val="18"/>
        </w:rPr>
      </w:pPr>
      <w:r w:rsidRPr="00E11490">
        <w:rPr>
          <w:sz w:val="18"/>
          <w:szCs w:val="18"/>
        </w:rPr>
        <w:t xml:space="preserve">1.6. Приложение № 3 «Ресурсное обеспечение реализации муниципальной программы </w:t>
      </w:r>
      <w:r w:rsidRPr="00E11490">
        <w:rPr>
          <w:bCs/>
          <w:spacing w:val="-1"/>
          <w:sz w:val="18"/>
          <w:szCs w:val="18"/>
        </w:rPr>
        <w:t>«</w:t>
      </w:r>
      <w:r w:rsidRPr="00E11490">
        <w:rPr>
          <w:spacing w:val="-2"/>
          <w:sz w:val="18"/>
          <w:szCs w:val="18"/>
        </w:rPr>
        <w:t>Организация муниципального управления в Мошковском сельсовете Бековского района Пензенской области</w:t>
      </w:r>
      <w:r w:rsidRPr="00E11490">
        <w:rPr>
          <w:sz w:val="18"/>
          <w:szCs w:val="18"/>
        </w:rPr>
        <w:t>»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E11490" w:rsidRPr="00E11490" w:rsidRDefault="00E11490" w:rsidP="00A7673F">
      <w:pPr>
        <w:autoSpaceDE w:val="0"/>
        <w:autoSpaceDN w:val="0"/>
        <w:adjustRightInd w:val="0"/>
        <w:jc w:val="both"/>
        <w:rPr>
          <w:sz w:val="18"/>
          <w:szCs w:val="18"/>
        </w:rPr>
      </w:pPr>
      <w:r w:rsidRPr="00E11490">
        <w:rPr>
          <w:sz w:val="18"/>
          <w:szCs w:val="18"/>
        </w:rPr>
        <w:t xml:space="preserve">1.7. Приложение № 4 «Мероприятия муниципальной программы </w:t>
      </w:r>
      <w:r w:rsidRPr="00E11490">
        <w:rPr>
          <w:bCs/>
          <w:spacing w:val="-1"/>
          <w:sz w:val="18"/>
          <w:szCs w:val="18"/>
        </w:rPr>
        <w:t>«</w:t>
      </w:r>
      <w:r w:rsidRPr="00E11490">
        <w:rPr>
          <w:spacing w:val="-2"/>
          <w:sz w:val="18"/>
          <w:szCs w:val="18"/>
        </w:rPr>
        <w:t>Организация муниципального управления в Мошковском сельсовете Бековского района Пензенской области</w:t>
      </w:r>
      <w:r w:rsidRPr="00E11490">
        <w:rPr>
          <w:sz w:val="18"/>
          <w:szCs w:val="18"/>
        </w:rPr>
        <w:t>» изложить в новой редакции согласно приложению № 3 к настоящему постановлению.</w:t>
      </w:r>
    </w:p>
    <w:p w:rsidR="00E11490" w:rsidRPr="00E11490" w:rsidRDefault="00E11490" w:rsidP="00A7673F">
      <w:pPr>
        <w:jc w:val="both"/>
        <w:rPr>
          <w:sz w:val="18"/>
          <w:szCs w:val="18"/>
        </w:rPr>
      </w:pPr>
      <w:r w:rsidRPr="00E11490">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E11490" w:rsidRPr="00E11490" w:rsidRDefault="00E11490" w:rsidP="00A7673F">
      <w:pPr>
        <w:autoSpaceDE w:val="0"/>
        <w:autoSpaceDN w:val="0"/>
        <w:adjustRightInd w:val="0"/>
        <w:jc w:val="both"/>
        <w:rPr>
          <w:sz w:val="18"/>
          <w:szCs w:val="18"/>
        </w:rPr>
      </w:pPr>
      <w:r w:rsidRPr="00E11490">
        <w:rPr>
          <w:sz w:val="18"/>
          <w:szCs w:val="18"/>
        </w:rPr>
        <w:t>3. Опубликовать настоящее постановление в информационном бюллетене «Ведомости Мошковского сельсовета».</w:t>
      </w:r>
    </w:p>
    <w:p w:rsidR="00E11490" w:rsidRPr="00E11490" w:rsidRDefault="00E11490" w:rsidP="00A7673F">
      <w:pPr>
        <w:autoSpaceDE w:val="0"/>
        <w:autoSpaceDN w:val="0"/>
        <w:adjustRightInd w:val="0"/>
        <w:jc w:val="both"/>
        <w:rPr>
          <w:sz w:val="18"/>
          <w:szCs w:val="18"/>
        </w:rPr>
      </w:pPr>
      <w:r w:rsidRPr="00E11490">
        <w:rPr>
          <w:sz w:val="18"/>
          <w:szCs w:val="18"/>
        </w:rPr>
        <w:t xml:space="preserve">4. Настоящее постановление вступает в силу </w:t>
      </w:r>
      <w:r w:rsidRPr="00E11490">
        <w:rPr>
          <w:bCs/>
          <w:sz w:val="18"/>
          <w:szCs w:val="18"/>
        </w:rPr>
        <w:t xml:space="preserve">после </w:t>
      </w:r>
      <w:r w:rsidRPr="00E11490">
        <w:rPr>
          <w:sz w:val="18"/>
          <w:szCs w:val="18"/>
        </w:rPr>
        <w:t>его официального опубликования.</w:t>
      </w:r>
    </w:p>
    <w:p w:rsidR="00E11490" w:rsidRPr="00E11490" w:rsidRDefault="00E11490" w:rsidP="00A7673F">
      <w:pPr>
        <w:autoSpaceDE w:val="0"/>
        <w:autoSpaceDN w:val="0"/>
        <w:adjustRightInd w:val="0"/>
        <w:jc w:val="both"/>
        <w:rPr>
          <w:sz w:val="18"/>
          <w:szCs w:val="18"/>
        </w:rPr>
      </w:pPr>
      <w:r w:rsidRPr="00E11490">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E11490" w:rsidRPr="00E11490" w:rsidRDefault="00E11490" w:rsidP="00A7673F">
      <w:pPr>
        <w:autoSpaceDE w:val="0"/>
        <w:autoSpaceDN w:val="0"/>
        <w:adjustRightInd w:val="0"/>
        <w:jc w:val="both"/>
        <w:rPr>
          <w:sz w:val="18"/>
          <w:szCs w:val="18"/>
        </w:rPr>
      </w:pPr>
      <w:r w:rsidRPr="00E11490">
        <w:rPr>
          <w:sz w:val="18"/>
          <w:szCs w:val="18"/>
        </w:rPr>
        <w:t>Глава администрации</w:t>
      </w:r>
    </w:p>
    <w:p w:rsidR="00E11490" w:rsidRDefault="00E11490" w:rsidP="00A7673F">
      <w:pPr>
        <w:autoSpaceDE w:val="0"/>
        <w:autoSpaceDN w:val="0"/>
        <w:adjustRightInd w:val="0"/>
        <w:rPr>
          <w:sz w:val="18"/>
          <w:szCs w:val="18"/>
        </w:rPr>
      </w:pPr>
      <w:r w:rsidRPr="00E11490">
        <w:rPr>
          <w:sz w:val="18"/>
          <w:szCs w:val="18"/>
        </w:rPr>
        <w:t>Мошковского сельсовета                                                                      И.Б. Гнивковский</w:t>
      </w:r>
    </w:p>
    <w:p w:rsidR="00E11490" w:rsidRDefault="00E11490" w:rsidP="00A7673F">
      <w:pPr>
        <w:autoSpaceDE w:val="0"/>
        <w:autoSpaceDN w:val="0"/>
        <w:adjustRightInd w:val="0"/>
        <w:rPr>
          <w:sz w:val="18"/>
          <w:szCs w:val="18"/>
        </w:rPr>
      </w:pPr>
    </w:p>
    <w:p w:rsidR="00E11490" w:rsidRPr="00E11490" w:rsidRDefault="00E11490" w:rsidP="00A7673F">
      <w:pPr>
        <w:autoSpaceDE w:val="0"/>
        <w:autoSpaceDN w:val="0"/>
        <w:adjustRightInd w:val="0"/>
        <w:jc w:val="center"/>
        <w:rPr>
          <w:sz w:val="18"/>
          <w:szCs w:val="18"/>
        </w:rPr>
      </w:pPr>
      <w:r w:rsidRPr="00E11490">
        <w:rPr>
          <w:sz w:val="18"/>
          <w:szCs w:val="18"/>
        </w:rPr>
        <w:t>Приложение № 1к постановлению администрации</w:t>
      </w:r>
      <w:r>
        <w:rPr>
          <w:sz w:val="18"/>
          <w:szCs w:val="18"/>
        </w:rPr>
        <w:t xml:space="preserve"> </w:t>
      </w:r>
      <w:r w:rsidRPr="00E11490">
        <w:rPr>
          <w:sz w:val="18"/>
          <w:szCs w:val="18"/>
        </w:rPr>
        <w:t>Мошковского сельсовета</w:t>
      </w:r>
      <w:r>
        <w:rPr>
          <w:sz w:val="18"/>
          <w:szCs w:val="18"/>
        </w:rPr>
        <w:t xml:space="preserve"> </w:t>
      </w:r>
      <w:r w:rsidRPr="00E11490">
        <w:rPr>
          <w:sz w:val="18"/>
          <w:szCs w:val="18"/>
        </w:rPr>
        <w:t>от 28.04.2020 № 33</w:t>
      </w:r>
    </w:p>
    <w:p w:rsidR="00E11490" w:rsidRPr="00E11490" w:rsidRDefault="00E11490" w:rsidP="00A7673F">
      <w:pPr>
        <w:autoSpaceDE w:val="0"/>
        <w:autoSpaceDN w:val="0"/>
        <w:adjustRightInd w:val="0"/>
        <w:jc w:val="center"/>
        <w:rPr>
          <w:b/>
          <w:sz w:val="18"/>
          <w:szCs w:val="18"/>
        </w:rPr>
      </w:pPr>
      <w:r w:rsidRPr="00E11490">
        <w:rPr>
          <w:sz w:val="18"/>
          <w:szCs w:val="18"/>
        </w:rPr>
        <w:t>Приложение № 2</w:t>
      </w:r>
      <w:r>
        <w:rPr>
          <w:sz w:val="18"/>
          <w:szCs w:val="18"/>
        </w:rPr>
        <w:t xml:space="preserve"> </w:t>
      </w:r>
      <w:r w:rsidRPr="00E11490">
        <w:rPr>
          <w:sz w:val="18"/>
          <w:szCs w:val="18"/>
        </w:rPr>
        <w:t>к муниципальной программе</w:t>
      </w:r>
    </w:p>
    <w:p w:rsidR="00E11490" w:rsidRPr="00E11490" w:rsidRDefault="00E11490" w:rsidP="00A7673F">
      <w:pPr>
        <w:jc w:val="center"/>
        <w:rPr>
          <w:b/>
          <w:spacing w:val="20"/>
          <w:sz w:val="18"/>
          <w:szCs w:val="18"/>
        </w:rPr>
      </w:pPr>
      <w:r w:rsidRPr="00E11490">
        <w:rPr>
          <w:bCs/>
          <w:color w:val="000000"/>
          <w:sz w:val="18"/>
          <w:szCs w:val="18"/>
        </w:rPr>
        <w:t>Р</w:t>
      </w:r>
      <w:r>
        <w:rPr>
          <w:bCs/>
          <w:color w:val="000000"/>
          <w:sz w:val="18"/>
          <w:szCs w:val="18"/>
        </w:rPr>
        <w:t xml:space="preserve">есурсное обеспечение </w:t>
      </w:r>
      <w:r w:rsidRPr="00E11490">
        <w:rPr>
          <w:sz w:val="18"/>
          <w:szCs w:val="18"/>
        </w:rPr>
        <w:t xml:space="preserve">реализации муниципальной программы Мошковского сельсовета </w:t>
      </w:r>
      <w:r w:rsidRPr="00E11490">
        <w:rPr>
          <w:spacing w:val="-2"/>
          <w:sz w:val="18"/>
          <w:szCs w:val="18"/>
        </w:rPr>
        <w:t>Бековского района Пензенской области</w:t>
      </w:r>
      <w:r w:rsidRPr="00E11490">
        <w:rPr>
          <w:spacing w:val="20"/>
          <w:sz w:val="18"/>
          <w:szCs w:val="18"/>
        </w:rPr>
        <w:t xml:space="preserve"> «</w:t>
      </w:r>
      <w:r w:rsidRPr="00E11490">
        <w:rPr>
          <w:spacing w:val="-2"/>
          <w:sz w:val="18"/>
          <w:szCs w:val="18"/>
        </w:rPr>
        <w:t>Организация муниципального управления в Мошковском сельсовете Бековского района Пензенской области</w:t>
      </w:r>
      <w:r w:rsidRPr="00E11490">
        <w:rPr>
          <w:spacing w:val="20"/>
          <w:sz w:val="18"/>
          <w:szCs w:val="18"/>
        </w:rPr>
        <w:t>»</w:t>
      </w:r>
      <w:r w:rsidRPr="00E11490">
        <w:rPr>
          <w:sz w:val="18"/>
          <w:szCs w:val="18"/>
        </w:rPr>
        <w:t xml:space="preserve"> за счет </w:t>
      </w:r>
      <w:r w:rsidRPr="00E11490">
        <w:rPr>
          <w:bCs/>
          <w:sz w:val="18"/>
          <w:szCs w:val="18"/>
        </w:rPr>
        <w:t>всех источников финансирования</w:t>
      </w:r>
    </w:p>
    <w:p w:rsidR="00E11490" w:rsidRPr="00E11490" w:rsidRDefault="00E11490" w:rsidP="00A7673F">
      <w:pPr>
        <w:rPr>
          <w:color w:val="000000"/>
          <w:sz w:val="18"/>
          <w:szCs w:val="18"/>
        </w:rPr>
      </w:pPr>
    </w:p>
    <w:tbl>
      <w:tblPr>
        <w:tblW w:w="10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73"/>
        <w:gridCol w:w="801"/>
        <w:gridCol w:w="1677"/>
        <w:gridCol w:w="1871"/>
        <w:gridCol w:w="901"/>
        <w:gridCol w:w="992"/>
        <w:gridCol w:w="992"/>
        <w:gridCol w:w="876"/>
        <w:gridCol w:w="876"/>
        <w:gridCol w:w="851"/>
      </w:tblGrid>
      <w:tr w:rsidR="00E11490" w:rsidRPr="00E11490" w:rsidTr="004C5BE0">
        <w:trPr>
          <w:trHeight w:val="364"/>
          <w:jc w:val="center"/>
        </w:trPr>
        <w:tc>
          <w:tcPr>
            <w:tcW w:w="373" w:type="dxa"/>
            <w:tcBorders>
              <w:bottom w:val="nil"/>
            </w:tcBorders>
          </w:tcPr>
          <w:p w:rsidR="00E11490" w:rsidRPr="00E11490" w:rsidRDefault="00E11490" w:rsidP="00A7673F">
            <w:pPr>
              <w:jc w:val="center"/>
              <w:rPr>
                <w:color w:val="000000"/>
                <w:sz w:val="18"/>
                <w:szCs w:val="18"/>
              </w:rPr>
            </w:pPr>
            <w:r w:rsidRPr="00E11490">
              <w:rPr>
                <w:color w:val="000000"/>
                <w:sz w:val="18"/>
                <w:szCs w:val="18"/>
              </w:rPr>
              <w:t>№ п/п</w:t>
            </w:r>
          </w:p>
        </w:tc>
        <w:tc>
          <w:tcPr>
            <w:tcW w:w="801" w:type="dxa"/>
            <w:tcBorders>
              <w:bottom w:val="nil"/>
            </w:tcBorders>
          </w:tcPr>
          <w:p w:rsidR="00E11490" w:rsidRPr="00E11490" w:rsidRDefault="00E11490" w:rsidP="00A7673F">
            <w:pPr>
              <w:jc w:val="center"/>
              <w:rPr>
                <w:color w:val="000000"/>
                <w:sz w:val="18"/>
                <w:szCs w:val="18"/>
              </w:rPr>
            </w:pPr>
            <w:r w:rsidRPr="00E11490">
              <w:rPr>
                <w:color w:val="000000"/>
                <w:sz w:val="18"/>
                <w:szCs w:val="18"/>
              </w:rPr>
              <w:t>Статус</w:t>
            </w:r>
          </w:p>
        </w:tc>
        <w:tc>
          <w:tcPr>
            <w:tcW w:w="1677" w:type="dxa"/>
            <w:vMerge w:val="restart"/>
          </w:tcPr>
          <w:p w:rsidR="00E11490" w:rsidRPr="00E11490" w:rsidRDefault="00E11490" w:rsidP="00A7673F">
            <w:pPr>
              <w:jc w:val="center"/>
              <w:rPr>
                <w:color w:val="000000"/>
                <w:sz w:val="18"/>
                <w:szCs w:val="18"/>
              </w:rPr>
            </w:pPr>
            <w:r w:rsidRPr="00E11490">
              <w:rPr>
                <w:bCs/>
                <w:color w:val="000000"/>
                <w:sz w:val="18"/>
                <w:szCs w:val="18"/>
              </w:rPr>
              <w:t>Наименование муниципальной программы, подпрограммы, основных мероприятий</w:t>
            </w:r>
          </w:p>
        </w:tc>
        <w:tc>
          <w:tcPr>
            <w:tcW w:w="1871" w:type="dxa"/>
          </w:tcPr>
          <w:p w:rsidR="00E11490" w:rsidRPr="00E11490" w:rsidRDefault="00E11490" w:rsidP="00A7673F">
            <w:pPr>
              <w:jc w:val="center"/>
              <w:rPr>
                <w:color w:val="000000"/>
                <w:sz w:val="18"/>
                <w:szCs w:val="18"/>
              </w:rPr>
            </w:pPr>
            <w:r w:rsidRPr="00E11490">
              <w:rPr>
                <w:color w:val="000000"/>
                <w:sz w:val="18"/>
                <w:szCs w:val="18"/>
              </w:rPr>
              <w:t>Источник финансирования</w:t>
            </w:r>
          </w:p>
        </w:tc>
        <w:tc>
          <w:tcPr>
            <w:tcW w:w="5488" w:type="dxa"/>
            <w:gridSpan w:val="6"/>
          </w:tcPr>
          <w:p w:rsidR="00E11490" w:rsidRPr="00E11490" w:rsidRDefault="00E11490" w:rsidP="00A7673F">
            <w:pPr>
              <w:jc w:val="center"/>
              <w:rPr>
                <w:color w:val="000000"/>
                <w:sz w:val="18"/>
                <w:szCs w:val="18"/>
              </w:rPr>
            </w:pPr>
            <w:r w:rsidRPr="00E11490">
              <w:rPr>
                <w:color w:val="000000"/>
                <w:sz w:val="18"/>
                <w:szCs w:val="18"/>
              </w:rPr>
              <w:t>Оценка расходов, тыс. рублей</w:t>
            </w:r>
          </w:p>
        </w:tc>
      </w:tr>
      <w:tr w:rsidR="00E11490" w:rsidRPr="00E11490" w:rsidTr="004C5BE0">
        <w:trPr>
          <w:trHeight w:val="395"/>
          <w:jc w:val="center"/>
        </w:trPr>
        <w:tc>
          <w:tcPr>
            <w:tcW w:w="373" w:type="dxa"/>
            <w:tcBorders>
              <w:top w:val="nil"/>
            </w:tcBorders>
          </w:tcPr>
          <w:p w:rsidR="00E11490" w:rsidRPr="00E11490" w:rsidRDefault="00E11490" w:rsidP="00A7673F">
            <w:pPr>
              <w:jc w:val="center"/>
              <w:rPr>
                <w:color w:val="000000"/>
                <w:sz w:val="18"/>
                <w:szCs w:val="18"/>
              </w:rPr>
            </w:pPr>
          </w:p>
        </w:tc>
        <w:tc>
          <w:tcPr>
            <w:tcW w:w="801" w:type="dxa"/>
            <w:tcBorders>
              <w:top w:val="nil"/>
            </w:tcBorders>
          </w:tcPr>
          <w:p w:rsidR="00E11490" w:rsidRPr="00E11490" w:rsidRDefault="00E11490" w:rsidP="00A7673F">
            <w:pPr>
              <w:jc w:val="center"/>
              <w:rPr>
                <w:color w:val="000000"/>
                <w:sz w:val="18"/>
                <w:szCs w:val="18"/>
              </w:rPr>
            </w:pPr>
          </w:p>
        </w:tc>
        <w:tc>
          <w:tcPr>
            <w:tcW w:w="1677" w:type="dxa"/>
            <w:vMerge/>
          </w:tcPr>
          <w:p w:rsidR="00E11490" w:rsidRPr="00E11490" w:rsidRDefault="00E11490" w:rsidP="00A7673F">
            <w:pPr>
              <w:jc w:val="center"/>
              <w:rPr>
                <w:color w:val="000000"/>
                <w:sz w:val="18"/>
                <w:szCs w:val="18"/>
              </w:rPr>
            </w:pPr>
          </w:p>
        </w:tc>
        <w:tc>
          <w:tcPr>
            <w:tcW w:w="1871" w:type="dxa"/>
          </w:tcPr>
          <w:p w:rsidR="00E11490" w:rsidRPr="00E11490" w:rsidRDefault="00E11490" w:rsidP="00A7673F">
            <w:pPr>
              <w:jc w:val="center"/>
              <w:rPr>
                <w:color w:val="000000"/>
                <w:sz w:val="18"/>
                <w:szCs w:val="18"/>
              </w:rPr>
            </w:pPr>
          </w:p>
        </w:tc>
        <w:tc>
          <w:tcPr>
            <w:tcW w:w="901" w:type="dxa"/>
          </w:tcPr>
          <w:p w:rsidR="00E11490" w:rsidRPr="00E11490" w:rsidRDefault="00E11490" w:rsidP="00A7673F">
            <w:pPr>
              <w:jc w:val="center"/>
              <w:rPr>
                <w:bCs/>
                <w:sz w:val="18"/>
                <w:szCs w:val="18"/>
              </w:rPr>
            </w:pPr>
            <w:r w:rsidRPr="00E11490">
              <w:rPr>
                <w:bCs/>
                <w:sz w:val="18"/>
                <w:szCs w:val="18"/>
              </w:rPr>
              <w:t>2019 год</w:t>
            </w:r>
          </w:p>
        </w:tc>
        <w:tc>
          <w:tcPr>
            <w:tcW w:w="992" w:type="dxa"/>
          </w:tcPr>
          <w:p w:rsidR="00E11490" w:rsidRPr="00E11490" w:rsidRDefault="00E11490" w:rsidP="00A7673F">
            <w:pPr>
              <w:jc w:val="center"/>
              <w:rPr>
                <w:bCs/>
                <w:sz w:val="18"/>
                <w:szCs w:val="18"/>
              </w:rPr>
            </w:pPr>
            <w:r w:rsidRPr="00E11490">
              <w:rPr>
                <w:bCs/>
                <w:sz w:val="18"/>
                <w:szCs w:val="18"/>
              </w:rPr>
              <w:t>2020 год</w:t>
            </w:r>
          </w:p>
        </w:tc>
        <w:tc>
          <w:tcPr>
            <w:tcW w:w="992" w:type="dxa"/>
          </w:tcPr>
          <w:p w:rsidR="00E11490" w:rsidRPr="00E11490" w:rsidRDefault="00E11490" w:rsidP="00A7673F">
            <w:pPr>
              <w:jc w:val="center"/>
              <w:rPr>
                <w:bCs/>
                <w:sz w:val="18"/>
                <w:szCs w:val="18"/>
              </w:rPr>
            </w:pPr>
            <w:r w:rsidRPr="00E11490">
              <w:rPr>
                <w:bCs/>
                <w:sz w:val="18"/>
                <w:szCs w:val="18"/>
              </w:rPr>
              <w:t>2021 год</w:t>
            </w:r>
          </w:p>
        </w:tc>
        <w:tc>
          <w:tcPr>
            <w:tcW w:w="876" w:type="dxa"/>
          </w:tcPr>
          <w:p w:rsidR="00E11490" w:rsidRPr="00E11490" w:rsidRDefault="00E11490" w:rsidP="00A7673F">
            <w:pPr>
              <w:jc w:val="center"/>
              <w:rPr>
                <w:bCs/>
                <w:sz w:val="18"/>
                <w:szCs w:val="18"/>
              </w:rPr>
            </w:pPr>
            <w:r w:rsidRPr="00E11490">
              <w:rPr>
                <w:bCs/>
                <w:sz w:val="18"/>
                <w:szCs w:val="18"/>
              </w:rPr>
              <w:t>2022 год</w:t>
            </w:r>
          </w:p>
        </w:tc>
        <w:tc>
          <w:tcPr>
            <w:tcW w:w="876" w:type="dxa"/>
          </w:tcPr>
          <w:p w:rsidR="00E11490" w:rsidRPr="00E11490" w:rsidRDefault="00E11490" w:rsidP="00A7673F">
            <w:pPr>
              <w:jc w:val="center"/>
              <w:rPr>
                <w:bCs/>
                <w:sz w:val="18"/>
                <w:szCs w:val="18"/>
              </w:rPr>
            </w:pPr>
            <w:r w:rsidRPr="00E11490">
              <w:rPr>
                <w:bCs/>
                <w:sz w:val="18"/>
                <w:szCs w:val="18"/>
              </w:rPr>
              <w:t>2023 год</w:t>
            </w:r>
          </w:p>
        </w:tc>
        <w:tc>
          <w:tcPr>
            <w:tcW w:w="851" w:type="dxa"/>
          </w:tcPr>
          <w:p w:rsidR="00E11490" w:rsidRPr="00E11490" w:rsidRDefault="00E11490" w:rsidP="00A7673F">
            <w:pPr>
              <w:jc w:val="center"/>
              <w:rPr>
                <w:bCs/>
                <w:sz w:val="18"/>
                <w:szCs w:val="18"/>
              </w:rPr>
            </w:pPr>
            <w:r w:rsidRPr="00E11490">
              <w:rPr>
                <w:bCs/>
                <w:sz w:val="18"/>
                <w:szCs w:val="18"/>
              </w:rPr>
              <w:t>2024 год</w:t>
            </w:r>
          </w:p>
        </w:tc>
      </w:tr>
      <w:tr w:rsidR="00E11490" w:rsidRPr="00E11490" w:rsidTr="004C5BE0">
        <w:trPr>
          <w:tblHeader/>
          <w:jc w:val="center"/>
        </w:trPr>
        <w:tc>
          <w:tcPr>
            <w:tcW w:w="373" w:type="dxa"/>
          </w:tcPr>
          <w:p w:rsidR="00E11490" w:rsidRPr="00E11490" w:rsidRDefault="00E11490" w:rsidP="00A7673F">
            <w:pPr>
              <w:jc w:val="center"/>
              <w:rPr>
                <w:color w:val="000000"/>
                <w:sz w:val="18"/>
                <w:szCs w:val="18"/>
              </w:rPr>
            </w:pPr>
            <w:r w:rsidRPr="00E11490">
              <w:rPr>
                <w:color w:val="000000"/>
                <w:sz w:val="18"/>
                <w:szCs w:val="18"/>
              </w:rPr>
              <w:t>1</w:t>
            </w:r>
          </w:p>
        </w:tc>
        <w:tc>
          <w:tcPr>
            <w:tcW w:w="801" w:type="dxa"/>
          </w:tcPr>
          <w:p w:rsidR="00E11490" w:rsidRPr="00E11490" w:rsidRDefault="00E11490" w:rsidP="00A7673F">
            <w:pPr>
              <w:jc w:val="center"/>
              <w:rPr>
                <w:color w:val="000000"/>
                <w:sz w:val="18"/>
                <w:szCs w:val="18"/>
              </w:rPr>
            </w:pPr>
            <w:r w:rsidRPr="00E11490">
              <w:rPr>
                <w:color w:val="000000"/>
                <w:sz w:val="18"/>
                <w:szCs w:val="18"/>
              </w:rPr>
              <w:t>2</w:t>
            </w:r>
          </w:p>
        </w:tc>
        <w:tc>
          <w:tcPr>
            <w:tcW w:w="1677" w:type="dxa"/>
          </w:tcPr>
          <w:p w:rsidR="00E11490" w:rsidRPr="00E11490" w:rsidRDefault="00E11490" w:rsidP="00A7673F">
            <w:pPr>
              <w:jc w:val="center"/>
              <w:rPr>
                <w:color w:val="000000"/>
                <w:sz w:val="18"/>
                <w:szCs w:val="18"/>
              </w:rPr>
            </w:pPr>
            <w:r w:rsidRPr="00E11490">
              <w:rPr>
                <w:color w:val="000000"/>
                <w:sz w:val="18"/>
                <w:szCs w:val="18"/>
              </w:rPr>
              <w:t>3</w:t>
            </w:r>
          </w:p>
        </w:tc>
        <w:tc>
          <w:tcPr>
            <w:tcW w:w="1871" w:type="dxa"/>
          </w:tcPr>
          <w:p w:rsidR="00E11490" w:rsidRPr="00E11490" w:rsidRDefault="00E11490" w:rsidP="00A7673F">
            <w:pPr>
              <w:jc w:val="center"/>
              <w:rPr>
                <w:color w:val="000000"/>
                <w:sz w:val="18"/>
                <w:szCs w:val="18"/>
              </w:rPr>
            </w:pPr>
            <w:r w:rsidRPr="00E11490">
              <w:rPr>
                <w:color w:val="000000"/>
                <w:sz w:val="18"/>
                <w:szCs w:val="18"/>
              </w:rPr>
              <w:t>4</w:t>
            </w:r>
          </w:p>
        </w:tc>
        <w:tc>
          <w:tcPr>
            <w:tcW w:w="901" w:type="dxa"/>
          </w:tcPr>
          <w:p w:rsidR="00E11490" w:rsidRPr="00E11490" w:rsidRDefault="00E11490" w:rsidP="00A7673F">
            <w:pPr>
              <w:jc w:val="center"/>
              <w:rPr>
                <w:color w:val="000000"/>
                <w:sz w:val="18"/>
                <w:szCs w:val="18"/>
              </w:rPr>
            </w:pPr>
            <w:r w:rsidRPr="00E11490">
              <w:rPr>
                <w:color w:val="000000"/>
                <w:sz w:val="18"/>
                <w:szCs w:val="18"/>
              </w:rPr>
              <w:t>5</w:t>
            </w:r>
          </w:p>
        </w:tc>
        <w:tc>
          <w:tcPr>
            <w:tcW w:w="992" w:type="dxa"/>
          </w:tcPr>
          <w:p w:rsidR="00E11490" w:rsidRPr="00E11490" w:rsidRDefault="00E11490" w:rsidP="00A7673F">
            <w:pPr>
              <w:jc w:val="center"/>
              <w:rPr>
                <w:color w:val="000000"/>
                <w:sz w:val="18"/>
                <w:szCs w:val="18"/>
              </w:rPr>
            </w:pPr>
            <w:r w:rsidRPr="00E11490">
              <w:rPr>
                <w:color w:val="000000"/>
                <w:sz w:val="18"/>
                <w:szCs w:val="18"/>
              </w:rPr>
              <w:t>6</w:t>
            </w:r>
          </w:p>
        </w:tc>
        <w:tc>
          <w:tcPr>
            <w:tcW w:w="992" w:type="dxa"/>
          </w:tcPr>
          <w:p w:rsidR="00E11490" w:rsidRPr="00E11490" w:rsidRDefault="00E11490" w:rsidP="00A7673F">
            <w:pPr>
              <w:jc w:val="center"/>
              <w:rPr>
                <w:color w:val="000000"/>
                <w:sz w:val="18"/>
                <w:szCs w:val="18"/>
              </w:rPr>
            </w:pPr>
            <w:r w:rsidRPr="00E11490">
              <w:rPr>
                <w:color w:val="000000"/>
                <w:sz w:val="18"/>
                <w:szCs w:val="18"/>
              </w:rPr>
              <w:t>7</w:t>
            </w:r>
          </w:p>
        </w:tc>
        <w:tc>
          <w:tcPr>
            <w:tcW w:w="876" w:type="dxa"/>
          </w:tcPr>
          <w:p w:rsidR="00E11490" w:rsidRPr="00E11490" w:rsidRDefault="00E11490" w:rsidP="00A7673F">
            <w:pPr>
              <w:jc w:val="center"/>
              <w:rPr>
                <w:color w:val="000000"/>
                <w:sz w:val="18"/>
                <w:szCs w:val="18"/>
              </w:rPr>
            </w:pPr>
            <w:r w:rsidRPr="00E11490">
              <w:rPr>
                <w:color w:val="000000"/>
                <w:sz w:val="18"/>
                <w:szCs w:val="18"/>
              </w:rPr>
              <w:t>8</w:t>
            </w:r>
          </w:p>
        </w:tc>
        <w:tc>
          <w:tcPr>
            <w:tcW w:w="876" w:type="dxa"/>
          </w:tcPr>
          <w:p w:rsidR="00E11490" w:rsidRPr="00E11490" w:rsidRDefault="00E11490" w:rsidP="00A7673F">
            <w:pPr>
              <w:jc w:val="center"/>
              <w:rPr>
                <w:color w:val="000000"/>
                <w:sz w:val="18"/>
                <w:szCs w:val="18"/>
              </w:rPr>
            </w:pPr>
            <w:r w:rsidRPr="00E11490">
              <w:rPr>
                <w:color w:val="000000"/>
                <w:sz w:val="18"/>
                <w:szCs w:val="18"/>
              </w:rPr>
              <w:t>9</w:t>
            </w:r>
          </w:p>
        </w:tc>
        <w:tc>
          <w:tcPr>
            <w:tcW w:w="851" w:type="dxa"/>
          </w:tcPr>
          <w:p w:rsidR="00E11490" w:rsidRPr="00E11490" w:rsidRDefault="00E11490" w:rsidP="00A7673F">
            <w:pPr>
              <w:jc w:val="center"/>
              <w:rPr>
                <w:color w:val="000000"/>
                <w:sz w:val="18"/>
                <w:szCs w:val="18"/>
              </w:rPr>
            </w:pPr>
            <w:r w:rsidRPr="00E11490">
              <w:rPr>
                <w:color w:val="000000"/>
                <w:sz w:val="18"/>
                <w:szCs w:val="18"/>
              </w:rPr>
              <w:t>10</w:t>
            </w:r>
          </w:p>
        </w:tc>
      </w:tr>
      <w:tr w:rsidR="00E11490" w:rsidRPr="00E11490" w:rsidTr="004C5BE0">
        <w:trPr>
          <w:trHeight w:val="185"/>
          <w:jc w:val="center"/>
        </w:trPr>
        <w:tc>
          <w:tcPr>
            <w:tcW w:w="373" w:type="dxa"/>
            <w:vMerge w:val="restart"/>
          </w:tcPr>
          <w:p w:rsidR="00E11490" w:rsidRPr="00E11490" w:rsidRDefault="00E11490" w:rsidP="00A7673F">
            <w:pPr>
              <w:jc w:val="center"/>
              <w:rPr>
                <w:color w:val="000000"/>
                <w:sz w:val="18"/>
                <w:szCs w:val="18"/>
              </w:rPr>
            </w:pPr>
          </w:p>
        </w:tc>
        <w:tc>
          <w:tcPr>
            <w:tcW w:w="801" w:type="dxa"/>
            <w:vMerge w:val="restart"/>
          </w:tcPr>
          <w:p w:rsidR="00E11490" w:rsidRPr="00E11490" w:rsidRDefault="00E11490" w:rsidP="00A7673F">
            <w:pPr>
              <w:rPr>
                <w:color w:val="000000"/>
                <w:sz w:val="18"/>
                <w:szCs w:val="18"/>
              </w:rPr>
            </w:pPr>
            <w:r w:rsidRPr="00E11490">
              <w:rPr>
                <w:color w:val="000000"/>
                <w:sz w:val="18"/>
                <w:szCs w:val="18"/>
              </w:rPr>
              <w:t>Программа</w:t>
            </w:r>
          </w:p>
        </w:tc>
        <w:tc>
          <w:tcPr>
            <w:tcW w:w="1677" w:type="dxa"/>
            <w:vMerge w:val="restart"/>
          </w:tcPr>
          <w:p w:rsidR="00E11490" w:rsidRPr="00E11490" w:rsidRDefault="00E11490" w:rsidP="00A7673F">
            <w:pPr>
              <w:widowControl w:val="0"/>
              <w:autoSpaceDE w:val="0"/>
              <w:autoSpaceDN w:val="0"/>
              <w:adjustRightInd w:val="0"/>
              <w:rPr>
                <w:color w:val="000000"/>
                <w:sz w:val="18"/>
                <w:szCs w:val="18"/>
              </w:rPr>
            </w:pPr>
            <w:r w:rsidRPr="00E11490">
              <w:rPr>
                <w:spacing w:val="-2"/>
                <w:sz w:val="18"/>
                <w:szCs w:val="18"/>
              </w:rPr>
              <w:t>Организация муниципального управления в Мошковском сельсовете Бековского района Пензенской области</w:t>
            </w:r>
          </w:p>
        </w:tc>
        <w:tc>
          <w:tcPr>
            <w:tcW w:w="1871" w:type="dxa"/>
          </w:tcPr>
          <w:p w:rsidR="00E11490" w:rsidRPr="00E11490" w:rsidRDefault="00E11490" w:rsidP="00A7673F">
            <w:pPr>
              <w:rPr>
                <w:color w:val="000000"/>
                <w:sz w:val="18"/>
                <w:szCs w:val="18"/>
              </w:rPr>
            </w:pPr>
            <w:r w:rsidRPr="00E11490">
              <w:rPr>
                <w:color w:val="000000"/>
                <w:sz w:val="18"/>
                <w:szCs w:val="18"/>
              </w:rPr>
              <w:t>всего</w:t>
            </w:r>
          </w:p>
        </w:tc>
        <w:tc>
          <w:tcPr>
            <w:tcW w:w="901"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1678,045</w:t>
            </w:r>
          </w:p>
        </w:tc>
        <w:tc>
          <w:tcPr>
            <w:tcW w:w="992"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1 866,964</w:t>
            </w:r>
          </w:p>
        </w:tc>
        <w:tc>
          <w:tcPr>
            <w:tcW w:w="992"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682,919</w:t>
            </w:r>
          </w:p>
        </w:tc>
        <w:tc>
          <w:tcPr>
            <w:tcW w:w="876"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603,994</w:t>
            </w:r>
          </w:p>
        </w:tc>
        <w:tc>
          <w:tcPr>
            <w:tcW w:w="876"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603,994</w:t>
            </w:r>
          </w:p>
        </w:tc>
        <w:tc>
          <w:tcPr>
            <w:tcW w:w="851"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603,94</w:t>
            </w:r>
          </w:p>
        </w:tc>
      </w:tr>
      <w:tr w:rsidR="00E11490" w:rsidRPr="00E11490" w:rsidTr="004C5BE0">
        <w:trPr>
          <w:jc w:val="center"/>
        </w:trPr>
        <w:tc>
          <w:tcPr>
            <w:tcW w:w="373" w:type="dxa"/>
            <w:vMerge/>
          </w:tcPr>
          <w:p w:rsidR="00E11490" w:rsidRPr="00E11490" w:rsidRDefault="00E11490" w:rsidP="00A7673F">
            <w:pPr>
              <w:jc w:val="cente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jc w:val="center"/>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 xml:space="preserve">бюджет Мошковского сельсовета Бековского района Пензенской области </w:t>
            </w:r>
          </w:p>
        </w:tc>
        <w:tc>
          <w:tcPr>
            <w:tcW w:w="901"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1678,045</w:t>
            </w:r>
          </w:p>
        </w:tc>
        <w:tc>
          <w:tcPr>
            <w:tcW w:w="992"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1 866,964</w:t>
            </w:r>
          </w:p>
        </w:tc>
        <w:tc>
          <w:tcPr>
            <w:tcW w:w="992"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682,919</w:t>
            </w:r>
          </w:p>
        </w:tc>
        <w:tc>
          <w:tcPr>
            <w:tcW w:w="876"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603,994</w:t>
            </w:r>
          </w:p>
        </w:tc>
        <w:tc>
          <w:tcPr>
            <w:tcW w:w="876"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603,994</w:t>
            </w:r>
          </w:p>
        </w:tc>
        <w:tc>
          <w:tcPr>
            <w:tcW w:w="851"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603,94</w:t>
            </w:r>
          </w:p>
        </w:tc>
      </w:tr>
      <w:tr w:rsidR="00E11490" w:rsidRPr="00E11490" w:rsidTr="004C5BE0">
        <w:trPr>
          <w:jc w:val="center"/>
        </w:trPr>
        <w:tc>
          <w:tcPr>
            <w:tcW w:w="373" w:type="dxa"/>
            <w:vMerge/>
          </w:tcPr>
          <w:p w:rsidR="00E11490" w:rsidRPr="00E11490" w:rsidRDefault="00E11490" w:rsidP="00A7673F">
            <w:pPr>
              <w:jc w:val="cente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jc w:val="center"/>
              <w:rPr>
                <w:color w:val="000000"/>
                <w:sz w:val="18"/>
                <w:szCs w:val="18"/>
              </w:rPr>
            </w:pPr>
          </w:p>
        </w:tc>
        <w:tc>
          <w:tcPr>
            <w:tcW w:w="1871" w:type="dxa"/>
          </w:tcPr>
          <w:p w:rsidR="00E11490" w:rsidRPr="00E11490" w:rsidRDefault="00E11490" w:rsidP="00A7673F">
            <w:pPr>
              <w:autoSpaceDE w:val="0"/>
              <w:autoSpaceDN w:val="0"/>
              <w:adjustRightInd w:val="0"/>
              <w:rPr>
                <w:sz w:val="18"/>
                <w:szCs w:val="18"/>
              </w:rPr>
            </w:pPr>
            <w:r w:rsidRPr="00E11490">
              <w:rPr>
                <w:sz w:val="18"/>
                <w:szCs w:val="18"/>
              </w:rPr>
              <w:t>в том числе межбюджетные трансферты:</w:t>
            </w:r>
          </w:p>
          <w:p w:rsidR="00E11490" w:rsidRPr="00E11490" w:rsidRDefault="00E11490" w:rsidP="00A7673F">
            <w:pPr>
              <w:autoSpaceDE w:val="0"/>
              <w:autoSpaceDN w:val="0"/>
              <w:adjustRightInd w:val="0"/>
              <w:rPr>
                <w:sz w:val="18"/>
                <w:szCs w:val="18"/>
              </w:rPr>
            </w:pPr>
            <w:r w:rsidRPr="00E11490">
              <w:rPr>
                <w:sz w:val="18"/>
                <w:szCs w:val="18"/>
              </w:rPr>
              <w:t>- из федерального бюджета</w:t>
            </w:r>
          </w:p>
          <w:p w:rsidR="00E11490" w:rsidRPr="00E11490" w:rsidRDefault="00E11490" w:rsidP="00A7673F">
            <w:pPr>
              <w:rPr>
                <w:color w:val="000000"/>
                <w:sz w:val="18"/>
                <w:szCs w:val="18"/>
              </w:rPr>
            </w:pPr>
            <w:r w:rsidRPr="00E11490">
              <w:rPr>
                <w:sz w:val="18"/>
                <w:szCs w:val="18"/>
              </w:rPr>
              <w:t>- из бюджета Пензенской области</w:t>
            </w:r>
          </w:p>
        </w:tc>
        <w:tc>
          <w:tcPr>
            <w:tcW w:w="901" w:type="dxa"/>
            <w:shd w:val="clear" w:color="auto" w:fill="auto"/>
          </w:tcPr>
          <w:p w:rsidR="00E11490" w:rsidRPr="00E11490" w:rsidRDefault="00E11490" w:rsidP="00A7673F">
            <w:pPr>
              <w:jc w:val="center"/>
              <w:rPr>
                <w:sz w:val="18"/>
                <w:szCs w:val="18"/>
              </w:rPr>
            </w:pPr>
          </w:p>
        </w:tc>
        <w:tc>
          <w:tcPr>
            <w:tcW w:w="992" w:type="dxa"/>
            <w:shd w:val="clear" w:color="auto" w:fill="auto"/>
          </w:tcPr>
          <w:p w:rsidR="00E11490" w:rsidRPr="00E11490" w:rsidRDefault="00E11490" w:rsidP="00A7673F">
            <w:pPr>
              <w:jc w:val="center"/>
              <w:rPr>
                <w:sz w:val="18"/>
                <w:szCs w:val="18"/>
              </w:rPr>
            </w:pPr>
          </w:p>
        </w:tc>
        <w:tc>
          <w:tcPr>
            <w:tcW w:w="992" w:type="dxa"/>
            <w:shd w:val="clear" w:color="auto" w:fill="auto"/>
          </w:tcPr>
          <w:p w:rsidR="00E11490" w:rsidRPr="00E11490" w:rsidRDefault="00E11490" w:rsidP="00A7673F">
            <w:pPr>
              <w:jc w:val="center"/>
              <w:rPr>
                <w:sz w:val="18"/>
                <w:szCs w:val="18"/>
              </w:rPr>
            </w:pPr>
          </w:p>
        </w:tc>
        <w:tc>
          <w:tcPr>
            <w:tcW w:w="876" w:type="dxa"/>
            <w:shd w:val="clear" w:color="auto" w:fill="auto"/>
          </w:tcPr>
          <w:p w:rsidR="00E11490" w:rsidRPr="00E11490" w:rsidRDefault="00E11490" w:rsidP="00A7673F">
            <w:pPr>
              <w:jc w:val="center"/>
              <w:rPr>
                <w:sz w:val="18"/>
                <w:szCs w:val="18"/>
              </w:rPr>
            </w:pPr>
          </w:p>
        </w:tc>
        <w:tc>
          <w:tcPr>
            <w:tcW w:w="876" w:type="dxa"/>
            <w:shd w:val="clear" w:color="auto" w:fill="auto"/>
          </w:tcPr>
          <w:p w:rsidR="00E11490" w:rsidRPr="00E11490" w:rsidRDefault="00E11490" w:rsidP="00A7673F">
            <w:pPr>
              <w:jc w:val="center"/>
              <w:rPr>
                <w:sz w:val="18"/>
                <w:szCs w:val="18"/>
              </w:rPr>
            </w:pPr>
          </w:p>
        </w:tc>
        <w:tc>
          <w:tcPr>
            <w:tcW w:w="851" w:type="dxa"/>
            <w:shd w:val="clear" w:color="auto" w:fill="auto"/>
          </w:tcPr>
          <w:p w:rsidR="00E11490" w:rsidRPr="00E11490" w:rsidRDefault="00E11490" w:rsidP="00A7673F">
            <w:pPr>
              <w:jc w:val="center"/>
              <w:rPr>
                <w:sz w:val="18"/>
                <w:szCs w:val="18"/>
              </w:rPr>
            </w:pPr>
          </w:p>
        </w:tc>
      </w:tr>
      <w:tr w:rsidR="00E11490" w:rsidRPr="00E11490" w:rsidTr="004C5BE0">
        <w:trPr>
          <w:trHeight w:val="193"/>
          <w:jc w:val="center"/>
        </w:trPr>
        <w:tc>
          <w:tcPr>
            <w:tcW w:w="373" w:type="dxa"/>
            <w:vMerge/>
          </w:tcPr>
          <w:p w:rsidR="00E11490" w:rsidRPr="00E11490" w:rsidRDefault="00E11490" w:rsidP="00A7673F">
            <w:pPr>
              <w:jc w:val="cente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jc w:val="center"/>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иные источники</w:t>
            </w:r>
          </w:p>
        </w:tc>
        <w:tc>
          <w:tcPr>
            <w:tcW w:w="901"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51" w:type="dxa"/>
            <w:shd w:val="clear" w:color="auto" w:fill="auto"/>
          </w:tcPr>
          <w:p w:rsidR="00E11490" w:rsidRPr="00E11490" w:rsidRDefault="00E11490" w:rsidP="00A7673F">
            <w:pPr>
              <w:jc w:val="center"/>
              <w:rPr>
                <w:sz w:val="18"/>
                <w:szCs w:val="18"/>
              </w:rPr>
            </w:pPr>
            <w:r w:rsidRPr="00E11490">
              <w:rPr>
                <w:sz w:val="18"/>
                <w:szCs w:val="18"/>
              </w:rPr>
              <w:t>-</w:t>
            </w:r>
          </w:p>
        </w:tc>
      </w:tr>
      <w:tr w:rsidR="00E11490" w:rsidRPr="00E11490" w:rsidTr="004C5BE0">
        <w:trPr>
          <w:trHeight w:hRule="exact" w:val="287"/>
          <w:jc w:val="center"/>
        </w:trPr>
        <w:tc>
          <w:tcPr>
            <w:tcW w:w="373" w:type="dxa"/>
            <w:vMerge w:val="restart"/>
          </w:tcPr>
          <w:p w:rsidR="00E11490" w:rsidRPr="00E11490" w:rsidRDefault="00E11490" w:rsidP="00A7673F">
            <w:pPr>
              <w:jc w:val="center"/>
              <w:rPr>
                <w:color w:val="000000"/>
                <w:sz w:val="18"/>
                <w:szCs w:val="18"/>
              </w:rPr>
            </w:pPr>
            <w:r w:rsidRPr="00E11490">
              <w:rPr>
                <w:color w:val="000000"/>
                <w:sz w:val="18"/>
                <w:szCs w:val="18"/>
              </w:rPr>
              <w:t>1.</w:t>
            </w:r>
          </w:p>
        </w:tc>
        <w:tc>
          <w:tcPr>
            <w:tcW w:w="801" w:type="dxa"/>
            <w:vMerge w:val="restart"/>
          </w:tcPr>
          <w:p w:rsidR="00E11490" w:rsidRPr="00E11490" w:rsidRDefault="00E11490" w:rsidP="00A7673F">
            <w:pPr>
              <w:rPr>
                <w:color w:val="000000"/>
                <w:sz w:val="18"/>
                <w:szCs w:val="18"/>
              </w:rPr>
            </w:pPr>
            <w:r w:rsidRPr="00E11490">
              <w:rPr>
                <w:color w:val="000000"/>
                <w:sz w:val="18"/>
                <w:szCs w:val="18"/>
              </w:rPr>
              <w:t>Подпрограмма 1</w:t>
            </w:r>
          </w:p>
        </w:tc>
        <w:tc>
          <w:tcPr>
            <w:tcW w:w="1677" w:type="dxa"/>
            <w:vMerge w:val="restart"/>
          </w:tcPr>
          <w:p w:rsidR="00E11490" w:rsidRPr="00E11490" w:rsidRDefault="00E11490" w:rsidP="00A7673F">
            <w:pPr>
              <w:rPr>
                <w:color w:val="000000"/>
                <w:sz w:val="18"/>
                <w:szCs w:val="18"/>
              </w:rPr>
            </w:pPr>
            <w:r w:rsidRPr="00E11490">
              <w:rPr>
                <w:sz w:val="18"/>
                <w:szCs w:val="18"/>
              </w:rPr>
              <w:t xml:space="preserve">Обеспечение деятельности администрации </w:t>
            </w:r>
            <w:r w:rsidRPr="00E11490">
              <w:rPr>
                <w:color w:val="000000"/>
                <w:sz w:val="18"/>
                <w:szCs w:val="18"/>
              </w:rPr>
              <w:t>Мошковского</w:t>
            </w:r>
            <w:r w:rsidRPr="00E11490">
              <w:rPr>
                <w:sz w:val="18"/>
                <w:szCs w:val="18"/>
              </w:rPr>
              <w:t xml:space="preserve"> сельсовета Бековского района Пензенской области</w:t>
            </w:r>
          </w:p>
        </w:tc>
        <w:tc>
          <w:tcPr>
            <w:tcW w:w="1871" w:type="dxa"/>
          </w:tcPr>
          <w:p w:rsidR="00E11490" w:rsidRPr="00E11490" w:rsidRDefault="00E11490" w:rsidP="00A7673F">
            <w:pPr>
              <w:rPr>
                <w:color w:val="000000"/>
                <w:sz w:val="18"/>
                <w:szCs w:val="18"/>
              </w:rPr>
            </w:pPr>
            <w:r w:rsidRPr="00E11490">
              <w:rPr>
                <w:color w:val="000000"/>
                <w:sz w:val="18"/>
                <w:szCs w:val="18"/>
              </w:rPr>
              <w:t>всего</w:t>
            </w:r>
          </w:p>
        </w:tc>
        <w:tc>
          <w:tcPr>
            <w:tcW w:w="901"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1658,630</w:t>
            </w:r>
          </w:p>
        </w:tc>
        <w:tc>
          <w:tcPr>
            <w:tcW w:w="992"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1 838,706</w:t>
            </w:r>
          </w:p>
        </w:tc>
        <w:tc>
          <w:tcPr>
            <w:tcW w:w="992"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654,661</w:t>
            </w:r>
          </w:p>
        </w:tc>
        <w:tc>
          <w:tcPr>
            <w:tcW w:w="876"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595,614</w:t>
            </w:r>
          </w:p>
        </w:tc>
        <w:tc>
          <w:tcPr>
            <w:tcW w:w="876"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595,614</w:t>
            </w:r>
          </w:p>
        </w:tc>
        <w:tc>
          <w:tcPr>
            <w:tcW w:w="851"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595,614</w:t>
            </w:r>
          </w:p>
        </w:tc>
      </w:tr>
      <w:tr w:rsidR="00E11490" w:rsidRPr="00E11490" w:rsidTr="004C5BE0">
        <w:trPr>
          <w:jc w:val="center"/>
        </w:trPr>
        <w:tc>
          <w:tcPr>
            <w:tcW w:w="373" w:type="dxa"/>
            <w:vMerge/>
          </w:tcPr>
          <w:p w:rsidR="00E11490" w:rsidRPr="00E11490" w:rsidRDefault="00E11490" w:rsidP="00A7673F">
            <w:pPr>
              <w:jc w:val="cente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jc w:val="right"/>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 xml:space="preserve">бюджет Мошковского сельсовета Бековского района Пензенской области </w:t>
            </w:r>
          </w:p>
        </w:tc>
        <w:tc>
          <w:tcPr>
            <w:tcW w:w="901"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1658,630</w:t>
            </w:r>
          </w:p>
        </w:tc>
        <w:tc>
          <w:tcPr>
            <w:tcW w:w="992"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1 838,706</w:t>
            </w:r>
          </w:p>
        </w:tc>
        <w:tc>
          <w:tcPr>
            <w:tcW w:w="992"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654,661</w:t>
            </w:r>
          </w:p>
        </w:tc>
        <w:tc>
          <w:tcPr>
            <w:tcW w:w="876"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595,614</w:t>
            </w:r>
          </w:p>
        </w:tc>
        <w:tc>
          <w:tcPr>
            <w:tcW w:w="876"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595,614</w:t>
            </w:r>
          </w:p>
        </w:tc>
        <w:tc>
          <w:tcPr>
            <w:tcW w:w="851"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595,614</w:t>
            </w:r>
          </w:p>
        </w:tc>
      </w:tr>
      <w:tr w:rsidR="00E11490" w:rsidRPr="00E11490" w:rsidTr="004C5BE0">
        <w:trPr>
          <w:trHeight w:val="390"/>
          <w:jc w:val="center"/>
        </w:trPr>
        <w:tc>
          <w:tcPr>
            <w:tcW w:w="373" w:type="dxa"/>
            <w:vMerge/>
          </w:tcPr>
          <w:p w:rsidR="00E11490" w:rsidRPr="00E11490" w:rsidRDefault="00E11490" w:rsidP="00A7673F">
            <w:pPr>
              <w:jc w:val="cente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jc w:val="right"/>
              <w:rPr>
                <w:color w:val="000000"/>
                <w:sz w:val="18"/>
                <w:szCs w:val="18"/>
              </w:rPr>
            </w:pPr>
          </w:p>
        </w:tc>
        <w:tc>
          <w:tcPr>
            <w:tcW w:w="1871" w:type="dxa"/>
          </w:tcPr>
          <w:p w:rsidR="00E11490" w:rsidRPr="00E11490" w:rsidRDefault="00E11490" w:rsidP="00A7673F">
            <w:pPr>
              <w:autoSpaceDE w:val="0"/>
              <w:autoSpaceDN w:val="0"/>
              <w:adjustRightInd w:val="0"/>
              <w:rPr>
                <w:sz w:val="18"/>
                <w:szCs w:val="18"/>
              </w:rPr>
            </w:pPr>
            <w:r w:rsidRPr="00E11490">
              <w:rPr>
                <w:sz w:val="18"/>
                <w:szCs w:val="18"/>
              </w:rPr>
              <w:t>в том числе межбюджетные трансферты:</w:t>
            </w:r>
          </w:p>
          <w:p w:rsidR="00E11490" w:rsidRPr="00E11490" w:rsidRDefault="00E11490" w:rsidP="00A7673F">
            <w:pPr>
              <w:autoSpaceDE w:val="0"/>
              <w:autoSpaceDN w:val="0"/>
              <w:adjustRightInd w:val="0"/>
              <w:rPr>
                <w:sz w:val="18"/>
                <w:szCs w:val="18"/>
              </w:rPr>
            </w:pPr>
            <w:r w:rsidRPr="00E11490">
              <w:rPr>
                <w:sz w:val="18"/>
                <w:szCs w:val="18"/>
              </w:rPr>
              <w:t>- из федерального бюджета</w:t>
            </w:r>
          </w:p>
          <w:p w:rsidR="00E11490" w:rsidRPr="00E11490" w:rsidRDefault="00E11490" w:rsidP="00A7673F">
            <w:pPr>
              <w:rPr>
                <w:color w:val="000000"/>
                <w:sz w:val="18"/>
                <w:szCs w:val="18"/>
              </w:rPr>
            </w:pPr>
            <w:r w:rsidRPr="00E11490">
              <w:rPr>
                <w:sz w:val="18"/>
                <w:szCs w:val="18"/>
              </w:rPr>
              <w:t>- из бюджета Пензенской области</w:t>
            </w:r>
          </w:p>
        </w:tc>
        <w:tc>
          <w:tcPr>
            <w:tcW w:w="901"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51" w:type="dxa"/>
            <w:shd w:val="clear" w:color="auto" w:fill="auto"/>
          </w:tcPr>
          <w:p w:rsidR="00E11490" w:rsidRPr="00E11490" w:rsidRDefault="00E11490" w:rsidP="00A7673F">
            <w:pPr>
              <w:jc w:val="center"/>
              <w:rPr>
                <w:sz w:val="18"/>
                <w:szCs w:val="18"/>
              </w:rPr>
            </w:pPr>
            <w:r w:rsidRPr="00E11490">
              <w:rPr>
                <w:sz w:val="18"/>
                <w:szCs w:val="18"/>
              </w:rPr>
              <w:t>-</w:t>
            </w:r>
          </w:p>
        </w:tc>
      </w:tr>
      <w:tr w:rsidR="00E11490" w:rsidRPr="00E11490" w:rsidTr="004C5BE0">
        <w:trPr>
          <w:jc w:val="center"/>
        </w:trPr>
        <w:tc>
          <w:tcPr>
            <w:tcW w:w="373" w:type="dxa"/>
            <w:vMerge/>
          </w:tcPr>
          <w:p w:rsidR="00E11490" w:rsidRPr="00E11490" w:rsidRDefault="00E11490" w:rsidP="00A7673F">
            <w:pPr>
              <w:jc w:val="cente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jc w:val="right"/>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иные источники</w:t>
            </w:r>
          </w:p>
        </w:tc>
        <w:tc>
          <w:tcPr>
            <w:tcW w:w="901"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51" w:type="dxa"/>
            <w:shd w:val="clear" w:color="auto" w:fill="auto"/>
          </w:tcPr>
          <w:p w:rsidR="00E11490" w:rsidRPr="00E11490" w:rsidRDefault="00E11490" w:rsidP="00A7673F">
            <w:pPr>
              <w:jc w:val="center"/>
              <w:rPr>
                <w:sz w:val="18"/>
                <w:szCs w:val="18"/>
              </w:rPr>
            </w:pPr>
            <w:r w:rsidRPr="00E11490">
              <w:rPr>
                <w:sz w:val="18"/>
                <w:szCs w:val="18"/>
              </w:rPr>
              <w:t>-</w:t>
            </w:r>
          </w:p>
        </w:tc>
      </w:tr>
      <w:tr w:rsidR="00E11490" w:rsidRPr="00E11490" w:rsidTr="001A35FC">
        <w:trPr>
          <w:trHeight w:hRule="exact" w:val="232"/>
          <w:jc w:val="center"/>
        </w:trPr>
        <w:tc>
          <w:tcPr>
            <w:tcW w:w="373" w:type="dxa"/>
            <w:vMerge w:val="restart"/>
          </w:tcPr>
          <w:p w:rsidR="00E11490" w:rsidRPr="00E11490" w:rsidRDefault="00E11490" w:rsidP="00A7673F">
            <w:pPr>
              <w:jc w:val="center"/>
              <w:rPr>
                <w:color w:val="000000"/>
                <w:sz w:val="18"/>
                <w:szCs w:val="18"/>
              </w:rPr>
            </w:pPr>
            <w:r w:rsidRPr="00E11490">
              <w:rPr>
                <w:color w:val="000000"/>
                <w:sz w:val="18"/>
                <w:szCs w:val="18"/>
              </w:rPr>
              <w:t>1.1.</w:t>
            </w:r>
          </w:p>
        </w:tc>
        <w:tc>
          <w:tcPr>
            <w:tcW w:w="801" w:type="dxa"/>
            <w:vMerge w:val="restart"/>
          </w:tcPr>
          <w:p w:rsidR="00E11490" w:rsidRPr="00E11490" w:rsidRDefault="00E11490" w:rsidP="00A7673F">
            <w:pPr>
              <w:rPr>
                <w:color w:val="000000"/>
                <w:sz w:val="18"/>
                <w:szCs w:val="18"/>
              </w:rPr>
            </w:pPr>
            <w:r w:rsidRPr="00E11490">
              <w:rPr>
                <w:color w:val="000000"/>
                <w:sz w:val="18"/>
                <w:szCs w:val="18"/>
              </w:rPr>
              <w:t>Основное мероприятие</w:t>
            </w:r>
          </w:p>
        </w:tc>
        <w:tc>
          <w:tcPr>
            <w:tcW w:w="1677" w:type="dxa"/>
            <w:vMerge w:val="restart"/>
          </w:tcPr>
          <w:p w:rsidR="00E11490" w:rsidRPr="00E11490" w:rsidRDefault="00E11490" w:rsidP="00A7673F">
            <w:pPr>
              <w:rPr>
                <w:color w:val="000000"/>
                <w:sz w:val="18"/>
                <w:szCs w:val="18"/>
              </w:rPr>
            </w:pPr>
            <w:r w:rsidRPr="00E11490">
              <w:rPr>
                <w:color w:val="000000"/>
                <w:sz w:val="18"/>
                <w:szCs w:val="18"/>
              </w:rPr>
              <w:t>Расходы на содержание органов местного самоуправления</w:t>
            </w:r>
          </w:p>
        </w:tc>
        <w:tc>
          <w:tcPr>
            <w:tcW w:w="1871" w:type="dxa"/>
          </w:tcPr>
          <w:p w:rsidR="00E11490" w:rsidRPr="00E11490" w:rsidRDefault="00E11490" w:rsidP="00A7673F">
            <w:pPr>
              <w:rPr>
                <w:color w:val="000000"/>
                <w:sz w:val="18"/>
                <w:szCs w:val="18"/>
              </w:rPr>
            </w:pPr>
            <w:r w:rsidRPr="00E11490">
              <w:rPr>
                <w:color w:val="000000"/>
                <w:sz w:val="18"/>
                <w:szCs w:val="18"/>
              </w:rPr>
              <w:t>всего</w:t>
            </w:r>
          </w:p>
        </w:tc>
        <w:tc>
          <w:tcPr>
            <w:tcW w:w="901"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1658,630</w:t>
            </w:r>
          </w:p>
        </w:tc>
        <w:tc>
          <w:tcPr>
            <w:tcW w:w="992"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1 838,706</w:t>
            </w:r>
          </w:p>
        </w:tc>
        <w:tc>
          <w:tcPr>
            <w:tcW w:w="992"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654,661</w:t>
            </w:r>
          </w:p>
        </w:tc>
        <w:tc>
          <w:tcPr>
            <w:tcW w:w="876"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595,614</w:t>
            </w:r>
          </w:p>
        </w:tc>
        <w:tc>
          <w:tcPr>
            <w:tcW w:w="876"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595,614</w:t>
            </w:r>
          </w:p>
        </w:tc>
        <w:tc>
          <w:tcPr>
            <w:tcW w:w="851"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595,614</w:t>
            </w:r>
          </w:p>
        </w:tc>
      </w:tr>
      <w:tr w:rsidR="00E11490" w:rsidRPr="00E11490" w:rsidTr="004C5BE0">
        <w:trPr>
          <w:jc w:val="center"/>
        </w:trPr>
        <w:tc>
          <w:tcPr>
            <w:tcW w:w="373" w:type="dxa"/>
            <w:vMerge/>
          </w:tcPr>
          <w:p w:rsidR="00E11490" w:rsidRPr="00E11490" w:rsidRDefault="00E11490" w:rsidP="00A7673F">
            <w:pPr>
              <w:jc w:val="cente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jc w:val="right"/>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 xml:space="preserve">бюджет Мошковского сельсовета Бековского района Пензенской области </w:t>
            </w:r>
          </w:p>
        </w:tc>
        <w:tc>
          <w:tcPr>
            <w:tcW w:w="901"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1658,630</w:t>
            </w:r>
          </w:p>
        </w:tc>
        <w:tc>
          <w:tcPr>
            <w:tcW w:w="992"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1 838,706</w:t>
            </w:r>
          </w:p>
        </w:tc>
        <w:tc>
          <w:tcPr>
            <w:tcW w:w="992"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654,661</w:t>
            </w:r>
          </w:p>
        </w:tc>
        <w:tc>
          <w:tcPr>
            <w:tcW w:w="876"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595,614</w:t>
            </w:r>
          </w:p>
        </w:tc>
        <w:tc>
          <w:tcPr>
            <w:tcW w:w="876"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595,614</w:t>
            </w:r>
          </w:p>
        </w:tc>
        <w:tc>
          <w:tcPr>
            <w:tcW w:w="851" w:type="dxa"/>
            <w:shd w:val="clear" w:color="auto" w:fill="auto"/>
          </w:tcPr>
          <w:p w:rsidR="00E11490" w:rsidRPr="00E11490" w:rsidRDefault="00E11490" w:rsidP="00A7673F">
            <w:pPr>
              <w:jc w:val="center"/>
              <w:rPr>
                <w:bCs/>
                <w:iCs/>
                <w:color w:val="000000"/>
                <w:sz w:val="18"/>
                <w:szCs w:val="18"/>
              </w:rPr>
            </w:pPr>
            <w:r w:rsidRPr="00E11490">
              <w:rPr>
                <w:bCs/>
                <w:iCs/>
                <w:color w:val="000000"/>
                <w:sz w:val="18"/>
                <w:szCs w:val="18"/>
              </w:rPr>
              <w:t>595,614</w:t>
            </w:r>
          </w:p>
        </w:tc>
      </w:tr>
      <w:tr w:rsidR="00E11490" w:rsidRPr="00E11490" w:rsidTr="004C5BE0">
        <w:trPr>
          <w:jc w:val="center"/>
        </w:trPr>
        <w:tc>
          <w:tcPr>
            <w:tcW w:w="373" w:type="dxa"/>
            <w:vMerge/>
          </w:tcPr>
          <w:p w:rsidR="00E11490" w:rsidRPr="00E11490" w:rsidRDefault="00E11490" w:rsidP="00A7673F">
            <w:pPr>
              <w:jc w:val="cente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jc w:val="right"/>
              <w:rPr>
                <w:color w:val="000000"/>
                <w:sz w:val="18"/>
                <w:szCs w:val="18"/>
              </w:rPr>
            </w:pPr>
          </w:p>
        </w:tc>
        <w:tc>
          <w:tcPr>
            <w:tcW w:w="1871" w:type="dxa"/>
          </w:tcPr>
          <w:p w:rsidR="00E11490" w:rsidRPr="00E11490" w:rsidRDefault="00E11490" w:rsidP="00A7673F">
            <w:pPr>
              <w:autoSpaceDE w:val="0"/>
              <w:autoSpaceDN w:val="0"/>
              <w:adjustRightInd w:val="0"/>
              <w:rPr>
                <w:sz w:val="18"/>
                <w:szCs w:val="18"/>
              </w:rPr>
            </w:pPr>
            <w:r w:rsidRPr="00E11490">
              <w:rPr>
                <w:sz w:val="18"/>
                <w:szCs w:val="18"/>
              </w:rPr>
              <w:t>в том числе межбюджетные трансферты:</w:t>
            </w:r>
          </w:p>
          <w:p w:rsidR="00E11490" w:rsidRPr="00E11490" w:rsidRDefault="00E11490" w:rsidP="00A7673F">
            <w:pPr>
              <w:autoSpaceDE w:val="0"/>
              <w:autoSpaceDN w:val="0"/>
              <w:adjustRightInd w:val="0"/>
              <w:rPr>
                <w:sz w:val="18"/>
                <w:szCs w:val="18"/>
              </w:rPr>
            </w:pPr>
            <w:r w:rsidRPr="00E11490">
              <w:rPr>
                <w:sz w:val="18"/>
                <w:szCs w:val="18"/>
              </w:rPr>
              <w:t>- из федерального бюджета</w:t>
            </w:r>
          </w:p>
          <w:p w:rsidR="00E11490" w:rsidRPr="00E11490" w:rsidRDefault="00E11490" w:rsidP="00A7673F">
            <w:pPr>
              <w:rPr>
                <w:color w:val="000000"/>
                <w:sz w:val="18"/>
                <w:szCs w:val="18"/>
              </w:rPr>
            </w:pPr>
            <w:r w:rsidRPr="00E11490">
              <w:rPr>
                <w:sz w:val="18"/>
                <w:szCs w:val="18"/>
              </w:rPr>
              <w:t>- из бюджета Пензенской области</w:t>
            </w:r>
          </w:p>
        </w:tc>
        <w:tc>
          <w:tcPr>
            <w:tcW w:w="901"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51" w:type="dxa"/>
            <w:shd w:val="clear" w:color="auto" w:fill="auto"/>
          </w:tcPr>
          <w:p w:rsidR="00E11490" w:rsidRPr="00E11490" w:rsidRDefault="00E11490" w:rsidP="00A7673F">
            <w:pPr>
              <w:jc w:val="center"/>
              <w:rPr>
                <w:sz w:val="18"/>
                <w:szCs w:val="18"/>
              </w:rPr>
            </w:pPr>
            <w:r w:rsidRPr="00E11490">
              <w:rPr>
                <w:sz w:val="18"/>
                <w:szCs w:val="18"/>
              </w:rPr>
              <w:t>-</w:t>
            </w:r>
          </w:p>
        </w:tc>
      </w:tr>
      <w:tr w:rsidR="00E11490" w:rsidRPr="00E11490" w:rsidTr="004C5BE0">
        <w:trPr>
          <w:jc w:val="center"/>
        </w:trPr>
        <w:tc>
          <w:tcPr>
            <w:tcW w:w="373" w:type="dxa"/>
            <w:vMerge/>
          </w:tcPr>
          <w:p w:rsidR="00E11490" w:rsidRPr="00E11490" w:rsidRDefault="00E11490" w:rsidP="00A7673F">
            <w:pPr>
              <w:jc w:val="cente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jc w:val="right"/>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иные источники</w:t>
            </w:r>
          </w:p>
        </w:tc>
        <w:tc>
          <w:tcPr>
            <w:tcW w:w="901"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51" w:type="dxa"/>
            <w:shd w:val="clear" w:color="auto" w:fill="auto"/>
          </w:tcPr>
          <w:p w:rsidR="00E11490" w:rsidRPr="00E11490" w:rsidRDefault="00E11490" w:rsidP="00A7673F">
            <w:pPr>
              <w:jc w:val="center"/>
              <w:rPr>
                <w:sz w:val="18"/>
                <w:szCs w:val="18"/>
              </w:rPr>
            </w:pPr>
            <w:r w:rsidRPr="00E11490">
              <w:rPr>
                <w:sz w:val="18"/>
                <w:szCs w:val="18"/>
              </w:rPr>
              <w:t>-</w:t>
            </w:r>
          </w:p>
        </w:tc>
      </w:tr>
      <w:tr w:rsidR="00E11490" w:rsidRPr="00E11490" w:rsidTr="004C5BE0">
        <w:trPr>
          <w:jc w:val="center"/>
        </w:trPr>
        <w:tc>
          <w:tcPr>
            <w:tcW w:w="373" w:type="dxa"/>
            <w:vMerge w:val="restart"/>
          </w:tcPr>
          <w:p w:rsidR="00E11490" w:rsidRPr="00E11490" w:rsidRDefault="00E11490" w:rsidP="00A7673F">
            <w:pPr>
              <w:rPr>
                <w:color w:val="000000"/>
                <w:sz w:val="18"/>
                <w:szCs w:val="18"/>
              </w:rPr>
            </w:pPr>
            <w:r w:rsidRPr="00E11490">
              <w:rPr>
                <w:color w:val="000000"/>
                <w:sz w:val="18"/>
                <w:szCs w:val="18"/>
              </w:rPr>
              <w:t xml:space="preserve"> 2.</w:t>
            </w:r>
          </w:p>
        </w:tc>
        <w:tc>
          <w:tcPr>
            <w:tcW w:w="801" w:type="dxa"/>
            <w:vMerge w:val="restart"/>
          </w:tcPr>
          <w:p w:rsidR="00E11490" w:rsidRPr="00E11490" w:rsidRDefault="00E11490" w:rsidP="00A7673F">
            <w:pPr>
              <w:rPr>
                <w:color w:val="000000"/>
                <w:sz w:val="18"/>
                <w:szCs w:val="18"/>
              </w:rPr>
            </w:pPr>
            <w:r w:rsidRPr="00E11490">
              <w:rPr>
                <w:color w:val="000000"/>
                <w:sz w:val="18"/>
                <w:szCs w:val="18"/>
              </w:rPr>
              <w:t>Подпрограмма 2</w:t>
            </w:r>
          </w:p>
        </w:tc>
        <w:tc>
          <w:tcPr>
            <w:tcW w:w="1677" w:type="dxa"/>
            <w:vMerge w:val="restart"/>
          </w:tcPr>
          <w:p w:rsidR="00E11490" w:rsidRPr="00E11490" w:rsidRDefault="00E11490" w:rsidP="00A7673F">
            <w:pPr>
              <w:rPr>
                <w:color w:val="000000"/>
                <w:sz w:val="18"/>
                <w:szCs w:val="18"/>
              </w:rPr>
            </w:pPr>
            <w:r w:rsidRPr="00E11490">
              <w:rPr>
                <w:sz w:val="18"/>
                <w:szCs w:val="18"/>
              </w:rPr>
              <w:t xml:space="preserve">Эффективное размещение заказов на поставку товаров, выполнение работ, оказание услуг для муниципальных нужд </w:t>
            </w:r>
            <w:r w:rsidRPr="00E11490">
              <w:rPr>
                <w:color w:val="000000"/>
                <w:sz w:val="18"/>
                <w:szCs w:val="18"/>
              </w:rPr>
              <w:t>Мошковского</w:t>
            </w:r>
            <w:r w:rsidRPr="00E11490">
              <w:rPr>
                <w:sz w:val="18"/>
                <w:szCs w:val="18"/>
              </w:rPr>
              <w:t xml:space="preserve"> сельсовета Бековского района Пензенской области</w:t>
            </w:r>
          </w:p>
        </w:tc>
        <w:tc>
          <w:tcPr>
            <w:tcW w:w="1871" w:type="dxa"/>
          </w:tcPr>
          <w:p w:rsidR="00E11490" w:rsidRPr="00E11490" w:rsidRDefault="00E11490" w:rsidP="00A7673F">
            <w:pPr>
              <w:rPr>
                <w:color w:val="000000"/>
                <w:sz w:val="18"/>
                <w:szCs w:val="18"/>
              </w:rPr>
            </w:pPr>
            <w:r w:rsidRPr="00E11490">
              <w:rPr>
                <w:color w:val="000000"/>
                <w:sz w:val="18"/>
                <w:szCs w:val="18"/>
              </w:rPr>
              <w:t>всего</w:t>
            </w:r>
          </w:p>
        </w:tc>
        <w:tc>
          <w:tcPr>
            <w:tcW w:w="901" w:type="dxa"/>
            <w:shd w:val="clear" w:color="auto" w:fill="auto"/>
          </w:tcPr>
          <w:p w:rsidR="00E11490" w:rsidRPr="00E11490" w:rsidRDefault="00E11490" w:rsidP="00A7673F">
            <w:pPr>
              <w:jc w:val="center"/>
              <w:rPr>
                <w:sz w:val="18"/>
                <w:szCs w:val="18"/>
              </w:rPr>
            </w:pPr>
            <w:r w:rsidRPr="00E11490">
              <w:rPr>
                <w:sz w:val="18"/>
                <w:szCs w:val="18"/>
              </w:rPr>
              <w:t>5,952</w:t>
            </w:r>
          </w:p>
        </w:tc>
        <w:tc>
          <w:tcPr>
            <w:tcW w:w="992" w:type="dxa"/>
            <w:shd w:val="clear" w:color="auto" w:fill="auto"/>
          </w:tcPr>
          <w:p w:rsidR="00E11490" w:rsidRPr="00E11490" w:rsidRDefault="00E11490" w:rsidP="00A7673F">
            <w:pPr>
              <w:jc w:val="center"/>
              <w:rPr>
                <w:sz w:val="18"/>
                <w:szCs w:val="18"/>
              </w:rPr>
            </w:pPr>
            <w:r w:rsidRPr="00E11490">
              <w:rPr>
                <w:sz w:val="18"/>
                <w:szCs w:val="18"/>
              </w:rPr>
              <w:t>8,380</w:t>
            </w:r>
          </w:p>
        </w:tc>
        <w:tc>
          <w:tcPr>
            <w:tcW w:w="992" w:type="dxa"/>
            <w:shd w:val="clear" w:color="auto" w:fill="auto"/>
          </w:tcPr>
          <w:p w:rsidR="00E11490" w:rsidRPr="00E11490" w:rsidRDefault="00E11490" w:rsidP="00A7673F">
            <w:pPr>
              <w:jc w:val="center"/>
              <w:rPr>
                <w:sz w:val="18"/>
                <w:szCs w:val="18"/>
              </w:rPr>
            </w:pPr>
            <w:r w:rsidRPr="00E11490">
              <w:rPr>
                <w:sz w:val="18"/>
                <w:szCs w:val="18"/>
              </w:rPr>
              <w:t>8,380</w:t>
            </w:r>
          </w:p>
        </w:tc>
        <w:tc>
          <w:tcPr>
            <w:tcW w:w="876" w:type="dxa"/>
            <w:shd w:val="clear" w:color="auto" w:fill="auto"/>
          </w:tcPr>
          <w:p w:rsidR="00E11490" w:rsidRPr="00E11490" w:rsidRDefault="00E11490" w:rsidP="00A7673F">
            <w:pPr>
              <w:jc w:val="center"/>
              <w:rPr>
                <w:sz w:val="18"/>
                <w:szCs w:val="18"/>
              </w:rPr>
            </w:pPr>
            <w:r w:rsidRPr="00E11490">
              <w:rPr>
                <w:sz w:val="18"/>
                <w:szCs w:val="18"/>
              </w:rPr>
              <w:t>8,380</w:t>
            </w:r>
          </w:p>
        </w:tc>
        <w:tc>
          <w:tcPr>
            <w:tcW w:w="876" w:type="dxa"/>
            <w:shd w:val="clear" w:color="auto" w:fill="auto"/>
          </w:tcPr>
          <w:p w:rsidR="00E11490" w:rsidRPr="00E11490" w:rsidRDefault="00E11490" w:rsidP="00A7673F">
            <w:pPr>
              <w:jc w:val="center"/>
              <w:rPr>
                <w:sz w:val="18"/>
                <w:szCs w:val="18"/>
              </w:rPr>
            </w:pPr>
            <w:r w:rsidRPr="00E11490">
              <w:rPr>
                <w:sz w:val="18"/>
                <w:szCs w:val="18"/>
              </w:rPr>
              <w:t>8,380</w:t>
            </w:r>
          </w:p>
        </w:tc>
        <w:tc>
          <w:tcPr>
            <w:tcW w:w="851" w:type="dxa"/>
            <w:shd w:val="clear" w:color="auto" w:fill="auto"/>
          </w:tcPr>
          <w:p w:rsidR="00E11490" w:rsidRPr="00E11490" w:rsidRDefault="00E11490" w:rsidP="00A7673F">
            <w:pPr>
              <w:jc w:val="center"/>
              <w:rPr>
                <w:sz w:val="18"/>
                <w:szCs w:val="18"/>
              </w:rPr>
            </w:pPr>
            <w:r w:rsidRPr="00E11490">
              <w:rPr>
                <w:sz w:val="18"/>
                <w:szCs w:val="18"/>
              </w:rPr>
              <w:t>8,380</w:t>
            </w: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 xml:space="preserve">бюджет Мошковского сельсовета Бековского района Пензенской области </w:t>
            </w:r>
          </w:p>
        </w:tc>
        <w:tc>
          <w:tcPr>
            <w:tcW w:w="901" w:type="dxa"/>
            <w:shd w:val="clear" w:color="auto" w:fill="auto"/>
          </w:tcPr>
          <w:p w:rsidR="00E11490" w:rsidRPr="00E11490" w:rsidRDefault="00E11490" w:rsidP="00A7673F">
            <w:pPr>
              <w:jc w:val="center"/>
              <w:rPr>
                <w:sz w:val="18"/>
                <w:szCs w:val="18"/>
              </w:rPr>
            </w:pPr>
            <w:r w:rsidRPr="00E11490">
              <w:rPr>
                <w:sz w:val="18"/>
                <w:szCs w:val="18"/>
              </w:rPr>
              <w:t>5,952</w:t>
            </w:r>
          </w:p>
        </w:tc>
        <w:tc>
          <w:tcPr>
            <w:tcW w:w="992" w:type="dxa"/>
            <w:shd w:val="clear" w:color="auto" w:fill="auto"/>
          </w:tcPr>
          <w:p w:rsidR="00E11490" w:rsidRPr="00E11490" w:rsidRDefault="00E11490" w:rsidP="00A7673F">
            <w:pPr>
              <w:jc w:val="center"/>
              <w:rPr>
                <w:sz w:val="18"/>
                <w:szCs w:val="18"/>
              </w:rPr>
            </w:pPr>
            <w:r w:rsidRPr="00E11490">
              <w:rPr>
                <w:sz w:val="18"/>
                <w:szCs w:val="18"/>
              </w:rPr>
              <w:t>8,380</w:t>
            </w:r>
          </w:p>
        </w:tc>
        <w:tc>
          <w:tcPr>
            <w:tcW w:w="992" w:type="dxa"/>
            <w:shd w:val="clear" w:color="auto" w:fill="auto"/>
          </w:tcPr>
          <w:p w:rsidR="00E11490" w:rsidRPr="00E11490" w:rsidRDefault="00E11490" w:rsidP="00A7673F">
            <w:pPr>
              <w:jc w:val="center"/>
              <w:rPr>
                <w:sz w:val="18"/>
                <w:szCs w:val="18"/>
              </w:rPr>
            </w:pPr>
            <w:r w:rsidRPr="00E11490">
              <w:rPr>
                <w:sz w:val="18"/>
                <w:szCs w:val="18"/>
              </w:rPr>
              <w:t>8,380</w:t>
            </w:r>
          </w:p>
        </w:tc>
        <w:tc>
          <w:tcPr>
            <w:tcW w:w="876" w:type="dxa"/>
            <w:shd w:val="clear" w:color="auto" w:fill="auto"/>
          </w:tcPr>
          <w:p w:rsidR="00E11490" w:rsidRPr="00E11490" w:rsidRDefault="00E11490" w:rsidP="00A7673F">
            <w:pPr>
              <w:jc w:val="center"/>
              <w:rPr>
                <w:sz w:val="18"/>
                <w:szCs w:val="18"/>
              </w:rPr>
            </w:pPr>
            <w:r w:rsidRPr="00E11490">
              <w:rPr>
                <w:sz w:val="18"/>
                <w:szCs w:val="18"/>
              </w:rPr>
              <w:t>8,380</w:t>
            </w:r>
          </w:p>
        </w:tc>
        <w:tc>
          <w:tcPr>
            <w:tcW w:w="876" w:type="dxa"/>
            <w:shd w:val="clear" w:color="auto" w:fill="auto"/>
          </w:tcPr>
          <w:p w:rsidR="00E11490" w:rsidRPr="00E11490" w:rsidRDefault="00E11490" w:rsidP="00A7673F">
            <w:pPr>
              <w:jc w:val="center"/>
              <w:rPr>
                <w:sz w:val="18"/>
                <w:szCs w:val="18"/>
              </w:rPr>
            </w:pPr>
            <w:r w:rsidRPr="00E11490">
              <w:rPr>
                <w:sz w:val="18"/>
                <w:szCs w:val="18"/>
              </w:rPr>
              <w:t>8,380</w:t>
            </w:r>
          </w:p>
        </w:tc>
        <w:tc>
          <w:tcPr>
            <w:tcW w:w="851" w:type="dxa"/>
            <w:shd w:val="clear" w:color="auto" w:fill="auto"/>
          </w:tcPr>
          <w:p w:rsidR="00E11490" w:rsidRPr="00E11490" w:rsidRDefault="00E11490" w:rsidP="00A7673F">
            <w:pPr>
              <w:jc w:val="center"/>
              <w:rPr>
                <w:sz w:val="18"/>
                <w:szCs w:val="18"/>
              </w:rPr>
            </w:pPr>
            <w:r w:rsidRPr="00E11490">
              <w:rPr>
                <w:sz w:val="18"/>
                <w:szCs w:val="18"/>
              </w:rPr>
              <w:t>8,380</w:t>
            </w: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autoSpaceDE w:val="0"/>
              <w:autoSpaceDN w:val="0"/>
              <w:adjustRightInd w:val="0"/>
              <w:rPr>
                <w:sz w:val="18"/>
                <w:szCs w:val="18"/>
              </w:rPr>
            </w:pPr>
            <w:r w:rsidRPr="00E11490">
              <w:rPr>
                <w:sz w:val="18"/>
                <w:szCs w:val="18"/>
              </w:rPr>
              <w:t>в том числе межбюджетные трансферты:</w:t>
            </w:r>
          </w:p>
          <w:p w:rsidR="00E11490" w:rsidRPr="00E11490" w:rsidRDefault="00E11490" w:rsidP="00A7673F">
            <w:pPr>
              <w:autoSpaceDE w:val="0"/>
              <w:autoSpaceDN w:val="0"/>
              <w:adjustRightInd w:val="0"/>
              <w:rPr>
                <w:sz w:val="18"/>
                <w:szCs w:val="18"/>
              </w:rPr>
            </w:pPr>
            <w:r w:rsidRPr="00E11490">
              <w:rPr>
                <w:sz w:val="18"/>
                <w:szCs w:val="18"/>
              </w:rPr>
              <w:t>- из федерального бюджета</w:t>
            </w:r>
          </w:p>
          <w:p w:rsidR="00E11490" w:rsidRPr="00E11490" w:rsidRDefault="00E11490" w:rsidP="00A7673F">
            <w:pPr>
              <w:rPr>
                <w:color w:val="000000"/>
                <w:sz w:val="18"/>
                <w:szCs w:val="18"/>
              </w:rPr>
            </w:pPr>
            <w:r w:rsidRPr="00E11490">
              <w:rPr>
                <w:sz w:val="18"/>
                <w:szCs w:val="18"/>
              </w:rPr>
              <w:t>- из бюджета Пензенской области</w:t>
            </w:r>
          </w:p>
        </w:tc>
        <w:tc>
          <w:tcPr>
            <w:tcW w:w="901"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51" w:type="dxa"/>
            <w:shd w:val="clear" w:color="auto" w:fill="auto"/>
          </w:tcPr>
          <w:p w:rsidR="00E11490" w:rsidRPr="00E11490" w:rsidRDefault="00E11490" w:rsidP="00A7673F">
            <w:pPr>
              <w:jc w:val="center"/>
              <w:rPr>
                <w:sz w:val="18"/>
                <w:szCs w:val="18"/>
              </w:rPr>
            </w:pPr>
            <w:r w:rsidRPr="00E11490">
              <w:rPr>
                <w:sz w:val="18"/>
                <w:szCs w:val="18"/>
              </w:rPr>
              <w:t>-</w:t>
            </w: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иные источники</w:t>
            </w:r>
          </w:p>
        </w:tc>
        <w:tc>
          <w:tcPr>
            <w:tcW w:w="901"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51" w:type="dxa"/>
            <w:shd w:val="clear" w:color="auto" w:fill="auto"/>
          </w:tcPr>
          <w:p w:rsidR="00E11490" w:rsidRPr="00E11490" w:rsidRDefault="00E11490" w:rsidP="00A7673F">
            <w:pPr>
              <w:jc w:val="center"/>
              <w:rPr>
                <w:sz w:val="18"/>
                <w:szCs w:val="18"/>
              </w:rPr>
            </w:pPr>
            <w:r w:rsidRPr="00E11490">
              <w:rPr>
                <w:sz w:val="18"/>
                <w:szCs w:val="18"/>
              </w:rPr>
              <w:t>-</w:t>
            </w:r>
          </w:p>
        </w:tc>
      </w:tr>
      <w:tr w:rsidR="00E11490" w:rsidRPr="00E11490" w:rsidTr="004C5BE0">
        <w:trPr>
          <w:jc w:val="center"/>
        </w:trPr>
        <w:tc>
          <w:tcPr>
            <w:tcW w:w="373" w:type="dxa"/>
            <w:vMerge w:val="restart"/>
          </w:tcPr>
          <w:p w:rsidR="00E11490" w:rsidRPr="00E11490" w:rsidRDefault="00E11490" w:rsidP="00A7673F">
            <w:pPr>
              <w:rPr>
                <w:color w:val="000000"/>
                <w:sz w:val="18"/>
                <w:szCs w:val="18"/>
              </w:rPr>
            </w:pPr>
            <w:r w:rsidRPr="00E11490">
              <w:rPr>
                <w:color w:val="000000"/>
                <w:sz w:val="18"/>
                <w:szCs w:val="18"/>
              </w:rPr>
              <w:t>2.1</w:t>
            </w:r>
          </w:p>
        </w:tc>
        <w:tc>
          <w:tcPr>
            <w:tcW w:w="801" w:type="dxa"/>
            <w:vMerge w:val="restart"/>
          </w:tcPr>
          <w:p w:rsidR="00E11490" w:rsidRPr="00E11490" w:rsidRDefault="00E11490" w:rsidP="00A7673F">
            <w:pPr>
              <w:rPr>
                <w:color w:val="000000"/>
                <w:sz w:val="18"/>
                <w:szCs w:val="18"/>
              </w:rPr>
            </w:pPr>
            <w:r w:rsidRPr="00E11490">
              <w:rPr>
                <w:color w:val="000000"/>
                <w:sz w:val="18"/>
                <w:szCs w:val="18"/>
              </w:rPr>
              <w:t>Основное мероприятие</w:t>
            </w:r>
          </w:p>
        </w:tc>
        <w:tc>
          <w:tcPr>
            <w:tcW w:w="1677" w:type="dxa"/>
            <w:vMerge w:val="restart"/>
          </w:tcPr>
          <w:p w:rsidR="00E11490" w:rsidRPr="00E11490" w:rsidRDefault="00E11490" w:rsidP="00A7673F">
            <w:pPr>
              <w:rPr>
                <w:color w:val="000000"/>
                <w:sz w:val="18"/>
                <w:szCs w:val="18"/>
              </w:rPr>
            </w:pPr>
            <w:r w:rsidRPr="00E11490">
              <w:rPr>
                <w:color w:val="000000"/>
                <w:sz w:val="18"/>
                <w:szCs w:val="18"/>
              </w:rPr>
              <w:t xml:space="preserve"> Осуществление муниципальных закупок для муниципальных нужд Мошковского сельсовета</w:t>
            </w:r>
          </w:p>
        </w:tc>
        <w:tc>
          <w:tcPr>
            <w:tcW w:w="1871" w:type="dxa"/>
          </w:tcPr>
          <w:p w:rsidR="00E11490" w:rsidRPr="00E11490" w:rsidRDefault="00E11490" w:rsidP="00A7673F">
            <w:pPr>
              <w:rPr>
                <w:color w:val="000000"/>
                <w:sz w:val="18"/>
                <w:szCs w:val="18"/>
              </w:rPr>
            </w:pPr>
            <w:r w:rsidRPr="00E11490">
              <w:rPr>
                <w:color w:val="000000"/>
                <w:sz w:val="18"/>
                <w:szCs w:val="18"/>
              </w:rPr>
              <w:t>всего</w:t>
            </w:r>
          </w:p>
        </w:tc>
        <w:tc>
          <w:tcPr>
            <w:tcW w:w="901" w:type="dxa"/>
            <w:shd w:val="clear" w:color="auto" w:fill="auto"/>
          </w:tcPr>
          <w:p w:rsidR="00E11490" w:rsidRPr="00E11490" w:rsidRDefault="00E11490" w:rsidP="00A7673F">
            <w:pPr>
              <w:jc w:val="center"/>
              <w:rPr>
                <w:sz w:val="18"/>
                <w:szCs w:val="18"/>
              </w:rPr>
            </w:pPr>
            <w:r w:rsidRPr="00E11490">
              <w:rPr>
                <w:sz w:val="18"/>
                <w:szCs w:val="18"/>
              </w:rPr>
              <w:t>5,952</w:t>
            </w:r>
          </w:p>
        </w:tc>
        <w:tc>
          <w:tcPr>
            <w:tcW w:w="992" w:type="dxa"/>
            <w:shd w:val="clear" w:color="auto" w:fill="auto"/>
          </w:tcPr>
          <w:p w:rsidR="00E11490" w:rsidRPr="00E11490" w:rsidRDefault="00E11490" w:rsidP="00A7673F">
            <w:pPr>
              <w:jc w:val="center"/>
              <w:rPr>
                <w:sz w:val="18"/>
                <w:szCs w:val="18"/>
              </w:rPr>
            </w:pPr>
            <w:r w:rsidRPr="00E11490">
              <w:rPr>
                <w:sz w:val="18"/>
                <w:szCs w:val="18"/>
              </w:rPr>
              <w:t>8,380</w:t>
            </w:r>
          </w:p>
        </w:tc>
        <w:tc>
          <w:tcPr>
            <w:tcW w:w="992" w:type="dxa"/>
            <w:shd w:val="clear" w:color="auto" w:fill="auto"/>
          </w:tcPr>
          <w:p w:rsidR="00E11490" w:rsidRPr="00E11490" w:rsidRDefault="00E11490" w:rsidP="00A7673F">
            <w:pPr>
              <w:jc w:val="center"/>
              <w:rPr>
                <w:sz w:val="18"/>
                <w:szCs w:val="18"/>
              </w:rPr>
            </w:pPr>
            <w:r w:rsidRPr="00E11490">
              <w:rPr>
                <w:sz w:val="18"/>
                <w:szCs w:val="18"/>
              </w:rPr>
              <w:t>8,380</w:t>
            </w:r>
          </w:p>
        </w:tc>
        <w:tc>
          <w:tcPr>
            <w:tcW w:w="876" w:type="dxa"/>
            <w:shd w:val="clear" w:color="auto" w:fill="auto"/>
          </w:tcPr>
          <w:p w:rsidR="00E11490" w:rsidRPr="00E11490" w:rsidRDefault="00E11490" w:rsidP="00A7673F">
            <w:pPr>
              <w:jc w:val="center"/>
              <w:rPr>
                <w:sz w:val="18"/>
                <w:szCs w:val="18"/>
              </w:rPr>
            </w:pPr>
            <w:r w:rsidRPr="00E11490">
              <w:rPr>
                <w:sz w:val="18"/>
                <w:szCs w:val="18"/>
              </w:rPr>
              <w:t>8,380</w:t>
            </w:r>
          </w:p>
        </w:tc>
        <w:tc>
          <w:tcPr>
            <w:tcW w:w="876" w:type="dxa"/>
            <w:shd w:val="clear" w:color="auto" w:fill="auto"/>
          </w:tcPr>
          <w:p w:rsidR="00E11490" w:rsidRPr="00E11490" w:rsidRDefault="00E11490" w:rsidP="00A7673F">
            <w:pPr>
              <w:jc w:val="center"/>
              <w:rPr>
                <w:sz w:val="18"/>
                <w:szCs w:val="18"/>
              </w:rPr>
            </w:pPr>
            <w:r w:rsidRPr="00E11490">
              <w:rPr>
                <w:sz w:val="18"/>
                <w:szCs w:val="18"/>
              </w:rPr>
              <w:t>8,380</w:t>
            </w:r>
          </w:p>
        </w:tc>
        <w:tc>
          <w:tcPr>
            <w:tcW w:w="851" w:type="dxa"/>
            <w:shd w:val="clear" w:color="auto" w:fill="auto"/>
          </w:tcPr>
          <w:p w:rsidR="00E11490" w:rsidRPr="00E11490" w:rsidRDefault="00E11490" w:rsidP="00A7673F">
            <w:pPr>
              <w:jc w:val="center"/>
              <w:rPr>
                <w:sz w:val="18"/>
                <w:szCs w:val="18"/>
              </w:rPr>
            </w:pPr>
            <w:r w:rsidRPr="00E11490">
              <w:rPr>
                <w:sz w:val="18"/>
                <w:szCs w:val="18"/>
              </w:rPr>
              <w:t>8,380</w:t>
            </w: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 xml:space="preserve">бюджет Мошковского сельсовета Бековского района Пензенской области </w:t>
            </w:r>
          </w:p>
        </w:tc>
        <w:tc>
          <w:tcPr>
            <w:tcW w:w="901" w:type="dxa"/>
            <w:shd w:val="clear" w:color="auto" w:fill="auto"/>
          </w:tcPr>
          <w:p w:rsidR="00E11490" w:rsidRPr="00E11490" w:rsidRDefault="00E11490" w:rsidP="00A7673F">
            <w:pPr>
              <w:jc w:val="center"/>
              <w:rPr>
                <w:sz w:val="18"/>
                <w:szCs w:val="18"/>
              </w:rPr>
            </w:pPr>
            <w:r w:rsidRPr="00E11490">
              <w:rPr>
                <w:sz w:val="18"/>
                <w:szCs w:val="18"/>
              </w:rPr>
              <w:t>5,952</w:t>
            </w:r>
          </w:p>
        </w:tc>
        <w:tc>
          <w:tcPr>
            <w:tcW w:w="992" w:type="dxa"/>
            <w:shd w:val="clear" w:color="auto" w:fill="auto"/>
          </w:tcPr>
          <w:p w:rsidR="00E11490" w:rsidRPr="00E11490" w:rsidRDefault="00E11490" w:rsidP="00A7673F">
            <w:pPr>
              <w:jc w:val="center"/>
              <w:rPr>
                <w:sz w:val="18"/>
                <w:szCs w:val="18"/>
              </w:rPr>
            </w:pPr>
            <w:r w:rsidRPr="00E11490">
              <w:rPr>
                <w:sz w:val="18"/>
                <w:szCs w:val="18"/>
              </w:rPr>
              <w:t>8,380</w:t>
            </w:r>
          </w:p>
        </w:tc>
        <w:tc>
          <w:tcPr>
            <w:tcW w:w="992" w:type="dxa"/>
            <w:shd w:val="clear" w:color="auto" w:fill="auto"/>
          </w:tcPr>
          <w:p w:rsidR="00E11490" w:rsidRPr="00E11490" w:rsidRDefault="00E11490" w:rsidP="00A7673F">
            <w:pPr>
              <w:jc w:val="center"/>
              <w:rPr>
                <w:sz w:val="18"/>
                <w:szCs w:val="18"/>
              </w:rPr>
            </w:pPr>
            <w:r w:rsidRPr="00E11490">
              <w:rPr>
                <w:sz w:val="18"/>
                <w:szCs w:val="18"/>
              </w:rPr>
              <w:t>8,380</w:t>
            </w:r>
          </w:p>
        </w:tc>
        <w:tc>
          <w:tcPr>
            <w:tcW w:w="876" w:type="dxa"/>
            <w:shd w:val="clear" w:color="auto" w:fill="auto"/>
          </w:tcPr>
          <w:p w:rsidR="00E11490" w:rsidRPr="00E11490" w:rsidRDefault="00E11490" w:rsidP="00A7673F">
            <w:pPr>
              <w:jc w:val="center"/>
              <w:rPr>
                <w:sz w:val="18"/>
                <w:szCs w:val="18"/>
              </w:rPr>
            </w:pPr>
            <w:r w:rsidRPr="00E11490">
              <w:rPr>
                <w:sz w:val="18"/>
                <w:szCs w:val="18"/>
              </w:rPr>
              <w:t>8,380</w:t>
            </w:r>
          </w:p>
        </w:tc>
        <w:tc>
          <w:tcPr>
            <w:tcW w:w="876" w:type="dxa"/>
            <w:shd w:val="clear" w:color="auto" w:fill="auto"/>
          </w:tcPr>
          <w:p w:rsidR="00E11490" w:rsidRPr="00E11490" w:rsidRDefault="00E11490" w:rsidP="00A7673F">
            <w:pPr>
              <w:jc w:val="center"/>
              <w:rPr>
                <w:sz w:val="18"/>
                <w:szCs w:val="18"/>
              </w:rPr>
            </w:pPr>
            <w:r w:rsidRPr="00E11490">
              <w:rPr>
                <w:sz w:val="18"/>
                <w:szCs w:val="18"/>
              </w:rPr>
              <w:t>8,380</w:t>
            </w:r>
          </w:p>
        </w:tc>
        <w:tc>
          <w:tcPr>
            <w:tcW w:w="851" w:type="dxa"/>
            <w:shd w:val="clear" w:color="auto" w:fill="auto"/>
          </w:tcPr>
          <w:p w:rsidR="00E11490" w:rsidRPr="00E11490" w:rsidRDefault="00E11490" w:rsidP="00A7673F">
            <w:pPr>
              <w:jc w:val="center"/>
              <w:rPr>
                <w:sz w:val="18"/>
                <w:szCs w:val="18"/>
              </w:rPr>
            </w:pPr>
            <w:r w:rsidRPr="00E11490">
              <w:rPr>
                <w:sz w:val="18"/>
                <w:szCs w:val="18"/>
              </w:rPr>
              <w:t>8,380</w:t>
            </w: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autoSpaceDE w:val="0"/>
              <w:autoSpaceDN w:val="0"/>
              <w:adjustRightInd w:val="0"/>
              <w:rPr>
                <w:sz w:val="18"/>
                <w:szCs w:val="18"/>
              </w:rPr>
            </w:pPr>
            <w:r w:rsidRPr="00E11490">
              <w:rPr>
                <w:sz w:val="18"/>
                <w:szCs w:val="18"/>
              </w:rPr>
              <w:t>в том числе межбюджетные трансферты:</w:t>
            </w:r>
          </w:p>
          <w:p w:rsidR="00E11490" w:rsidRPr="00E11490" w:rsidRDefault="00E11490" w:rsidP="00A7673F">
            <w:pPr>
              <w:autoSpaceDE w:val="0"/>
              <w:autoSpaceDN w:val="0"/>
              <w:adjustRightInd w:val="0"/>
              <w:rPr>
                <w:sz w:val="18"/>
                <w:szCs w:val="18"/>
              </w:rPr>
            </w:pPr>
            <w:r w:rsidRPr="00E11490">
              <w:rPr>
                <w:sz w:val="18"/>
                <w:szCs w:val="18"/>
              </w:rPr>
              <w:t>- из федерального бюджета</w:t>
            </w:r>
          </w:p>
          <w:p w:rsidR="00E11490" w:rsidRPr="00E11490" w:rsidRDefault="00E11490" w:rsidP="00A7673F">
            <w:pPr>
              <w:rPr>
                <w:color w:val="000000"/>
                <w:sz w:val="18"/>
                <w:szCs w:val="18"/>
              </w:rPr>
            </w:pPr>
            <w:r w:rsidRPr="00E11490">
              <w:rPr>
                <w:sz w:val="18"/>
                <w:szCs w:val="18"/>
              </w:rPr>
              <w:t>- из бюджета Пензенской области</w:t>
            </w:r>
          </w:p>
        </w:tc>
        <w:tc>
          <w:tcPr>
            <w:tcW w:w="901"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51" w:type="dxa"/>
            <w:shd w:val="clear" w:color="auto" w:fill="auto"/>
          </w:tcPr>
          <w:p w:rsidR="00E11490" w:rsidRPr="00E11490" w:rsidRDefault="00E11490" w:rsidP="00A7673F">
            <w:pPr>
              <w:jc w:val="center"/>
              <w:rPr>
                <w:sz w:val="18"/>
                <w:szCs w:val="18"/>
              </w:rPr>
            </w:pPr>
            <w:r w:rsidRPr="00E11490">
              <w:rPr>
                <w:sz w:val="18"/>
                <w:szCs w:val="18"/>
              </w:rPr>
              <w:t>-</w:t>
            </w: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иные источники</w:t>
            </w:r>
          </w:p>
        </w:tc>
        <w:tc>
          <w:tcPr>
            <w:tcW w:w="901"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51" w:type="dxa"/>
            <w:shd w:val="clear" w:color="auto" w:fill="auto"/>
          </w:tcPr>
          <w:p w:rsidR="00E11490" w:rsidRPr="00E11490" w:rsidRDefault="00E11490" w:rsidP="00A7673F">
            <w:pPr>
              <w:jc w:val="center"/>
              <w:rPr>
                <w:sz w:val="18"/>
                <w:szCs w:val="18"/>
              </w:rPr>
            </w:pPr>
            <w:r w:rsidRPr="00E11490">
              <w:rPr>
                <w:sz w:val="18"/>
                <w:szCs w:val="18"/>
              </w:rPr>
              <w:t>-</w:t>
            </w:r>
          </w:p>
        </w:tc>
      </w:tr>
      <w:tr w:rsidR="00E11490" w:rsidRPr="00E11490" w:rsidTr="001A35FC">
        <w:trPr>
          <w:trHeight w:val="87"/>
          <w:jc w:val="center"/>
        </w:trPr>
        <w:tc>
          <w:tcPr>
            <w:tcW w:w="373" w:type="dxa"/>
            <w:vMerge w:val="restart"/>
          </w:tcPr>
          <w:p w:rsidR="00E11490" w:rsidRPr="00E11490" w:rsidRDefault="00E11490" w:rsidP="00A7673F">
            <w:pPr>
              <w:rPr>
                <w:color w:val="000000"/>
                <w:sz w:val="18"/>
                <w:szCs w:val="18"/>
              </w:rPr>
            </w:pPr>
            <w:r w:rsidRPr="00E11490">
              <w:rPr>
                <w:color w:val="000000"/>
                <w:sz w:val="18"/>
                <w:szCs w:val="18"/>
              </w:rPr>
              <w:t>3.</w:t>
            </w:r>
          </w:p>
        </w:tc>
        <w:tc>
          <w:tcPr>
            <w:tcW w:w="801" w:type="dxa"/>
            <w:vMerge w:val="restart"/>
          </w:tcPr>
          <w:p w:rsidR="00E11490" w:rsidRPr="00E11490" w:rsidRDefault="00E11490" w:rsidP="00A7673F">
            <w:pPr>
              <w:rPr>
                <w:color w:val="000000"/>
                <w:sz w:val="18"/>
                <w:szCs w:val="18"/>
              </w:rPr>
            </w:pPr>
            <w:r w:rsidRPr="00E11490">
              <w:rPr>
                <w:color w:val="000000"/>
                <w:sz w:val="18"/>
                <w:szCs w:val="18"/>
              </w:rPr>
              <w:t>Подпрограмма 3</w:t>
            </w:r>
          </w:p>
        </w:tc>
        <w:tc>
          <w:tcPr>
            <w:tcW w:w="1677" w:type="dxa"/>
            <w:vMerge w:val="restart"/>
          </w:tcPr>
          <w:p w:rsidR="00E11490" w:rsidRPr="00E11490" w:rsidRDefault="00E11490" w:rsidP="00A7673F">
            <w:pPr>
              <w:rPr>
                <w:color w:val="000000"/>
                <w:sz w:val="18"/>
                <w:szCs w:val="18"/>
              </w:rPr>
            </w:pPr>
            <w:r w:rsidRPr="00E11490">
              <w:rPr>
                <w:spacing w:val="-2"/>
                <w:sz w:val="18"/>
                <w:szCs w:val="18"/>
              </w:rPr>
              <w:t>Осуществление градостроительной деятельности на территории Мошковского сельсовета Бековского района Пензенской области</w:t>
            </w:r>
          </w:p>
        </w:tc>
        <w:tc>
          <w:tcPr>
            <w:tcW w:w="1871" w:type="dxa"/>
          </w:tcPr>
          <w:p w:rsidR="00E11490" w:rsidRPr="00E11490" w:rsidRDefault="00E11490" w:rsidP="00A7673F">
            <w:pPr>
              <w:rPr>
                <w:color w:val="000000"/>
                <w:sz w:val="18"/>
                <w:szCs w:val="18"/>
              </w:rPr>
            </w:pPr>
            <w:r w:rsidRPr="00E11490">
              <w:rPr>
                <w:color w:val="000000"/>
                <w:sz w:val="18"/>
                <w:szCs w:val="18"/>
              </w:rPr>
              <w:t>всего</w:t>
            </w:r>
          </w:p>
        </w:tc>
        <w:tc>
          <w:tcPr>
            <w:tcW w:w="901" w:type="dxa"/>
            <w:shd w:val="clear" w:color="auto" w:fill="auto"/>
          </w:tcPr>
          <w:p w:rsidR="00E11490" w:rsidRPr="00E11490" w:rsidRDefault="00E11490" w:rsidP="00A7673F">
            <w:pPr>
              <w:jc w:val="center"/>
              <w:rPr>
                <w:sz w:val="18"/>
                <w:szCs w:val="18"/>
              </w:rPr>
            </w:pPr>
            <w:r w:rsidRPr="00E11490">
              <w:rPr>
                <w:sz w:val="18"/>
                <w:szCs w:val="18"/>
              </w:rPr>
              <w:t>0,0</w:t>
            </w:r>
          </w:p>
        </w:tc>
        <w:tc>
          <w:tcPr>
            <w:tcW w:w="992" w:type="dxa"/>
            <w:shd w:val="clear" w:color="auto" w:fill="auto"/>
          </w:tcPr>
          <w:p w:rsidR="00E11490" w:rsidRPr="00E11490" w:rsidRDefault="00E11490" w:rsidP="00A7673F">
            <w:pPr>
              <w:jc w:val="center"/>
              <w:rPr>
                <w:sz w:val="18"/>
                <w:szCs w:val="18"/>
              </w:rPr>
            </w:pPr>
            <w:r w:rsidRPr="00E11490">
              <w:rPr>
                <w:sz w:val="18"/>
                <w:szCs w:val="18"/>
              </w:rPr>
              <w:t>0,0</w:t>
            </w:r>
          </w:p>
        </w:tc>
        <w:tc>
          <w:tcPr>
            <w:tcW w:w="992" w:type="dxa"/>
            <w:shd w:val="clear" w:color="auto" w:fill="auto"/>
          </w:tcPr>
          <w:p w:rsidR="00E11490" w:rsidRPr="00E11490" w:rsidRDefault="00E11490" w:rsidP="00A7673F">
            <w:pPr>
              <w:jc w:val="center"/>
              <w:rPr>
                <w:sz w:val="18"/>
                <w:szCs w:val="18"/>
              </w:rPr>
            </w:pPr>
            <w:r w:rsidRPr="00E11490">
              <w:rPr>
                <w:sz w:val="18"/>
                <w:szCs w:val="18"/>
              </w:rPr>
              <w:t>0,0</w:t>
            </w:r>
          </w:p>
        </w:tc>
        <w:tc>
          <w:tcPr>
            <w:tcW w:w="876" w:type="dxa"/>
            <w:shd w:val="clear" w:color="auto" w:fill="auto"/>
          </w:tcPr>
          <w:p w:rsidR="00E11490" w:rsidRPr="00E11490" w:rsidRDefault="00E11490" w:rsidP="00A7673F">
            <w:pPr>
              <w:jc w:val="center"/>
              <w:rPr>
                <w:sz w:val="18"/>
                <w:szCs w:val="18"/>
              </w:rPr>
            </w:pPr>
            <w:r w:rsidRPr="00E11490">
              <w:rPr>
                <w:sz w:val="18"/>
                <w:szCs w:val="18"/>
              </w:rPr>
              <w:t>0,0</w:t>
            </w:r>
          </w:p>
        </w:tc>
        <w:tc>
          <w:tcPr>
            <w:tcW w:w="876" w:type="dxa"/>
            <w:shd w:val="clear" w:color="auto" w:fill="auto"/>
          </w:tcPr>
          <w:p w:rsidR="00E11490" w:rsidRPr="00E11490" w:rsidRDefault="00E11490" w:rsidP="00A7673F">
            <w:pPr>
              <w:jc w:val="center"/>
              <w:rPr>
                <w:sz w:val="18"/>
                <w:szCs w:val="18"/>
              </w:rPr>
            </w:pPr>
            <w:r w:rsidRPr="00E11490">
              <w:rPr>
                <w:sz w:val="18"/>
                <w:szCs w:val="18"/>
              </w:rPr>
              <w:t>0,0</w:t>
            </w:r>
          </w:p>
        </w:tc>
        <w:tc>
          <w:tcPr>
            <w:tcW w:w="851" w:type="dxa"/>
            <w:shd w:val="clear" w:color="auto" w:fill="auto"/>
          </w:tcPr>
          <w:p w:rsidR="00E11490" w:rsidRPr="00E11490" w:rsidRDefault="00E11490" w:rsidP="00A7673F">
            <w:pPr>
              <w:jc w:val="center"/>
              <w:rPr>
                <w:sz w:val="18"/>
                <w:szCs w:val="18"/>
              </w:rPr>
            </w:pPr>
            <w:r w:rsidRPr="00E11490">
              <w:rPr>
                <w:sz w:val="18"/>
                <w:szCs w:val="18"/>
              </w:rPr>
              <w:t>0,0</w:t>
            </w: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 xml:space="preserve">бюджет </w:t>
            </w:r>
            <w:r w:rsidRPr="00E11490">
              <w:rPr>
                <w:spacing w:val="-2"/>
                <w:sz w:val="18"/>
                <w:szCs w:val="18"/>
              </w:rPr>
              <w:t xml:space="preserve">Мошковского </w:t>
            </w:r>
            <w:r w:rsidRPr="00E11490">
              <w:rPr>
                <w:color w:val="000000"/>
                <w:sz w:val="18"/>
                <w:szCs w:val="18"/>
              </w:rPr>
              <w:t xml:space="preserve">сельсовета Бековского района Пензенской области   </w:t>
            </w:r>
          </w:p>
        </w:tc>
        <w:tc>
          <w:tcPr>
            <w:tcW w:w="901" w:type="dxa"/>
            <w:shd w:val="clear" w:color="auto" w:fill="auto"/>
          </w:tcPr>
          <w:p w:rsidR="00E11490" w:rsidRPr="00E11490" w:rsidRDefault="00E11490" w:rsidP="00A7673F">
            <w:pPr>
              <w:jc w:val="center"/>
              <w:rPr>
                <w:sz w:val="18"/>
                <w:szCs w:val="18"/>
              </w:rPr>
            </w:pPr>
            <w:r w:rsidRPr="00E11490">
              <w:rPr>
                <w:sz w:val="18"/>
                <w:szCs w:val="18"/>
              </w:rPr>
              <w:t>0,0</w:t>
            </w:r>
          </w:p>
        </w:tc>
        <w:tc>
          <w:tcPr>
            <w:tcW w:w="992" w:type="dxa"/>
            <w:shd w:val="clear" w:color="auto" w:fill="auto"/>
          </w:tcPr>
          <w:p w:rsidR="00E11490" w:rsidRPr="00E11490" w:rsidRDefault="00E11490" w:rsidP="00A7673F">
            <w:pPr>
              <w:jc w:val="center"/>
              <w:rPr>
                <w:sz w:val="18"/>
                <w:szCs w:val="18"/>
              </w:rPr>
            </w:pPr>
            <w:r w:rsidRPr="00E11490">
              <w:rPr>
                <w:sz w:val="18"/>
                <w:szCs w:val="18"/>
              </w:rPr>
              <w:t>0,0</w:t>
            </w:r>
          </w:p>
        </w:tc>
        <w:tc>
          <w:tcPr>
            <w:tcW w:w="992" w:type="dxa"/>
            <w:shd w:val="clear" w:color="auto" w:fill="auto"/>
          </w:tcPr>
          <w:p w:rsidR="00E11490" w:rsidRPr="00E11490" w:rsidRDefault="00E11490" w:rsidP="00A7673F">
            <w:pPr>
              <w:jc w:val="center"/>
              <w:rPr>
                <w:sz w:val="18"/>
                <w:szCs w:val="18"/>
              </w:rPr>
            </w:pPr>
            <w:r w:rsidRPr="00E11490">
              <w:rPr>
                <w:sz w:val="18"/>
                <w:szCs w:val="18"/>
              </w:rPr>
              <w:t>0,0</w:t>
            </w:r>
          </w:p>
        </w:tc>
        <w:tc>
          <w:tcPr>
            <w:tcW w:w="876" w:type="dxa"/>
            <w:shd w:val="clear" w:color="auto" w:fill="auto"/>
          </w:tcPr>
          <w:p w:rsidR="00E11490" w:rsidRPr="00E11490" w:rsidRDefault="00E11490" w:rsidP="00A7673F">
            <w:pPr>
              <w:jc w:val="center"/>
              <w:rPr>
                <w:sz w:val="18"/>
                <w:szCs w:val="18"/>
              </w:rPr>
            </w:pPr>
            <w:r w:rsidRPr="00E11490">
              <w:rPr>
                <w:sz w:val="18"/>
                <w:szCs w:val="18"/>
              </w:rPr>
              <w:t>0,0</w:t>
            </w:r>
          </w:p>
        </w:tc>
        <w:tc>
          <w:tcPr>
            <w:tcW w:w="876" w:type="dxa"/>
            <w:shd w:val="clear" w:color="auto" w:fill="auto"/>
          </w:tcPr>
          <w:p w:rsidR="00E11490" w:rsidRPr="00E11490" w:rsidRDefault="00E11490" w:rsidP="00A7673F">
            <w:pPr>
              <w:jc w:val="center"/>
              <w:rPr>
                <w:sz w:val="18"/>
                <w:szCs w:val="18"/>
              </w:rPr>
            </w:pPr>
            <w:r w:rsidRPr="00E11490">
              <w:rPr>
                <w:sz w:val="18"/>
                <w:szCs w:val="18"/>
              </w:rPr>
              <w:t>0,0</w:t>
            </w:r>
          </w:p>
        </w:tc>
        <w:tc>
          <w:tcPr>
            <w:tcW w:w="851" w:type="dxa"/>
            <w:shd w:val="clear" w:color="auto" w:fill="auto"/>
          </w:tcPr>
          <w:p w:rsidR="00E11490" w:rsidRPr="00E11490" w:rsidRDefault="00E11490" w:rsidP="00A7673F">
            <w:pPr>
              <w:jc w:val="center"/>
              <w:rPr>
                <w:sz w:val="18"/>
                <w:szCs w:val="18"/>
              </w:rPr>
            </w:pPr>
            <w:r w:rsidRPr="00E11490">
              <w:rPr>
                <w:sz w:val="18"/>
                <w:szCs w:val="18"/>
              </w:rPr>
              <w:t>0,0</w:t>
            </w: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в том числе межбюджетные трансферты из федерального бюджета</w:t>
            </w:r>
          </w:p>
        </w:tc>
        <w:tc>
          <w:tcPr>
            <w:tcW w:w="901"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51" w:type="dxa"/>
            <w:shd w:val="clear" w:color="auto" w:fill="auto"/>
          </w:tcPr>
          <w:p w:rsidR="00E11490" w:rsidRPr="00E11490" w:rsidRDefault="00E11490" w:rsidP="00A7673F">
            <w:pPr>
              <w:jc w:val="center"/>
              <w:rPr>
                <w:sz w:val="18"/>
                <w:szCs w:val="18"/>
              </w:rPr>
            </w:pPr>
            <w:r w:rsidRPr="00E11490">
              <w:rPr>
                <w:sz w:val="18"/>
                <w:szCs w:val="18"/>
              </w:rPr>
              <w:t>-</w:t>
            </w: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иные источники</w:t>
            </w:r>
          </w:p>
        </w:tc>
        <w:tc>
          <w:tcPr>
            <w:tcW w:w="901" w:type="dxa"/>
            <w:shd w:val="clear" w:color="auto" w:fill="auto"/>
          </w:tcPr>
          <w:p w:rsidR="00E11490" w:rsidRPr="00E11490" w:rsidRDefault="00E11490" w:rsidP="00A7673F">
            <w:pPr>
              <w:jc w:val="center"/>
              <w:rPr>
                <w:sz w:val="18"/>
                <w:szCs w:val="18"/>
              </w:rPr>
            </w:pPr>
          </w:p>
        </w:tc>
        <w:tc>
          <w:tcPr>
            <w:tcW w:w="992" w:type="dxa"/>
            <w:shd w:val="clear" w:color="auto" w:fill="auto"/>
          </w:tcPr>
          <w:p w:rsidR="00E11490" w:rsidRPr="00E11490" w:rsidRDefault="00E11490" w:rsidP="00A7673F">
            <w:pPr>
              <w:jc w:val="center"/>
              <w:rPr>
                <w:sz w:val="18"/>
                <w:szCs w:val="18"/>
              </w:rPr>
            </w:pPr>
          </w:p>
        </w:tc>
        <w:tc>
          <w:tcPr>
            <w:tcW w:w="992" w:type="dxa"/>
            <w:shd w:val="clear" w:color="auto" w:fill="auto"/>
          </w:tcPr>
          <w:p w:rsidR="00E11490" w:rsidRPr="00E11490" w:rsidRDefault="00E11490" w:rsidP="00A7673F">
            <w:pPr>
              <w:jc w:val="center"/>
              <w:rPr>
                <w:sz w:val="18"/>
                <w:szCs w:val="18"/>
              </w:rPr>
            </w:pPr>
          </w:p>
        </w:tc>
        <w:tc>
          <w:tcPr>
            <w:tcW w:w="876" w:type="dxa"/>
            <w:shd w:val="clear" w:color="auto" w:fill="auto"/>
          </w:tcPr>
          <w:p w:rsidR="00E11490" w:rsidRPr="00E11490" w:rsidRDefault="00E11490" w:rsidP="00A7673F">
            <w:pPr>
              <w:jc w:val="center"/>
              <w:rPr>
                <w:sz w:val="18"/>
                <w:szCs w:val="18"/>
              </w:rPr>
            </w:pPr>
          </w:p>
        </w:tc>
        <w:tc>
          <w:tcPr>
            <w:tcW w:w="876" w:type="dxa"/>
            <w:shd w:val="clear" w:color="auto" w:fill="auto"/>
          </w:tcPr>
          <w:p w:rsidR="00E11490" w:rsidRPr="00E11490" w:rsidRDefault="00E11490" w:rsidP="00A7673F">
            <w:pPr>
              <w:jc w:val="center"/>
              <w:rPr>
                <w:sz w:val="18"/>
                <w:szCs w:val="18"/>
              </w:rPr>
            </w:pPr>
          </w:p>
        </w:tc>
        <w:tc>
          <w:tcPr>
            <w:tcW w:w="851" w:type="dxa"/>
            <w:shd w:val="clear" w:color="auto" w:fill="auto"/>
          </w:tcPr>
          <w:p w:rsidR="00E11490" w:rsidRPr="00E11490" w:rsidRDefault="00E11490" w:rsidP="00A7673F">
            <w:pPr>
              <w:jc w:val="center"/>
              <w:rPr>
                <w:sz w:val="18"/>
                <w:szCs w:val="18"/>
              </w:rPr>
            </w:pPr>
          </w:p>
        </w:tc>
      </w:tr>
      <w:tr w:rsidR="00E11490" w:rsidRPr="00E11490" w:rsidTr="004C5BE0">
        <w:trPr>
          <w:trHeight w:hRule="exact" w:val="213"/>
          <w:jc w:val="center"/>
        </w:trPr>
        <w:tc>
          <w:tcPr>
            <w:tcW w:w="373" w:type="dxa"/>
            <w:vMerge w:val="restart"/>
          </w:tcPr>
          <w:p w:rsidR="00E11490" w:rsidRPr="00E11490" w:rsidRDefault="00E11490" w:rsidP="00A7673F">
            <w:pPr>
              <w:rPr>
                <w:color w:val="000000"/>
                <w:sz w:val="18"/>
                <w:szCs w:val="18"/>
              </w:rPr>
            </w:pPr>
            <w:r w:rsidRPr="00E11490">
              <w:rPr>
                <w:color w:val="000000"/>
                <w:sz w:val="18"/>
                <w:szCs w:val="18"/>
              </w:rPr>
              <w:t>3.1</w:t>
            </w:r>
          </w:p>
        </w:tc>
        <w:tc>
          <w:tcPr>
            <w:tcW w:w="801" w:type="dxa"/>
            <w:vMerge w:val="restart"/>
          </w:tcPr>
          <w:p w:rsidR="00E11490" w:rsidRPr="00E11490" w:rsidRDefault="00E11490" w:rsidP="00A7673F">
            <w:pPr>
              <w:rPr>
                <w:color w:val="000000"/>
                <w:sz w:val="18"/>
                <w:szCs w:val="18"/>
              </w:rPr>
            </w:pPr>
            <w:r w:rsidRPr="00E11490">
              <w:rPr>
                <w:color w:val="000000"/>
                <w:sz w:val="18"/>
                <w:szCs w:val="18"/>
              </w:rPr>
              <w:t>Основные мероприятия</w:t>
            </w:r>
          </w:p>
        </w:tc>
        <w:tc>
          <w:tcPr>
            <w:tcW w:w="1677" w:type="dxa"/>
            <w:vMerge w:val="restart"/>
          </w:tcPr>
          <w:p w:rsidR="00E11490" w:rsidRPr="00E11490" w:rsidRDefault="00E11490" w:rsidP="00A7673F">
            <w:pPr>
              <w:rPr>
                <w:color w:val="000000"/>
                <w:sz w:val="18"/>
                <w:szCs w:val="18"/>
              </w:rPr>
            </w:pPr>
            <w:r w:rsidRPr="00E11490">
              <w:rPr>
                <w:color w:val="000000"/>
                <w:sz w:val="18"/>
                <w:szCs w:val="18"/>
              </w:rPr>
              <w:t>Обеспечение выполнения обязательств по о</w:t>
            </w:r>
            <w:r w:rsidRPr="00E11490">
              <w:rPr>
                <w:spacing w:val="-2"/>
                <w:sz w:val="18"/>
                <w:szCs w:val="18"/>
              </w:rPr>
              <w:t>существлению градостроительной деятельности на территории Мошковского сельсовета Бековского района Пензенской области</w:t>
            </w:r>
          </w:p>
        </w:tc>
        <w:tc>
          <w:tcPr>
            <w:tcW w:w="1871" w:type="dxa"/>
          </w:tcPr>
          <w:p w:rsidR="00E11490" w:rsidRPr="00E11490" w:rsidRDefault="00E11490" w:rsidP="00A7673F">
            <w:pPr>
              <w:rPr>
                <w:color w:val="000000"/>
                <w:sz w:val="18"/>
                <w:szCs w:val="18"/>
              </w:rPr>
            </w:pPr>
            <w:r w:rsidRPr="00E11490">
              <w:rPr>
                <w:color w:val="000000"/>
                <w:sz w:val="18"/>
                <w:szCs w:val="18"/>
              </w:rPr>
              <w:t>всего</w:t>
            </w:r>
          </w:p>
        </w:tc>
        <w:tc>
          <w:tcPr>
            <w:tcW w:w="901" w:type="dxa"/>
            <w:shd w:val="clear" w:color="auto" w:fill="auto"/>
          </w:tcPr>
          <w:p w:rsidR="00E11490" w:rsidRPr="00E11490" w:rsidRDefault="00E11490" w:rsidP="00A7673F">
            <w:pPr>
              <w:jc w:val="center"/>
              <w:rPr>
                <w:sz w:val="18"/>
                <w:szCs w:val="18"/>
              </w:rPr>
            </w:pPr>
            <w:r w:rsidRPr="00E11490">
              <w:rPr>
                <w:sz w:val="18"/>
                <w:szCs w:val="18"/>
              </w:rPr>
              <w:t>0,0</w:t>
            </w:r>
          </w:p>
        </w:tc>
        <w:tc>
          <w:tcPr>
            <w:tcW w:w="992" w:type="dxa"/>
            <w:shd w:val="clear" w:color="auto" w:fill="auto"/>
          </w:tcPr>
          <w:p w:rsidR="00E11490" w:rsidRPr="00E11490" w:rsidRDefault="00E11490" w:rsidP="00A7673F">
            <w:pPr>
              <w:jc w:val="center"/>
              <w:rPr>
                <w:sz w:val="18"/>
                <w:szCs w:val="18"/>
              </w:rPr>
            </w:pPr>
            <w:r w:rsidRPr="00E11490">
              <w:rPr>
                <w:sz w:val="18"/>
                <w:szCs w:val="18"/>
              </w:rPr>
              <w:t>0,0</w:t>
            </w:r>
          </w:p>
        </w:tc>
        <w:tc>
          <w:tcPr>
            <w:tcW w:w="992" w:type="dxa"/>
            <w:shd w:val="clear" w:color="auto" w:fill="auto"/>
          </w:tcPr>
          <w:p w:rsidR="00E11490" w:rsidRPr="00E11490" w:rsidRDefault="00E11490" w:rsidP="00A7673F">
            <w:pPr>
              <w:jc w:val="center"/>
              <w:rPr>
                <w:sz w:val="18"/>
                <w:szCs w:val="18"/>
              </w:rPr>
            </w:pPr>
            <w:r w:rsidRPr="00E11490">
              <w:rPr>
                <w:sz w:val="18"/>
                <w:szCs w:val="18"/>
              </w:rPr>
              <w:t>0,0</w:t>
            </w:r>
          </w:p>
        </w:tc>
        <w:tc>
          <w:tcPr>
            <w:tcW w:w="876" w:type="dxa"/>
            <w:shd w:val="clear" w:color="auto" w:fill="auto"/>
          </w:tcPr>
          <w:p w:rsidR="00E11490" w:rsidRPr="00E11490" w:rsidRDefault="00E11490" w:rsidP="00A7673F">
            <w:pPr>
              <w:jc w:val="center"/>
              <w:rPr>
                <w:sz w:val="18"/>
                <w:szCs w:val="18"/>
              </w:rPr>
            </w:pPr>
            <w:r w:rsidRPr="00E11490">
              <w:rPr>
                <w:sz w:val="18"/>
                <w:szCs w:val="18"/>
              </w:rPr>
              <w:t>0,0</w:t>
            </w:r>
          </w:p>
        </w:tc>
        <w:tc>
          <w:tcPr>
            <w:tcW w:w="876" w:type="dxa"/>
            <w:shd w:val="clear" w:color="auto" w:fill="auto"/>
          </w:tcPr>
          <w:p w:rsidR="00E11490" w:rsidRPr="00E11490" w:rsidRDefault="00E11490" w:rsidP="00A7673F">
            <w:pPr>
              <w:jc w:val="center"/>
              <w:rPr>
                <w:sz w:val="18"/>
                <w:szCs w:val="18"/>
              </w:rPr>
            </w:pPr>
            <w:r w:rsidRPr="00E11490">
              <w:rPr>
                <w:sz w:val="18"/>
                <w:szCs w:val="18"/>
              </w:rPr>
              <w:t>0,0</w:t>
            </w:r>
          </w:p>
        </w:tc>
        <w:tc>
          <w:tcPr>
            <w:tcW w:w="851" w:type="dxa"/>
            <w:shd w:val="clear" w:color="auto" w:fill="auto"/>
          </w:tcPr>
          <w:p w:rsidR="00E11490" w:rsidRPr="00E11490" w:rsidRDefault="00E11490" w:rsidP="00A7673F">
            <w:pPr>
              <w:jc w:val="center"/>
              <w:rPr>
                <w:sz w:val="18"/>
                <w:szCs w:val="18"/>
              </w:rPr>
            </w:pPr>
            <w:r w:rsidRPr="00E11490">
              <w:rPr>
                <w:sz w:val="18"/>
                <w:szCs w:val="18"/>
              </w:rPr>
              <w:t>0,0</w:t>
            </w: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бюджет Мошковского сельсовета Бековского района Пензенской области</w:t>
            </w:r>
          </w:p>
        </w:tc>
        <w:tc>
          <w:tcPr>
            <w:tcW w:w="901" w:type="dxa"/>
            <w:shd w:val="clear" w:color="auto" w:fill="auto"/>
          </w:tcPr>
          <w:p w:rsidR="00E11490" w:rsidRPr="00E11490" w:rsidRDefault="00E11490" w:rsidP="00A7673F">
            <w:pPr>
              <w:jc w:val="center"/>
              <w:rPr>
                <w:sz w:val="18"/>
                <w:szCs w:val="18"/>
              </w:rPr>
            </w:pPr>
            <w:r w:rsidRPr="00E11490">
              <w:rPr>
                <w:sz w:val="18"/>
                <w:szCs w:val="18"/>
              </w:rPr>
              <w:t>0,0</w:t>
            </w:r>
          </w:p>
        </w:tc>
        <w:tc>
          <w:tcPr>
            <w:tcW w:w="992" w:type="dxa"/>
            <w:shd w:val="clear" w:color="auto" w:fill="auto"/>
          </w:tcPr>
          <w:p w:rsidR="00E11490" w:rsidRPr="00E11490" w:rsidRDefault="00E11490" w:rsidP="00A7673F">
            <w:pPr>
              <w:jc w:val="center"/>
              <w:rPr>
                <w:sz w:val="18"/>
                <w:szCs w:val="18"/>
              </w:rPr>
            </w:pPr>
            <w:r w:rsidRPr="00E11490">
              <w:rPr>
                <w:sz w:val="18"/>
                <w:szCs w:val="18"/>
              </w:rPr>
              <w:t>0,0</w:t>
            </w:r>
          </w:p>
        </w:tc>
        <w:tc>
          <w:tcPr>
            <w:tcW w:w="992" w:type="dxa"/>
            <w:shd w:val="clear" w:color="auto" w:fill="auto"/>
          </w:tcPr>
          <w:p w:rsidR="00E11490" w:rsidRPr="00E11490" w:rsidRDefault="00E11490" w:rsidP="00A7673F">
            <w:pPr>
              <w:jc w:val="center"/>
              <w:rPr>
                <w:sz w:val="18"/>
                <w:szCs w:val="18"/>
              </w:rPr>
            </w:pPr>
            <w:r w:rsidRPr="00E11490">
              <w:rPr>
                <w:sz w:val="18"/>
                <w:szCs w:val="18"/>
              </w:rPr>
              <w:t>0,0</w:t>
            </w:r>
          </w:p>
        </w:tc>
        <w:tc>
          <w:tcPr>
            <w:tcW w:w="876" w:type="dxa"/>
            <w:shd w:val="clear" w:color="auto" w:fill="auto"/>
          </w:tcPr>
          <w:p w:rsidR="00E11490" w:rsidRPr="00E11490" w:rsidRDefault="00E11490" w:rsidP="00A7673F">
            <w:pPr>
              <w:jc w:val="center"/>
              <w:rPr>
                <w:sz w:val="18"/>
                <w:szCs w:val="18"/>
              </w:rPr>
            </w:pPr>
            <w:r w:rsidRPr="00E11490">
              <w:rPr>
                <w:sz w:val="18"/>
                <w:szCs w:val="18"/>
              </w:rPr>
              <w:t>0,0</w:t>
            </w:r>
          </w:p>
        </w:tc>
        <w:tc>
          <w:tcPr>
            <w:tcW w:w="876" w:type="dxa"/>
            <w:shd w:val="clear" w:color="auto" w:fill="auto"/>
          </w:tcPr>
          <w:p w:rsidR="00E11490" w:rsidRPr="00E11490" w:rsidRDefault="00E11490" w:rsidP="00A7673F">
            <w:pPr>
              <w:jc w:val="center"/>
              <w:rPr>
                <w:sz w:val="18"/>
                <w:szCs w:val="18"/>
              </w:rPr>
            </w:pPr>
            <w:r w:rsidRPr="00E11490">
              <w:rPr>
                <w:sz w:val="18"/>
                <w:szCs w:val="18"/>
              </w:rPr>
              <w:t>0,0</w:t>
            </w:r>
          </w:p>
        </w:tc>
        <w:tc>
          <w:tcPr>
            <w:tcW w:w="851" w:type="dxa"/>
            <w:shd w:val="clear" w:color="auto" w:fill="auto"/>
          </w:tcPr>
          <w:p w:rsidR="00E11490" w:rsidRPr="00E11490" w:rsidRDefault="00E11490" w:rsidP="00A7673F">
            <w:pPr>
              <w:jc w:val="center"/>
              <w:rPr>
                <w:sz w:val="18"/>
                <w:szCs w:val="18"/>
              </w:rPr>
            </w:pPr>
            <w:r w:rsidRPr="00E11490">
              <w:rPr>
                <w:sz w:val="18"/>
                <w:szCs w:val="18"/>
              </w:rPr>
              <w:t>0,0</w:t>
            </w: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в том числе межбюджетные трансферты из федерального бюджета</w:t>
            </w:r>
          </w:p>
        </w:tc>
        <w:tc>
          <w:tcPr>
            <w:tcW w:w="901"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992"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76" w:type="dxa"/>
            <w:shd w:val="clear" w:color="auto" w:fill="auto"/>
          </w:tcPr>
          <w:p w:rsidR="00E11490" w:rsidRPr="00E11490" w:rsidRDefault="00E11490" w:rsidP="00A7673F">
            <w:pPr>
              <w:jc w:val="center"/>
              <w:rPr>
                <w:sz w:val="18"/>
                <w:szCs w:val="18"/>
              </w:rPr>
            </w:pPr>
            <w:r w:rsidRPr="00E11490">
              <w:rPr>
                <w:sz w:val="18"/>
                <w:szCs w:val="18"/>
              </w:rPr>
              <w:t>-</w:t>
            </w:r>
          </w:p>
        </w:tc>
        <w:tc>
          <w:tcPr>
            <w:tcW w:w="851" w:type="dxa"/>
            <w:shd w:val="clear" w:color="auto" w:fill="auto"/>
          </w:tcPr>
          <w:p w:rsidR="00E11490" w:rsidRPr="00E11490" w:rsidRDefault="00E11490" w:rsidP="00A7673F">
            <w:pPr>
              <w:jc w:val="center"/>
              <w:rPr>
                <w:sz w:val="18"/>
                <w:szCs w:val="18"/>
              </w:rPr>
            </w:pPr>
            <w:r w:rsidRPr="00E11490">
              <w:rPr>
                <w:sz w:val="18"/>
                <w:szCs w:val="18"/>
              </w:rPr>
              <w:t>-</w:t>
            </w: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иные источники</w:t>
            </w:r>
          </w:p>
        </w:tc>
        <w:tc>
          <w:tcPr>
            <w:tcW w:w="901" w:type="dxa"/>
            <w:shd w:val="clear" w:color="auto" w:fill="auto"/>
          </w:tcPr>
          <w:p w:rsidR="00E11490" w:rsidRPr="00E11490" w:rsidRDefault="00E11490" w:rsidP="00A7673F">
            <w:pPr>
              <w:jc w:val="center"/>
              <w:rPr>
                <w:sz w:val="18"/>
                <w:szCs w:val="18"/>
              </w:rPr>
            </w:pPr>
          </w:p>
        </w:tc>
        <w:tc>
          <w:tcPr>
            <w:tcW w:w="992" w:type="dxa"/>
            <w:shd w:val="clear" w:color="auto" w:fill="auto"/>
          </w:tcPr>
          <w:p w:rsidR="00E11490" w:rsidRPr="00E11490" w:rsidRDefault="00E11490" w:rsidP="00A7673F">
            <w:pPr>
              <w:jc w:val="center"/>
              <w:rPr>
                <w:sz w:val="18"/>
                <w:szCs w:val="18"/>
              </w:rPr>
            </w:pPr>
          </w:p>
        </w:tc>
        <w:tc>
          <w:tcPr>
            <w:tcW w:w="992" w:type="dxa"/>
            <w:shd w:val="clear" w:color="auto" w:fill="auto"/>
          </w:tcPr>
          <w:p w:rsidR="00E11490" w:rsidRPr="00E11490" w:rsidRDefault="00E11490" w:rsidP="00A7673F">
            <w:pPr>
              <w:jc w:val="center"/>
              <w:rPr>
                <w:sz w:val="18"/>
                <w:szCs w:val="18"/>
              </w:rPr>
            </w:pPr>
          </w:p>
        </w:tc>
        <w:tc>
          <w:tcPr>
            <w:tcW w:w="876" w:type="dxa"/>
            <w:shd w:val="clear" w:color="auto" w:fill="auto"/>
          </w:tcPr>
          <w:p w:rsidR="00E11490" w:rsidRPr="00E11490" w:rsidRDefault="00E11490" w:rsidP="00A7673F">
            <w:pPr>
              <w:jc w:val="center"/>
              <w:rPr>
                <w:sz w:val="18"/>
                <w:szCs w:val="18"/>
              </w:rPr>
            </w:pPr>
          </w:p>
        </w:tc>
        <w:tc>
          <w:tcPr>
            <w:tcW w:w="876" w:type="dxa"/>
            <w:shd w:val="clear" w:color="auto" w:fill="auto"/>
          </w:tcPr>
          <w:p w:rsidR="00E11490" w:rsidRPr="00E11490" w:rsidRDefault="00E11490" w:rsidP="00A7673F">
            <w:pPr>
              <w:jc w:val="center"/>
              <w:rPr>
                <w:sz w:val="18"/>
                <w:szCs w:val="18"/>
              </w:rPr>
            </w:pPr>
          </w:p>
        </w:tc>
        <w:tc>
          <w:tcPr>
            <w:tcW w:w="851" w:type="dxa"/>
            <w:shd w:val="clear" w:color="auto" w:fill="auto"/>
          </w:tcPr>
          <w:p w:rsidR="00E11490" w:rsidRPr="00E11490" w:rsidRDefault="00E11490" w:rsidP="00A7673F">
            <w:pPr>
              <w:jc w:val="center"/>
              <w:rPr>
                <w:sz w:val="18"/>
                <w:szCs w:val="18"/>
              </w:rPr>
            </w:pPr>
          </w:p>
        </w:tc>
      </w:tr>
      <w:tr w:rsidR="00E11490" w:rsidRPr="00E11490" w:rsidTr="004C5BE0">
        <w:trPr>
          <w:jc w:val="center"/>
        </w:trPr>
        <w:tc>
          <w:tcPr>
            <w:tcW w:w="373" w:type="dxa"/>
            <w:vMerge w:val="restart"/>
          </w:tcPr>
          <w:p w:rsidR="00E11490" w:rsidRPr="00E11490" w:rsidRDefault="00E11490" w:rsidP="00A7673F">
            <w:pPr>
              <w:rPr>
                <w:color w:val="000000"/>
                <w:sz w:val="18"/>
                <w:szCs w:val="18"/>
              </w:rPr>
            </w:pPr>
            <w:r w:rsidRPr="00E11490">
              <w:rPr>
                <w:color w:val="000000"/>
                <w:sz w:val="18"/>
                <w:szCs w:val="18"/>
              </w:rPr>
              <w:t>4.</w:t>
            </w:r>
          </w:p>
        </w:tc>
        <w:tc>
          <w:tcPr>
            <w:tcW w:w="801" w:type="dxa"/>
            <w:vMerge w:val="restart"/>
          </w:tcPr>
          <w:p w:rsidR="00E11490" w:rsidRPr="00E11490" w:rsidRDefault="00E11490" w:rsidP="00A7673F">
            <w:pPr>
              <w:rPr>
                <w:color w:val="000000"/>
                <w:sz w:val="18"/>
                <w:szCs w:val="18"/>
              </w:rPr>
            </w:pPr>
            <w:r w:rsidRPr="00E11490">
              <w:rPr>
                <w:color w:val="000000"/>
                <w:sz w:val="18"/>
                <w:szCs w:val="18"/>
              </w:rPr>
              <w:t>Подпрограмма 4</w:t>
            </w:r>
          </w:p>
        </w:tc>
        <w:tc>
          <w:tcPr>
            <w:tcW w:w="1677" w:type="dxa"/>
            <w:vMerge w:val="restart"/>
          </w:tcPr>
          <w:p w:rsidR="00E11490" w:rsidRPr="00E11490" w:rsidRDefault="00E11490" w:rsidP="00A7673F">
            <w:pPr>
              <w:rPr>
                <w:color w:val="000000"/>
                <w:sz w:val="18"/>
                <w:szCs w:val="18"/>
              </w:rPr>
            </w:pPr>
            <w:r w:rsidRPr="00E11490">
              <w:rPr>
                <w:sz w:val="18"/>
                <w:szCs w:val="18"/>
              </w:rPr>
              <w:t>Социальная поддержка граждан Мошковского сельсовета Бековского района Пензенской области</w:t>
            </w:r>
          </w:p>
        </w:tc>
        <w:tc>
          <w:tcPr>
            <w:tcW w:w="1871" w:type="dxa"/>
          </w:tcPr>
          <w:p w:rsidR="00E11490" w:rsidRPr="00E11490" w:rsidRDefault="00E11490" w:rsidP="00A7673F">
            <w:pPr>
              <w:rPr>
                <w:color w:val="000000"/>
                <w:sz w:val="18"/>
                <w:szCs w:val="18"/>
              </w:rPr>
            </w:pPr>
            <w:r w:rsidRPr="00E11490">
              <w:rPr>
                <w:color w:val="000000"/>
                <w:sz w:val="18"/>
                <w:szCs w:val="18"/>
              </w:rPr>
              <w:t>всего</w:t>
            </w:r>
          </w:p>
        </w:tc>
        <w:tc>
          <w:tcPr>
            <w:tcW w:w="901" w:type="dxa"/>
            <w:shd w:val="clear" w:color="auto" w:fill="auto"/>
          </w:tcPr>
          <w:p w:rsidR="00E11490" w:rsidRPr="00E11490" w:rsidRDefault="00E11490" w:rsidP="00A7673F">
            <w:pPr>
              <w:jc w:val="center"/>
              <w:rPr>
                <w:sz w:val="18"/>
                <w:szCs w:val="18"/>
              </w:rPr>
            </w:pPr>
            <w:r w:rsidRPr="00E11490">
              <w:rPr>
                <w:sz w:val="18"/>
                <w:szCs w:val="18"/>
              </w:rPr>
              <w:t>13,463</w:t>
            </w:r>
          </w:p>
        </w:tc>
        <w:tc>
          <w:tcPr>
            <w:tcW w:w="992" w:type="dxa"/>
            <w:shd w:val="clear" w:color="auto" w:fill="auto"/>
          </w:tcPr>
          <w:p w:rsidR="00E11490" w:rsidRPr="00E11490" w:rsidRDefault="00E11490" w:rsidP="00A7673F">
            <w:pPr>
              <w:jc w:val="center"/>
              <w:rPr>
                <w:sz w:val="18"/>
                <w:szCs w:val="18"/>
              </w:rPr>
            </w:pPr>
            <w:r w:rsidRPr="00E11490">
              <w:rPr>
                <w:sz w:val="18"/>
                <w:szCs w:val="18"/>
              </w:rPr>
              <w:t>19,878</w:t>
            </w:r>
          </w:p>
        </w:tc>
        <w:tc>
          <w:tcPr>
            <w:tcW w:w="992" w:type="dxa"/>
            <w:shd w:val="clear" w:color="auto" w:fill="auto"/>
          </w:tcPr>
          <w:p w:rsidR="00E11490" w:rsidRPr="00E11490" w:rsidRDefault="00E11490" w:rsidP="00A7673F">
            <w:pPr>
              <w:jc w:val="center"/>
              <w:rPr>
                <w:sz w:val="18"/>
                <w:szCs w:val="18"/>
              </w:rPr>
            </w:pPr>
            <w:r w:rsidRPr="00E11490">
              <w:rPr>
                <w:sz w:val="18"/>
                <w:szCs w:val="18"/>
              </w:rPr>
              <w:t>19,878</w:t>
            </w:r>
          </w:p>
        </w:tc>
        <w:tc>
          <w:tcPr>
            <w:tcW w:w="876" w:type="dxa"/>
            <w:shd w:val="clear" w:color="auto" w:fill="auto"/>
          </w:tcPr>
          <w:p w:rsidR="00E11490" w:rsidRPr="00E11490" w:rsidRDefault="00E11490" w:rsidP="00A7673F">
            <w:pPr>
              <w:jc w:val="center"/>
              <w:rPr>
                <w:sz w:val="18"/>
                <w:szCs w:val="18"/>
              </w:rPr>
            </w:pPr>
            <w:r w:rsidRPr="00E11490">
              <w:rPr>
                <w:sz w:val="18"/>
                <w:szCs w:val="18"/>
              </w:rPr>
              <w:t>0,000</w:t>
            </w:r>
          </w:p>
        </w:tc>
        <w:tc>
          <w:tcPr>
            <w:tcW w:w="876" w:type="dxa"/>
            <w:shd w:val="clear" w:color="auto" w:fill="auto"/>
          </w:tcPr>
          <w:p w:rsidR="00E11490" w:rsidRPr="00E11490" w:rsidRDefault="00E11490" w:rsidP="00A7673F">
            <w:pPr>
              <w:jc w:val="center"/>
              <w:rPr>
                <w:sz w:val="18"/>
                <w:szCs w:val="18"/>
              </w:rPr>
            </w:pPr>
            <w:r w:rsidRPr="00E11490">
              <w:rPr>
                <w:sz w:val="18"/>
                <w:szCs w:val="18"/>
              </w:rPr>
              <w:t>0,000</w:t>
            </w:r>
          </w:p>
        </w:tc>
        <w:tc>
          <w:tcPr>
            <w:tcW w:w="851" w:type="dxa"/>
            <w:shd w:val="clear" w:color="auto" w:fill="auto"/>
          </w:tcPr>
          <w:p w:rsidR="00E11490" w:rsidRPr="00E11490" w:rsidRDefault="00E11490" w:rsidP="00A7673F">
            <w:pPr>
              <w:jc w:val="center"/>
              <w:rPr>
                <w:sz w:val="18"/>
                <w:szCs w:val="18"/>
              </w:rPr>
            </w:pPr>
            <w:r w:rsidRPr="00E11490">
              <w:rPr>
                <w:sz w:val="18"/>
                <w:szCs w:val="18"/>
              </w:rPr>
              <w:t>0,000</w:t>
            </w: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бюджет Мошковского сельсовета Бековского района Пензенской области</w:t>
            </w:r>
          </w:p>
        </w:tc>
        <w:tc>
          <w:tcPr>
            <w:tcW w:w="901" w:type="dxa"/>
            <w:shd w:val="clear" w:color="auto" w:fill="auto"/>
          </w:tcPr>
          <w:p w:rsidR="00E11490" w:rsidRPr="00E11490" w:rsidRDefault="00E11490" w:rsidP="00A7673F">
            <w:pPr>
              <w:jc w:val="center"/>
              <w:rPr>
                <w:sz w:val="18"/>
                <w:szCs w:val="18"/>
              </w:rPr>
            </w:pPr>
            <w:r w:rsidRPr="00E11490">
              <w:rPr>
                <w:sz w:val="18"/>
                <w:szCs w:val="18"/>
              </w:rPr>
              <w:t>13,463</w:t>
            </w:r>
          </w:p>
        </w:tc>
        <w:tc>
          <w:tcPr>
            <w:tcW w:w="992" w:type="dxa"/>
            <w:shd w:val="clear" w:color="auto" w:fill="auto"/>
          </w:tcPr>
          <w:p w:rsidR="00E11490" w:rsidRPr="00E11490" w:rsidRDefault="00E11490" w:rsidP="00A7673F">
            <w:pPr>
              <w:jc w:val="center"/>
              <w:rPr>
                <w:sz w:val="18"/>
                <w:szCs w:val="18"/>
              </w:rPr>
            </w:pPr>
            <w:r w:rsidRPr="00E11490">
              <w:rPr>
                <w:sz w:val="18"/>
                <w:szCs w:val="18"/>
              </w:rPr>
              <w:t>19,878</w:t>
            </w:r>
          </w:p>
        </w:tc>
        <w:tc>
          <w:tcPr>
            <w:tcW w:w="992" w:type="dxa"/>
            <w:shd w:val="clear" w:color="auto" w:fill="auto"/>
          </w:tcPr>
          <w:p w:rsidR="00E11490" w:rsidRPr="00E11490" w:rsidRDefault="00E11490" w:rsidP="00A7673F">
            <w:pPr>
              <w:jc w:val="center"/>
              <w:rPr>
                <w:sz w:val="18"/>
                <w:szCs w:val="18"/>
              </w:rPr>
            </w:pPr>
            <w:r w:rsidRPr="00E11490">
              <w:rPr>
                <w:sz w:val="18"/>
                <w:szCs w:val="18"/>
              </w:rPr>
              <w:t>19,878</w:t>
            </w:r>
          </w:p>
        </w:tc>
        <w:tc>
          <w:tcPr>
            <w:tcW w:w="876" w:type="dxa"/>
            <w:shd w:val="clear" w:color="auto" w:fill="auto"/>
          </w:tcPr>
          <w:p w:rsidR="00E11490" w:rsidRPr="00E11490" w:rsidRDefault="00E11490" w:rsidP="00A7673F">
            <w:pPr>
              <w:jc w:val="center"/>
              <w:rPr>
                <w:sz w:val="18"/>
                <w:szCs w:val="18"/>
              </w:rPr>
            </w:pPr>
            <w:r w:rsidRPr="00E11490">
              <w:rPr>
                <w:sz w:val="18"/>
                <w:szCs w:val="18"/>
              </w:rPr>
              <w:t>0,000</w:t>
            </w:r>
          </w:p>
        </w:tc>
        <w:tc>
          <w:tcPr>
            <w:tcW w:w="876" w:type="dxa"/>
            <w:shd w:val="clear" w:color="auto" w:fill="auto"/>
          </w:tcPr>
          <w:p w:rsidR="00E11490" w:rsidRPr="00E11490" w:rsidRDefault="00E11490" w:rsidP="00A7673F">
            <w:pPr>
              <w:jc w:val="center"/>
              <w:rPr>
                <w:sz w:val="18"/>
                <w:szCs w:val="18"/>
              </w:rPr>
            </w:pPr>
            <w:r w:rsidRPr="00E11490">
              <w:rPr>
                <w:sz w:val="18"/>
                <w:szCs w:val="18"/>
              </w:rPr>
              <w:t>0,000</w:t>
            </w:r>
          </w:p>
        </w:tc>
        <w:tc>
          <w:tcPr>
            <w:tcW w:w="851" w:type="dxa"/>
            <w:shd w:val="clear" w:color="auto" w:fill="auto"/>
          </w:tcPr>
          <w:p w:rsidR="00E11490" w:rsidRPr="00E11490" w:rsidRDefault="00E11490" w:rsidP="00A7673F">
            <w:pPr>
              <w:jc w:val="center"/>
              <w:rPr>
                <w:sz w:val="18"/>
                <w:szCs w:val="18"/>
              </w:rPr>
            </w:pPr>
            <w:r w:rsidRPr="00E11490">
              <w:rPr>
                <w:sz w:val="18"/>
                <w:szCs w:val="18"/>
              </w:rPr>
              <w:t>0,000</w:t>
            </w: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autoSpaceDE w:val="0"/>
              <w:autoSpaceDN w:val="0"/>
              <w:adjustRightInd w:val="0"/>
              <w:rPr>
                <w:sz w:val="18"/>
                <w:szCs w:val="18"/>
              </w:rPr>
            </w:pPr>
            <w:r w:rsidRPr="00E11490">
              <w:rPr>
                <w:sz w:val="18"/>
                <w:szCs w:val="18"/>
              </w:rPr>
              <w:t>в том числе межбюджетные трансферты:</w:t>
            </w:r>
          </w:p>
          <w:p w:rsidR="00E11490" w:rsidRPr="00E11490" w:rsidRDefault="00E11490" w:rsidP="00A7673F">
            <w:pPr>
              <w:autoSpaceDE w:val="0"/>
              <w:autoSpaceDN w:val="0"/>
              <w:adjustRightInd w:val="0"/>
              <w:rPr>
                <w:sz w:val="18"/>
                <w:szCs w:val="18"/>
              </w:rPr>
            </w:pPr>
            <w:r w:rsidRPr="00E11490">
              <w:rPr>
                <w:sz w:val="18"/>
                <w:szCs w:val="18"/>
              </w:rPr>
              <w:t>- из федерального бюджета</w:t>
            </w:r>
          </w:p>
          <w:p w:rsidR="00E11490" w:rsidRPr="00E11490" w:rsidRDefault="00E11490" w:rsidP="00A7673F">
            <w:pPr>
              <w:rPr>
                <w:color w:val="000000"/>
                <w:sz w:val="18"/>
                <w:szCs w:val="18"/>
              </w:rPr>
            </w:pPr>
            <w:r w:rsidRPr="00E11490">
              <w:rPr>
                <w:sz w:val="18"/>
                <w:szCs w:val="18"/>
              </w:rPr>
              <w:t>- из бюджета Пензенской области</w:t>
            </w:r>
          </w:p>
        </w:tc>
        <w:tc>
          <w:tcPr>
            <w:tcW w:w="901" w:type="dxa"/>
            <w:shd w:val="clear" w:color="auto" w:fill="auto"/>
          </w:tcPr>
          <w:p w:rsidR="00E11490" w:rsidRPr="00E11490" w:rsidRDefault="00E11490" w:rsidP="00A7673F">
            <w:pPr>
              <w:jc w:val="center"/>
              <w:rPr>
                <w:sz w:val="18"/>
                <w:szCs w:val="18"/>
              </w:rPr>
            </w:pPr>
          </w:p>
        </w:tc>
        <w:tc>
          <w:tcPr>
            <w:tcW w:w="992" w:type="dxa"/>
            <w:shd w:val="clear" w:color="auto" w:fill="auto"/>
          </w:tcPr>
          <w:p w:rsidR="00E11490" w:rsidRPr="00E11490" w:rsidRDefault="00E11490" w:rsidP="00A7673F">
            <w:pPr>
              <w:jc w:val="center"/>
              <w:rPr>
                <w:sz w:val="18"/>
                <w:szCs w:val="18"/>
              </w:rPr>
            </w:pPr>
          </w:p>
        </w:tc>
        <w:tc>
          <w:tcPr>
            <w:tcW w:w="992" w:type="dxa"/>
            <w:shd w:val="clear" w:color="auto" w:fill="auto"/>
          </w:tcPr>
          <w:p w:rsidR="00E11490" w:rsidRPr="00E11490" w:rsidRDefault="00E11490" w:rsidP="00A7673F">
            <w:pPr>
              <w:jc w:val="center"/>
              <w:rPr>
                <w:sz w:val="18"/>
                <w:szCs w:val="18"/>
              </w:rPr>
            </w:pPr>
          </w:p>
        </w:tc>
        <w:tc>
          <w:tcPr>
            <w:tcW w:w="876" w:type="dxa"/>
            <w:shd w:val="clear" w:color="auto" w:fill="auto"/>
          </w:tcPr>
          <w:p w:rsidR="00E11490" w:rsidRPr="00E11490" w:rsidRDefault="00E11490" w:rsidP="00A7673F">
            <w:pPr>
              <w:jc w:val="center"/>
              <w:rPr>
                <w:sz w:val="18"/>
                <w:szCs w:val="18"/>
              </w:rPr>
            </w:pPr>
          </w:p>
        </w:tc>
        <w:tc>
          <w:tcPr>
            <w:tcW w:w="876" w:type="dxa"/>
            <w:shd w:val="clear" w:color="auto" w:fill="auto"/>
          </w:tcPr>
          <w:p w:rsidR="00E11490" w:rsidRPr="00E11490" w:rsidRDefault="00E11490" w:rsidP="00A7673F">
            <w:pPr>
              <w:jc w:val="center"/>
              <w:rPr>
                <w:sz w:val="18"/>
                <w:szCs w:val="18"/>
              </w:rPr>
            </w:pPr>
          </w:p>
        </w:tc>
        <w:tc>
          <w:tcPr>
            <w:tcW w:w="851" w:type="dxa"/>
            <w:shd w:val="clear" w:color="auto" w:fill="auto"/>
          </w:tcPr>
          <w:p w:rsidR="00E11490" w:rsidRPr="00E11490" w:rsidRDefault="00E11490" w:rsidP="00A7673F">
            <w:pPr>
              <w:jc w:val="center"/>
              <w:rPr>
                <w:sz w:val="18"/>
                <w:szCs w:val="18"/>
              </w:rPr>
            </w:pP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иные источники</w:t>
            </w:r>
          </w:p>
        </w:tc>
        <w:tc>
          <w:tcPr>
            <w:tcW w:w="901" w:type="dxa"/>
            <w:shd w:val="clear" w:color="auto" w:fill="auto"/>
          </w:tcPr>
          <w:p w:rsidR="00E11490" w:rsidRPr="00E11490" w:rsidRDefault="00E11490" w:rsidP="00A7673F">
            <w:pPr>
              <w:jc w:val="center"/>
              <w:rPr>
                <w:sz w:val="18"/>
                <w:szCs w:val="18"/>
              </w:rPr>
            </w:pPr>
          </w:p>
        </w:tc>
        <w:tc>
          <w:tcPr>
            <w:tcW w:w="992" w:type="dxa"/>
            <w:shd w:val="clear" w:color="auto" w:fill="auto"/>
          </w:tcPr>
          <w:p w:rsidR="00E11490" w:rsidRPr="00E11490" w:rsidRDefault="00E11490" w:rsidP="00A7673F">
            <w:pPr>
              <w:jc w:val="center"/>
              <w:rPr>
                <w:sz w:val="18"/>
                <w:szCs w:val="18"/>
              </w:rPr>
            </w:pPr>
          </w:p>
        </w:tc>
        <w:tc>
          <w:tcPr>
            <w:tcW w:w="992" w:type="dxa"/>
            <w:shd w:val="clear" w:color="auto" w:fill="auto"/>
          </w:tcPr>
          <w:p w:rsidR="00E11490" w:rsidRPr="00E11490" w:rsidRDefault="00E11490" w:rsidP="00A7673F">
            <w:pPr>
              <w:jc w:val="center"/>
              <w:rPr>
                <w:sz w:val="18"/>
                <w:szCs w:val="18"/>
              </w:rPr>
            </w:pPr>
          </w:p>
        </w:tc>
        <w:tc>
          <w:tcPr>
            <w:tcW w:w="876" w:type="dxa"/>
            <w:shd w:val="clear" w:color="auto" w:fill="auto"/>
          </w:tcPr>
          <w:p w:rsidR="00E11490" w:rsidRPr="00E11490" w:rsidRDefault="00E11490" w:rsidP="00A7673F">
            <w:pPr>
              <w:jc w:val="center"/>
              <w:rPr>
                <w:sz w:val="18"/>
                <w:szCs w:val="18"/>
              </w:rPr>
            </w:pPr>
          </w:p>
        </w:tc>
        <w:tc>
          <w:tcPr>
            <w:tcW w:w="876" w:type="dxa"/>
            <w:shd w:val="clear" w:color="auto" w:fill="auto"/>
          </w:tcPr>
          <w:p w:rsidR="00E11490" w:rsidRPr="00E11490" w:rsidRDefault="00E11490" w:rsidP="00A7673F">
            <w:pPr>
              <w:jc w:val="center"/>
              <w:rPr>
                <w:sz w:val="18"/>
                <w:szCs w:val="18"/>
              </w:rPr>
            </w:pPr>
          </w:p>
        </w:tc>
        <w:tc>
          <w:tcPr>
            <w:tcW w:w="851" w:type="dxa"/>
            <w:shd w:val="clear" w:color="auto" w:fill="auto"/>
          </w:tcPr>
          <w:p w:rsidR="00E11490" w:rsidRPr="00E11490" w:rsidRDefault="00E11490" w:rsidP="00A7673F">
            <w:pPr>
              <w:jc w:val="center"/>
              <w:rPr>
                <w:sz w:val="18"/>
                <w:szCs w:val="18"/>
              </w:rPr>
            </w:pPr>
          </w:p>
        </w:tc>
      </w:tr>
      <w:tr w:rsidR="00E11490" w:rsidRPr="00E11490" w:rsidTr="004C5BE0">
        <w:trPr>
          <w:jc w:val="center"/>
        </w:trPr>
        <w:tc>
          <w:tcPr>
            <w:tcW w:w="373" w:type="dxa"/>
            <w:vMerge w:val="restart"/>
          </w:tcPr>
          <w:p w:rsidR="00E11490" w:rsidRPr="00E11490" w:rsidRDefault="00E11490" w:rsidP="00A7673F">
            <w:pPr>
              <w:rPr>
                <w:color w:val="000000"/>
                <w:sz w:val="18"/>
                <w:szCs w:val="18"/>
              </w:rPr>
            </w:pPr>
            <w:r w:rsidRPr="00E11490">
              <w:rPr>
                <w:color w:val="000000"/>
                <w:sz w:val="18"/>
                <w:szCs w:val="18"/>
              </w:rPr>
              <w:t>4.1</w:t>
            </w:r>
          </w:p>
        </w:tc>
        <w:tc>
          <w:tcPr>
            <w:tcW w:w="801" w:type="dxa"/>
            <w:vMerge w:val="restart"/>
          </w:tcPr>
          <w:p w:rsidR="00E11490" w:rsidRPr="00E11490" w:rsidRDefault="00E11490" w:rsidP="00A7673F">
            <w:pPr>
              <w:rPr>
                <w:color w:val="000000"/>
                <w:sz w:val="18"/>
                <w:szCs w:val="18"/>
              </w:rPr>
            </w:pPr>
            <w:r w:rsidRPr="00E11490">
              <w:rPr>
                <w:color w:val="000000"/>
                <w:sz w:val="18"/>
                <w:szCs w:val="18"/>
              </w:rPr>
              <w:t>Основные мероприятия</w:t>
            </w:r>
          </w:p>
        </w:tc>
        <w:tc>
          <w:tcPr>
            <w:tcW w:w="1677" w:type="dxa"/>
            <w:vMerge w:val="restart"/>
          </w:tcPr>
          <w:p w:rsidR="00E11490" w:rsidRPr="00E11490" w:rsidRDefault="00E11490" w:rsidP="00A7673F">
            <w:pPr>
              <w:rPr>
                <w:color w:val="000000"/>
                <w:sz w:val="18"/>
                <w:szCs w:val="18"/>
              </w:rPr>
            </w:pPr>
            <w:r w:rsidRPr="00E11490">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1871" w:type="dxa"/>
          </w:tcPr>
          <w:p w:rsidR="00E11490" w:rsidRPr="00E11490" w:rsidRDefault="00E11490" w:rsidP="00A7673F">
            <w:pPr>
              <w:rPr>
                <w:color w:val="000000"/>
                <w:sz w:val="18"/>
                <w:szCs w:val="18"/>
              </w:rPr>
            </w:pPr>
            <w:r w:rsidRPr="00E11490">
              <w:rPr>
                <w:color w:val="000000"/>
                <w:sz w:val="18"/>
                <w:szCs w:val="18"/>
              </w:rPr>
              <w:t>всего</w:t>
            </w:r>
          </w:p>
        </w:tc>
        <w:tc>
          <w:tcPr>
            <w:tcW w:w="901" w:type="dxa"/>
            <w:shd w:val="clear" w:color="auto" w:fill="auto"/>
          </w:tcPr>
          <w:p w:rsidR="00E11490" w:rsidRPr="00E11490" w:rsidRDefault="00E11490" w:rsidP="00A7673F">
            <w:pPr>
              <w:jc w:val="center"/>
              <w:rPr>
                <w:sz w:val="18"/>
                <w:szCs w:val="18"/>
              </w:rPr>
            </w:pPr>
            <w:r w:rsidRPr="00E11490">
              <w:rPr>
                <w:sz w:val="18"/>
                <w:szCs w:val="18"/>
              </w:rPr>
              <w:t>13,463</w:t>
            </w:r>
          </w:p>
        </w:tc>
        <w:tc>
          <w:tcPr>
            <w:tcW w:w="992" w:type="dxa"/>
            <w:shd w:val="clear" w:color="auto" w:fill="auto"/>
          </w:tcPr>
          <w:p w:rsidR="00E11490" w:rsidRPr="00E11490" w:rsidRDefault="00E11490" w:rsidP="00A7673F">
            <w:pPr>
              <w:jc w:val="center"/>
              <w:rPr>
                <w:sz w:val="18"/>
                <w:szCs w:val="18"/>
              </w:rPr>
            </w:pPr>
            <w:r w:rsidRPr="00E11490">
              <w:rPr>
                <w:sz w:val="18"/>
                <w:szCs w:val="18"/>
              </w:rPr>
              <w:t>19,878</w:t>
            </w:r>
          </w:p>
        </w:tc>
        <w:tc>
          <w:tcPr>
            <w:tcW w:w="992" w:type="dxa"/>
            <w:shd w:val="clear" w:color="auto" w:fill="auto"/>
          </w:tcPr>
          <w:p w:rsidR="00E11490" w:rsidRPr="00E11490" w:rsidRDefault="00E11490" w:rsidP="00A7673F">
            <w:pPr>
              <w:jc w:val="center"/>
              <w:rPr>
                <w:sz w:val="18"/>
                <w:szCs w:val="18"/>
              </w:rPr>
            </w:pPr>
            <w:r w:rsidRPr="00E11490">
              <w:rPr>
                <w:sz w:val="18"/>
                <w:szCs w:val="18"/>
              </w:rPr>
              <w:t>19,878</w:t>
            </w:r>
          </w:p>
        </w:tc>
        <w:tc>
          <w:tcPr>
            <w:tcW w:w="876" w:type="dxa"/>
            <w:shd w:val="clear" w:color="auto" w:fill="auto"/>
          </w:tcPr>
          <w:p w:rsidR="00E11490" w:rsidRPr="00E11490" w:rsidRDefault="00E11490" w:rsidP="00A7673F">
            <w:pPr>
              <w:jc w:val="center"/>
              <w:rPr>
                <w:sz w:val="18"/>
                <w:szCs w:val="18"/>
              </w:rPr>
            </w:pPr>
            <w:r w:rsidRPr="00E11490">
              <w:rPr>
                <w:sz w:val="18"/>
                <w:szCs w:val="18"/>
              </w:rPr>
              <w:t>0,000</w:t>
            </w:r>
          </w:p>
        </w:tc>
        <w:tc>
          <w:tcPr>
            <w:tcW w:w="876" w:type="dxa"/>
            <w:shd w:val="clear" w:color="auto" w:fill="auto"/>
          </w:tcPr>
          <w:p w:rsidR="00E11490" w:rsidRPr="00E11490" w:rsidRDefault="00E11490" w:rsidP="00A7673F">
            <w:pPr>
              <w:jc w:val="center"/>
              <w:rPr>
                <w:sz w:val="18"/>
                <w:szCs w:val="18"/>
              </w:rPr>
            </w:pPr>
            <w:r w:rsidRPr="00E11490">
              <w:rPr>
                <w:sz w:val="18"/>
                <w:szCs w:val="18"/>
              </w:rPr>
              <w:t>0,000</w:t>
            </w:r>
          </w:p>
        </w:tc>
        <w:tc>
          <w:tcPr>
            <w:tcW w:w="851" w:type="dxa"/>
            <w:shd w:val="clear" w:color="auto" w:fill="auto"/>
          </w:tcPr>
          <w:p w:rsidR="00E11490" w:rsidRPr="00E11490" w:rsidRDefault="00E11490" w:rsidP="00A7673F">
            <w:pPr>
              <w:jc w:val="center"/>
              <w:rPr>
                <w:sz w:val="18"/>
                <w:szCs w:val="18"/>
              </w:rPr>
            </w:pPr>
            <w:r w:rsidRPr="00E11490">
              <w:rPr>
                <w:sz w:val="18"/>
                <w:szCs w:val="18"/>
              </w:rPr>
              <w:t>0,000</w:t>
            </w: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бюджет Мошковского сельсовета Бековского района Пензенской области</w:t>
            </w:r>
          </w:p>
        </w:tc>
        <w:tc>
          <w:tcPr>
            <w:tcW w:w="901" w:type="dxa"/>
            <w:shd w:val="clear" w:color="auto" w:fill="auto"/>
          </w:tcPr>
          <w:p w:rsidR="00E11490" w:rsidRPr="00E11490" w:rsidRDefault="00E11490" w:rsidP="00A7673F">
            <w:pPr>
              <w:jc w:val="center"/>
              <w:rPr>
                <w:sz w:val="18"/>
                <w:szCs w:val="18"/>
              </w:rPr>
            </w:pPr>
            <w:r w:rsidRPr="00E11490">
              <w:rPr>
                <w:sz w:val="18"/>
                <w:szCs w:val="18"/>
              </w:rPr>
              <w:t>13,463</w:t>
            </w:r>
          </w:p>
        </w:tc>
        <w:tc>
          <w:tcPr>
            <w:tcW w:w="992" w:type="dxa"/>
            <w:shd w:val="clear" w:color="auto" w:fill="auto"/>
          </w:tcPr>
          <w:p w:rsidR="00E11490" w:rsidRPr="00E11490" w:rsidRDefault="00E11490" w:rsidP="00A7673F">
            <w:pPr>
              <w:jc w:val="center"/>
              <w:rPr>
                <w:sz w:val="18"/>
                <w:szCs w:val="18"/>
              </w:rPr>
            </w:pPr>
            <w:r w:rsidRPr="00E11490">
              <w:rPr>
                <w:sz w:val="18"/>
                <w:szCs w:val="18"/>
              </w:rPr>
              <w:t>19,878</w:t>
            </w:r>
          </w:p>
        </w:tc>
        <w:tc>
          <w:tcPr>
            <w:tcW w:w="992" w:type="dxa"/>
            <w:shd w:val="clear" w:color="auto" w:fill="auto"/>
          </w:tcPr>
          <w:p w:rsidR="00E11490" w:rsidRPr="00E11490" w:rsidRDefault="00E11490" w:rsidP="00A7673F">
            <w:pPr>
              <w:jc w:val="center"/>
              <w:rPr>
                <w:sz w:val="18"/>
                <w:szCs w:val="18"/>
              </w:rPr>
            </w:pPr>
            <w:r w:rsidRPr="00E11490">
              <w:rPr>
                <w:sz w:val="18"/>
                <w:szCs w:val="18"/>
              </w:rPr>
              <w:t>19,878</w:t>
            </w:r>
          </w:p>
        </w:tc>
        <w:tc>
          <w:tcPr>
            <w:tcW w:w="876" w:type="dxa"/>
            <w:shd w:val="clear" w:color="auto" w:fill="auto"/>
          </w:tcPr>
          <w:p w:rsidR="00E11490" w:rsidRPr="00E11490" w:rsidRDefault="00E11490" w:rsidP="00A7673F">
            <w:pPr>
              <w:jc w:val="center"/>
              <w:rPr>
                <w:sz w:val="18"/>
                <w:szCs w:val="18"/>
              </w:rPr>
            </w:pPr>
            <w:r w:rsidRPr="00E11490">
              <w:rPr>
                <w:sz w:val="18"/>
                <w:szCs w:val="18"/>
              </w:rPr>
              <w:t>0,000</w:t>
            </w:r>
          </w:p>
        </w:tc>
        <w:tc>
          <w:tcPr>
            <w:tcW w:w="876" w:type="dxa"/>
            <w:shd w:val="clear" w:color="auto" w:fill="auto"/>
          </w:tcPr>
          <w:p w:rsidR="00E11490" w:rsidRPr="00E11490" w:rsidRDefault="00E11490" w:rsidP="00A7673F">
            <w:pPr>
              <w:jc w:val="center"/>
              <w:rPr>
                <w:sz w:val="18"/>
                <w:szCs w:val="18"/>
              </w:rPr>
            </w:pPr>
            <w:r w:rsidRPr="00E11490">
              <w:rPr>
                <w:sz w:val="18"/>
                <w:szCs w:val="18"/>
              </w:rPr>
              <w:t>0,000</w:t>
            </w:r>
          </w:p>
        </w:tc>
        <w:tc>
          <w:tcPr>
            <w:tcW w:w="851" w:type="dxa"/>
            <w:shd w:val="clear" w:color="auto" w:fill="auto"/>
          </w:tcPr>
          <w:p w:rsidR="00E11490" w:rsidRPr="00E11490" w:rsidRDefault="00E11490" w:rsidP="00A7673F">
            <w:pPr>
              <w:jc w:val="center"/>
              <w:rPr>
                <w:sz w:val="18"/>
                <w:szCs w:val="18"/>
              </w:rPr>
            </w:pPr>
            <w:r w:rsidRPr="00E11490">
              <w:rPr>
                <w:sz w:val="18"/>
                <w:szCs w:val="18"/>
              </w:rPr>
              <w:t>0,000</w:t>
            </w: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бюджет Мошковского сельсовета Бековского района Пензенской области</w:t>
            </w:r>
          </w:p>
        </w:tc>
        <w:tc>
          <w:tcPr>
            <w:tcW w:w="901" w:type="dxa"/>
            <w:shd w:val="clear" w:color="auto" w:fill="auto"/>
          </w:tcPr>
          <w:p w:rsidR="00E11490" w:rsidRPr="00E11490" w:rsidRDefault="00E11490" w:rsidP="00A7673F">
            <w:pPr>
              <w:jc w:val="center"/>
              <w:rPr>
                <w:sz w:val="18"/>
                <w:szCs w:val="18"/>
              </w:rPr>
            </w:pPr>
          </w:p>
        </w:tc>
        <w:tc>
          <w:tcPr>
            <w:tcW w:w="992" w:type="dxa"/>
            <w:shd w:val="clear" w:color="auto" w:fill="auto"/>
          </w:tcPr>
          <w:p w:rsidR="00E11490" w:rsidRPr="00E11490" w:rsidRDefault="00E11490" w:rsidP="00A7673F">
            <w:pPr>
              <w:jc w:val="center"/>
              <w:rPr>
                <w:sz w:val="18"/>
                <w:szCs w:val="18"/>
              </w:rPr>
            </w:pPr>
          </w:p>
        </w:tc>
        <w:tc>
          <w:tcPr>
            <w:tcW w:w="992" w:type="dxa"/>
            <w:shd w:val="clear" w:color="auto" w:fill="auto"/>
          </w:tcPr>
          <w:p w:rsidR="00E11490" w:rsidRPr="00E11490" w:rsidRDefault="00E11490" w:rsidP="00A7673F">
            <w:pPr>
              <w:jc w:val="center"/>
              <w:rPr>
                <w:sz w:val="18"/>
                <w:szCs w:val="18"/>
              </w:rPr>
            </w:pPr>
          </w:p>
        </w:tc>
        <w:tc>
          <w:tcPr>
            <w:tcW w:w="876" w:type="dxa"/>
            <w:shd w:val="clear" w:color="auto" w:fill="auto"/>
          </w:tcPr>
          <w:p w:rsidR="00E11490" w:rsidRPr="00E11490" w:rsidRDefault="00E11490" w:rsidP="00A7673F">
            <w:pPr>
              <w:jc w:val="center"/>
              <w:rPr>
                <w:sz w:val="18"/>
                <w:szCs w:val="18"/>
              </w:rPr>
            </w:pPr>
          </w:p>
        </w:tc>
        <w:tc>
          <w:tcPr>
            <w:tcW w:w="876" w:type="dxa"/>
            <w:shd w:val="clear" w:color="auto" w:fill="auto"/>
          </w:tcPr>
          <w:p w:rsidR="00E11490" w:rsidRPr="00E11490" w:rsidRDefault="00E11490" w:rsidP="00A7673F">
            <w:pPr>
              <w:jc w:val="center"/>
              <w:rPr>
                <w:sz w:val="18"/>
                <w:szCs w:val="18"/>
              </w:rPr>
            </w:pPr>
          </w:p>
        </w:tc>
        <w:tc>
          <w:tcPr>
            <w:tcW w:w="851" w:type="dxa"/>
            <w:shd w:val="clear" w:color="auto" w:fill="auto"/>
          </w:tcPr>
          <w:p w:rsidR="00E11490" w:rsidRPr="00E11490" w:rsidRDefault="00E11490" w:rsidP="00A7673F">
            <w:pPr>
              <w:jc w:val="center"/>
              <w:rPr>
                <w:sz w:val="18"/>
                <w:szCs w:val="18"/>
              </w:rPr>
            </w:pPr>
          </w:p>
        </w:tc>
      </w:tr>
      <w:tr w:rsidR="00E11490" w:rsidRPr="00E11490" w:rsidTr="004C5BE0">
        <w:trPr>
          <w:jc w:val="center"/>
        </w:trPr>
        <w:tc>
          <w:tcPr>
            <w:tcW w:w="373" w:type="dxa"/>
            <w:vMerge/>
          </w:tcPr>
          <w:p w:rsidR="00E11490" w:rsidRPr="00E11490" w:rsidRDefault="00E11490" w:rsidP="00A7673F">
            <w:pPr>
              <w:rPr>
                <w:color w:val="000000"/>
                <w:sz w:val="18"/>
                <w:szCs w:val="18"/>
              </w:rPr>
            </w:pPr>
          </w:p>
        </w:tc>
        <w:tc>
          <w:tcPr>
            <w:tcW w:w="801" w:type="dxa"/>
            <w:vMerge/>
          </w:tcPr>
          <w:p w:rsidR="00E11490" w:rsidRPr="00E11490" w:rsidRDefault="00E11490" w:rsidP="00A7673F">
            <w:pPr>
              <w:rPr>
                <w:color w:val="000000"/>
                <w:sz w:val="18"/>
                <w:szCs w:val="18"/>
              </w:rPr>
            </w:pPr>
          </w:p>
        </w:tc>
        <w:tc>
          <w:tcPr>
            <w:tcW w:w="1677" w:type="dxa"/>
            <w:vMerge/>
          </w:tcPr>
          <w:p w:rsidR="00E11490" w:rsidRPr="00E11490" w:rsidRDefault="00E11490" w:rsidP="00A7673F">
            <w:pPr>
              <w:rPr>
                <w:color w:val="000000"/>
                <w:sz w:val="18"/>
                <w:szCs w:val="18"/>
              </w:rPr>
            </w:pPr>
          </w:p>
        </w:tc>
        <w:tc>
          <w:tcPr>
            <w:tcW w:w="1871" w:type="dxa"/>
          </w:tcPr>
          <w:p w:rsidR="00E11490" w:rsidRPr="00E11490" w:rsidRDefault="00E11490" w:rsidP="00A7673F">
            <w:pPr>
              <w:rPr>
                <w:color w:val="000000"/>
                <w:sz w:val="18"/>
                <w:szCs w:val="18"/>
              </w:rPr>
            </w:pPr>
            <w:r w:rsidRPr="00E11490">
              <w:rPr>
                <w:color w:val="000000"/>
                <w:sz w:val="18"/>
                <w:szCs w:val="18"/>
              </w:rPr>
              <w:t>иные источники</w:t>
            </w:r>
          </w:p>
        </w:tc>
        <w:tc>
          <w:tcPr>
            <w:tcW w:w="901" w:type="dxa"/>
            <w:shd w:val="clear" w:color="auto" w:fill="auto"/>
          </w:tcPr>
          <w:p w:rsidR="00E11490" w:rsidRPr="00E11490" w:rsidRDefault="00E11490" w:rsidP="00A7673F">
            <w:pPr>
              <w:jc w:val="center"/>
              <w:rPr>
                <w:sz w:val="18"/>
                <w:szCs w:val="18"/>
              </w:rPr>
            </w:pPr>
          </w:p>
        </w:tc>
        <w:tc>
          <w:tcPr>
            <w:tcW w:w="992" w:type="dxa"/>
            <w:shd w:val="clear" w:color="auto" w:fill="auto"/>
          </w:tcPr>
          <w:p w:rsidR="00E11490" w:rsidRPr="00E11490" w:rsidRDefault="00E11490" w:rsidP="00A7673F">
            <w:pPr>
              <w:jc w:val="center"/>
              <w:rPr>
                <w:sz w:val="18"/>
                <w:szCs w:val="18"/>
              </w:rPr>
            </w:pPr>
          </w:p>
        </w:tc>
        <w:tc>
          <w:tcPr>
            <w:tcW w:w="992" w:type="dxa"/>
            <w:shd w:val="clear" w:color="auto" w:fill="auto"/>
          </w:tcPr>
          <w:p w:rsidR="00E11490" w:rsidRPr="00E11490" w:rsidRDefault="00E11490" w:rsidP="00A7673F">
            <w:pPr>
              <w:jc w:val="center"/>
              <w:rPr>
                <w:sz w:val="18"/>
                <w:szCs w:val="18"/>
              </w:rPr>
            </w:pPr>
          </w:p>
        </w:tc>
        <w:tc>
          <w:tcPr>
            <w:tcW w:w="876" w:type="dxa"/>
            <w:shd w:val="clear" w:color="auto" w:fill="auto"/>
          </w:tcPr>
          <w:p w:rsidR="00E11490" w:rsidRPr="00E11490" w:rsidRDefault="00E11490" w:rsidP="00A7673F">
            <w:pPr>
              <w:jc w:val="center"/>
              <w:rPr>
                <w:sz w:val="18"/>
                <w:szCs w:val="18"/>
              </w:rPr>
            </w:pPr>
          </w:p>
        </w:tc>
        <w:tc>
          <w:tcPr>
            <w:tcW w:w="876" w:type="dxa"/>
            <w:shd w:val="clear" w:color="auto" w:fill="auto"/>
          </w:tcPr>
          <w:p w:rsidR="00E11490" w:rsidRPr="00E11490" w:rsidRDefault="00E11490" w:rsidP="00A7673F">
            <w:pPr>
              <w:jc w:val="center"/>
              <w:rPr>
                <w:sz w:val="18"/>
                <w:szCs w:val="18"/>
              </w:rPr>
            </w:pPr>
          </w:p>
        </w:tc>
        <w:tc>
          <w:tcPr>
            <w:tcW w:w="851" w:type="dxa"/>
            <w:shd w:val="clear" w:color="auto" w:fill="auto"/>
          </w:tcPr>
          <w:p w:rsidR="00E11490" w:rsidRPr="00E11490" w:rsidRDefault="00E11490" w:rsidP="00A7673F">
            <w:pPr>
              <w:jc w:val="center"/>
              <w:rPr>
                <w:sz w:val="18"/>
                <w:szCs w:val="18"/>
              </w:rPr>
            </w:pPr>
          </w:p>
        </w:tc>
      </w:tr>
    </w:tbl>
    <w:p w:rsidR="00E11490" w:rsidRPr="00E11490" w:rsidRDefault="00E11490" w:rsidP="00A7673F">
      <w:pPr>
        <w:autoSpaceDE w:val="0"/>
        <w:autoSpaceDN w:val="0"/>
        <w:adjustRightInd w:val="0"/>
        <w:rPr>
          <w:sz w:val="18"/>
          <w:szCs w:val="18"/>
        </w:rPr>
      </w:pPr>
    </w:p>
    <w:p w:rsidR="004C5BE0" w:rsidRPr="004C5BE0" w:rsidRDefault="004C5BE0" w:rsidP="00A7673F">
      <w:pPr>
        <w:autoSpaceDE w:val="0"/>
        <w:autoSpaceDN w:val="0"/>
        <w:adjustRightInd w:val="0"/>
        <w:jc w:val="center"/>
        <w:rPr>
          <w:sz w:val="18"/>
          <w:szCs w:val="18"/>
        </w:rPr>
      </w:pPr>
      <w:r w:rsidRPr="004C5BE0">
        <w:rPr>
          <w:sz w:val="18"/>
          <w:szCs w:val="18"/>
        </w:rPr>
        <w:t>Приложение № 2</w:t>
      </w:r>
      <w:r>
        <w:rPr>
          <w:sz w:val="18"/>
          <w:szCs w:val="18"/>
        </w:rPr>
        <w:t xml:space="preserve"> </w:t>
      </w:r>
      <w:r w:rsidRPr="004C5BE0">
        <w:rPr>
          <w:sz w:val="18"/>
          <w:szCs w:val="18"/>
        </w:rPr>
        <w:t>к постановлению администрации</w:t>
      </w:r>
      <w:r>
        <w:rPr>
          <w:sz w:val="18"/>
          <w:szCs w:val="18"/>
        </w:rPr>
        <w:t xml:space="preserve"> </w:t>
      </w:r>
      <w:r w:rsidRPr="004C5BE0">
        <w:rPr>
          <w:sz w:val="18"/>
          <w:szCs w:val="18"/>
        </w:rPr>
        <w:t>Мошковского сельсовета</w:t>
      </w:r>
      <w:r>
        <w:rPr>
          <w:sz w:val="18"/>
          <w:szCs w:val="18"/>
        </w:rPr>
        <w:t xml:space="preserve"> </w:t>
      </w:r>
      <w:r w:rsidRPr="004C5BE0">
        <w:rPr>
          <w:sz w:val="18"/>
          <w:szCs w:val="18"/>
        </w:rPr>
        <w:t>от 28.04.2020 № 33</w:t>
      </w:r>
    </w:p>
    <w:p w:rsidR="004C5BE0" w:rsidRPr="004C5BE0" w:rsidRDefault="004C5BE0" w:rsidP="00A7673F">
      <w:pPr>
        <w:autoSpaceDE w:val="0"/>
        <w:autoSpaceDN w:val="0"/>
        <w:adjustRightInd w:val="0"/>
        <w:jc w:val="center"/>
        <w:rPr>
          <w:sz w:val="18"/>
          <w:szCs w:val="18"/>
        </w:rPr>
      </w:pPr>
      <w:r w:rsidRPr="004C5BE0">
        <w:rPr>
          <w:sz w:val="18"/>
          <w:szCs w:val="18"/>
        </w:rPr>
        <w:t>Приложение № 3</w:t>
      </w:r>
      <w:r>
        <w:rPr>
          <w:sz w:val="18"/>
          <w:szCs w:val="18"/>
        </w:rPr>
        <w:t xml:space="preserve"> </w:t>
      </w:r>
      <w:r w:rsidRPr="004C5BE0">
        <w:rPr>
          <w:sz w:val="18"/>
          <w:szCs w:val="18"/>
        </w:rPr>
        <w:t>к муниципальной программе</w:t>
      </w:r>
    </w:p>
    <w:p w:rsidR="004C5BE0" w:rsidRPr="004C5BE0" w:rsidRDefault="004C5BE0" w:rsidP="00A7673F">
      <w:pPr>
        <w:jc w:val="center"/>
        <w:rPr>
          <w:sz w:val="18"/>
          <w:szCs w:val="18"/>
        </w:rPr>
      </w:pPr>
      <w:r w:rsidRPr="004C5BE0">
        <w:rPr>
          <w:bCs/>
          <w:color w:val="000000"/>
          <w:sz w:val="18"/>
          <w:szCs w:val="18"/>
        </w:rPr>
        <w:t>Р</w:t>
      </w:r>
      <w:r>
        <w:rPr>
          <w:bCs/>
          <w:color w:val="000000"/>
          <w:sz w:val="18"/>
          <w:szCs w:val="18"/>
        </w:rPr>
        <w:t>есурсное обеспечение</w:t>
      </w:r>
      <w:r w:rsidRPr="004C5BE0">
        <w:rPr>
          <w:bCs/>
          <w:color w:val="000000"/>
          <w:sz w:val="18"/>
          <w:szCs w:val="18"/>
        </w:rPr>
        <w:t xml:space="preserve"> </w:t>
      </w:r>
      <w:r w:rsidRPr="004C5BE0">
        <w:rPr>
          <w:sz w:val="18"/>
          <w:szCs w:val="18"/>
        </w:rPr>
        <w:t xml:space="preserve">реализации муниципальной программы Мошковского </w:t>
      </w:r>
      <w:r w:rsidRPr="004C5BE0">
        <w:rPr>
          <w:spacing w:val="-2"/>
          <w:sz w:val="18"/>
          <w:szCs w:val="18"/>
        </w:rPr>
        <w:t>сельсовета Бековского района Пензенской области</w:t>
      </w:r>
      <w:r w:rsidRPr="004C5BE0">
        <w:rPr>
          <w:spacing w:val="20"/>
          <w:sz w:val="18"/>
          <w:szCs w:val="18"/>
        </w:rPr>
        <w:t xml:space="preserve"> «</w:t>
      </w:r>
      <w:r w:rsidRPr="004C5BE0">
        <w:rPr>
          <w:spacing w:val="-2"/>
          <w:sz w:val="18"/>
          <w:szCs w:val="18"/>
        </w:rPr>
        <w:t>Организация муниципального управления в Мошковском сельсовете Бековского района Пензенской области</w:t>
      </w:r>
      <w:r w:rsidRPr="004C5BE0">
        <w:rPr>
          <w:spacing w:val="20"/>
          <w:sz w:val="18"/>
          <w:szCs w:val="18"/>
        </w:rPr>
        <w:t>»</w:t>
      </w:r>
      <w:r w:rsidRPr="004C5BE0">
        <w:rPr>
          <w:sz w:val="18"/>
          <w:szCs w:val="18"/>
        </w:rPr>
        <w:t xml:space="preserve"> за счет средств бюджета Мошковского сельсовета Бековского района Пензенской области</w:t>
      </w:r>
    </w:p>
    <w:p w:rsidR="004C5BE0" w:rsidRPr="004C5BE0" w:rsidRDefault="004C5BE0" w:rsidP="00A7673F">
      <w:pPr>
        <w:autoSpaceDE w:val="0"/>
        <w:autoSpaceDN w:val="0"/>
        <w:adjustRightInd w:val="0"/>
        <w:jc w:val="center"/>
        <w:rPr>
          <w:b/>
          <w:spacing w:val="20"/>
          <w:sz w:val="18"/>
          <w:szCs w:val="18"/>
        </w:rPr>
      </w:pPr>
    </w:p>
    <w:tbl>
      <w:tblPr>
        <w:tblW w:w="10866" w:type="dxa"/>
        <w:jc w:val="center"/>
        <w:tblLayout w:type="fixed"/>
        <w:tblLook w:val="04A0" w:firstRow="1" w:lastRow="0" w:firstColumn="1" w:lastColumn="0" w:noHBand="0" w:noVBand="1"/>
      </w:tblPr>
      <w:tblGrid>
        <w:gridCol w:w="386"/>
        <w:gridCol w:w="754"/>
        <w:gridCol w:w="861"/>
        <w:gridCol w:w="851"/>
        <w:gridCol w:w="584"/>
        <w:gridCol w:w="425"/>
        <w:gridCol w:w="425"/>
        <w:gridCol w:w="752"/>
        <w:gridCol w:w="501"/>
        <w:gridCol w:w="887"/>
        <w:gridCol w:w="888"/>
        <w:gridCol w:w="888"/>
        <w:gridCol w:w="888"/>
        <w:gridCol w:w="888"/>
        <w:gridCol w:w="888"/>
      </w:tblGrid>
      <w:tr w:rsidR="004C5BE0" w:rsidRPr="004C5BE0" w:rsidTr="00A7673F">
        <w:trPr>
          <w:trHeight w:val="675"/>
          <w:jc w:val="center"/>
        </w:trPr>
        <w:tc>
          <w:tcPr>
            <w:tcW w:w="386" w:type="dxa"/>
            <w:vMerge w:val="restart"/>
            <w:tcBorders>
              <w:top w:val="single" w:sz="4" w:space="0" w:color="auto"/>
              <w:left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color w:val="000000"/>
                <w:sz w:val="18"/>
                <w:szCs w:val="18"/>
              </w:rPr>
              <w:t xml:space="preserve">№ </w:t>
            </w:r>
            <w:r w:rsidRPr="004C5BE0">
              <w:rPr>
                <w:color w:val="000000"/>
                <w:spacing w:val="-10"/>
                <w:sz w:val="18"/>
                <w:szCs w:val="18"/>
              </w:rPr>
              <w:t>п/п</w:t>
            </w:r>
          </w:p>
        </w:tc>
        <w:tc>
          <w:tcPr>
            <w:tcW w:w="754" w:type="dxa"/>
            <w:vMerge w:val="restart"/>
            <w:tcBorders>
              <w:top w:val="single" w:sz="4" w:space="0" w:color="auto"/>
              <w:left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color w:val="000000"/>
                <w:sz w:val="18"/>
                <w:szCs w:val="18"/>
              </w:rPr>
              <w:t>Статус</w:t>
            </w:r>
          </w:p>
        </w:tc>
        <w:tc>
          <w:tcPr>
            <w:tcW w:w="861" w:type="dxa"/>
            <w:vMerge w:val="restart"/>
            <w:tcBorders>
              <w:top w:val="single" w:sz="4" w:space="0" w:color="auto"/>
              <w:left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sz w:val="18"/>
                <w:szCs w:val="18"/>
              </w:rPr>
              <w:t>Наименование муниципальной программы, подпрограммы, основных мероприятий</w:t>
            </w:r>
          </w:p>
        </w:tc>
        <w:tc>
          <w:tcPr>
            <w:tcW w:w="851" w:type="dxa"/>
            <w:vMerge w:val="restart"/>
            <w:tcBorders>
              <w:top w:val="single" w:sz="4" w:space="0" w:color="auto"/>
              <w:left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sz w:val="18"/>
                <w:szCs w:val="18"/>
              </w:rPr>
              <w:t>Ответственный исполнитель, соисполнитель подпрограмм, основных мероприятий</w:t>
            </w:r>
          </w:p>
        </w:tc>
        <w:tc>
          <w:tcPr>
            <w:tcW w:w="2687" w:type="dxa"/>
            <w:gridSpan w:val="5"/>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sz w:val="18"/>
                <w:szCs w:val="18"/>
              </w:rPr>
              <w:t>Код классификации расходов бюджета</w:t>
            </w:r>
          </w:p>
        </w:tc>
        <w:tc>
          <w:tcPr>
            <w:tcW w:w="5327" w:type="dxa"/>
            <w:gridSpan w:val="6"/>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color w:val="000000"/>
                <w:sz w:val="18"/>
                <w:szCs w:val="18"/>
              </w:rPr>
              <w:t>Расходы бюджета Мошковского сельсовета Бековского района Пензенской области</w:t>
            </w:r>
            <w:r w:rsidRPr="004C5BE0">
              <w:rPr>
                <w:sz w:val="18"/>
                <w:szCs w:val="18"/>
              </w:rPr>
              <w:t xml:space="preserve">/Источники финансирования дефицита бюджета </w:t>
            </w:r>
            <w:r w:rsidRPr="004C5BE0">
              <w:rPr>
                <w:color w:val="000000"/>
                <w:sz w:val="18"/>
                <w:szCs w:val="18"/>
              </w:rPr>
              <w:t>Мошковского сельсовета Бековского района Пензенской области, тыс. рублей</w:t>
            </w:r>
          </w:p>
        </w:tc>
      </w:tr>
      <w:tr w:rsidR="00A7673F" w:rsidRPr="004C5BE0" w:rsidTr="00A7673F">
        <w:trPr>
          <w:trHeight w:val="900"/>
          <w:jc w:val="center"/>
        </w:trPr>
        <w:tc>
          <w:tcPr>
            <w:tcW w:w="386" w:type="dxa"/>
            <w:vMerge/>
            <w:tcBorders>
              <w:left w:val="single" w:sz="4" w:space="0" w:color="auto"/>
              <w:right w:val="single" w:sz="4" w:space="0" w:color="auto"/>
            </w:tcBorders>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tcPr>
          <w:p w:rsidR="004C5BE0" w:rsidRPr="004C5BE0" w:rsidRDefault="004C5BE0" w:rsidP="00A7673F">
            <w:pPr>
              <w:jc w:val="center"/>
              <w:rPr>
                <w:color w:val="000000"/>
                <w:sz w:val="18"/>
                <w:szCs w:val="18"/>
              </w:rPr>
            </w:pPr>
          </w:p>
        </w:tc>
        <w:tc>
          <w:tcPr>
            <w:tcW w:w="861" w:type="dxa"/>
            <w:vMerge/>
            <w:tcBorders>
              <w:left w:val="single" w:sz="4" w:space="0" w:color="auto"/>
              <w:right w:val="single" w:sz="4" w:space="0" w:color="auto"/>
            </w:tcBorders>
          </w:tcPr>
          <w:p w:rsidR="004C5BE0" w:rsidRPr="004C5BE0" w:rsidRDefault="004C5BE0" w:rsidP="00A7673F">
            <w:pPr>
              <w:jc w:val="center"/>
              <w:rPr>
                <w:color w:val="000000"/>
                <w:sz w:val="18"/>
                <w:szCs w:val="18"/>
              </w:rPr>
            </w:pPr>
          </w:p>
        </w:tc>
        <w:tc>
          <w:tcPr>
            <w:tcW w:w="851" w:type="dxa"/>
            <w:vMerge/>
            <w:tcBorders>
              <w:left w:val="single" w:sz="4" w:space="0" w:color="auto"/>
              <w:right w:val="single" w:sz="4" w:space="0" w:color="auto"/>
            </w:tcBorders>
          </w:tcPr>
          <w:p w:rsidR="004C5BE0" w:rsidRPr="004C5BE0" w:rsidRDefault="004C5BE0" w:rsidP="00A7673F">
            <w:pPr>
              <w:jc w:val="center"/>
              <w:rPr>
                <w:color w:val="000000"/>
                <w:sz w:val="18"/>
                <w:szCs w:val="18"/>
              </w:rPr>
            </w:pPr>
          </w:p>
        </w:tc>
        <w:tc>
          <w:tcPr>
            <w:tcW w:w="584" w:type="dxa"/>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pacing w:val="-8"/>
                <w:sz w:val="18"/>
                <w:szCs w:val="18"/>
              </w:rPr>
            </w:pPr>
            <w:r w:rsidRPr="004C5BE0">
              <w:rPr>
                <w:sz w:val="18"/>
                <w:szCs w:val="18"/>
              </w:rPr>
              <w:t>Главный распорядитель бюджетных средств</w:t>
            </w:r>
          </w:p>
        </w:tc>
        <w:tc>
          <w:tcPr>
            <w:tcW w:w="425" w:type="dxa"/>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sz w:val="18"/>
                <w:szCs w:val="18"/>
              </w:rPr>
              <w:t>Раздел</w:t>
            </w:r>
          </w:p>
        </w:tc>
        <w:tc>
          <w:tcPr>
            <w:tcW w:w="425" w:type="dxa"/>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sz w:val="18"/>
                <w:szCs w:val="18"/>
              </w:rPr>
              <w:t>Подраздел</w:t>
            </w:r>
          </w:p>
        </w:tc>
        <w:tc>
          <w:tcPr>
            <w:tcW w:w="752" w:type="dxa"/>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sz w:val="18"/>
                <w:szCs w:val="18"/>
              </w:rPr>
              <w:t>Целевая статья</w:t>
            </w:r>
          </w:p>
        </w:tc>
        <w:tc>
          <w:tcPr>
            <w:tcW w:w="501" w:type="dxa"/>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sz w:val="18"/>
                <w:szCs w:val="18"/>
              </w:rPr>
              <w:t>Вид расходов</w:t>
            </w:r>
          </w:p>
        </w:tc>
        <w:tc>
          <w:tcPr>
            <w:tcW w:w="887" w:type="dxa"/>
            <w:tcBorders>
              <w:top w:val="single" w:sz="4" w:space="0" w:color="auto"/>
              <w:left w:val="nil"/>
              <w:right w:val="single" w:sz="4" w:space="0" w:color="auto"/>
            </w:tcBorders>
            <w:shd w:val="clear" w:color="auto" w:fill="auto"/>
          </w:tcPr>
          <w:p w:rsidR="004C5BE0" w:rsidRPr="004C5BE0" w:rsidRDefault="004C5BE0" w:rsidP="00A7673F">
            <w:pPr>
              <w:pStyle w:val="ConsPlusCell"/>
              <w:jc w:val="center"/>
              <w:rPr>
                <w:rFonts w:ascii="Times New Roman" w:hAnsi="Times New Roman" w:cs="Times New Roman"/>
                <w:bCs/>
                <w:spacing w:val="-20"/>
                <w:sz w:val="18"/>
                <w:szCs w:val="18"/>
              </w:rPr>
            </w:pPr>
            <w:r w:rsidRPr="004C5BE0">
              <w:rPr>
                <w:rFonts w:ascii="Times New Roman" w:hAnsi="Times New Roman" w:cs="Times New Roman"/>
                <w:bCs/>
                <w:spacing w:val="-20"/>
                <w:sz w:val="18"/>
                <w:szCs w:val="18"/>
              </w:rPr>
              <w:t>2019 год</w:t>
            </w:r>
          </w:p>
        </w:tc>
        <w:tc>
          <w:tcPr>
            <w:tcW w:w="888" w:type="dxa"/>
            <w:tcBorders>
              <w:top w:val="single" w:sz="4" w:space="0" w:color="auto"/>
              <w:left w:val="nil"/>
              <w:right w:val="single" w:sz="4" w:space="0" w:color="auto"/>
            </w:tcBorders>
            <w:shd w:val="clear" w:color="auto" w:fill="auto"/>
          </w:tcPr>
          <w:p w:rsidR="004C5BE0" w:rsidRPr="004C5BE0" w:rsidRDefault="004C5BE0" w:rsidP="00A7673F">
            <w:pPr>
              <w:pStyle w:val="ConsPlusCell"/>
              <w:jc w:val="center"/>
              <w:rPr>
                <w:rFonts w:ascii="Times New Roman" w:hAnsi="Times New Roman" w:cs="Times New Roman"/>
                <w:bCs/>
                <w:spacing w:val="-20"/>
                <w:sz w:val="18"/>
                <w:szCs w:val="18"/>
              </w:rPr>
            </w:pPr>
            <w:r w:rsidRPr="004C5BE0">
              <w:rPr>
                <w:rFonts w:ascii="Times New Roman" w:hAnsi="Times New Roman" w:cs="Times New Roman"/>
                <w:bCs/>
                <w:spacing w:val="-20"/>
                <w:sz w:val="18"/>
                <w:szCs w:val="18"/>
              </w:rPr>
              <w:t>2020 год</w:t>
            </w:r>
          </w:p>
        </w:tc>
        <w:tc>
          <w:tcPr>
            <w:tcW w:w="888" w:type="dxa"/>
            <w:tcBorders>
              <w:top w:val="single" w:sz="4" w:space="0" w:color="auto"/>
              <w:left w:val="nil"/>
              <w:right w:val="single" w:sz="4" w:space="0" w:color="auto"/>
            </w:tcBorders>
            <w:shd w:val="clear" w:color="auto" w:fill="auto"/>
          </w:tcPr>
          <w:p w:rsidR="004C5BE0" w:rsidRPr="004C5BE0" w:rsidRDefault="004C5BE0" w:rsidP="00A7673F">
            <w:pPr>
              <w:pStyle w:val="ConsPlusCell"/>
              <w:jc w:val="center"/>
              <w:rPr>
                <w:rFonts w:ascii="Times New Roman" w:hAnsi="Times New Roman" w:cs="Times New Roman"/>
                <w:bCs/>
                <w:spacing w:val="-20"/>
                <w:sz w:val="18"/>
                <w:szCs w:val="18"/>
              </w:rPr>
            </w:pPr>
            <w:r w:rsidRPr="004C5BE0">
              <w:rPr>
                <w:rFonts w:ascii="Times New Roman" w:hAnsi="Times New Roman" w:cs="Times New Roman"/>
                <w:bCs/>
                <w:spacing w:val="-20"/>
                <w:sz w:val="18"/>
                <w:szCs w:val="18"/>
              </w:rPr>
              <w:t>2021 год</w:t>
            </w:r>
          </w:p>
        </w:tc>
        <w:tc>
          <w:tcPr>
            <w:tcW w:w="888" w:type="dxa"/>
            <w:tcBorders>
              <w:top w:val="single" w:sz="4" w:space="0" w:color="auto"/>
              <w:left w:val="nil"/>
              <w:right w:val="single" w:sz="4" w:space="0" w:color="auto"/>
            </w:tcBorders>
            <w:shd w:val="clear" w:color="auto" w:fill="auto"/>
          </w:tcPr>
          <w:p w:rsidR="004C5BE0" w:rsidRPr="004C5BE0" w:rsidRDefault="004C5BE0" w:rsidP="00A7673F">
            <w:pPr>
              <w:pStyle w:val="ConsPlusCell"/>
              <w:jc w:val="center"/>
              <w:rPr>
                <w:rFonts w:ascii="Times New Roman" w:hAnsi="Times New Roman" w:cs="Times New Roman"/>
                <w:bCs/>
                <w:spacing w:val="-20"/>
                <w:sz w:val="18"/>
                <w:szCs w:val="18"/>
              </w:rPr>
            </w:pPr>
            <w:r w:rsidRPr="004C5BE0">
              <w:rPr>
                <w:rFonts w:ascii="Times New Roman" w:hAnsi="Times New Roman" w:cs="Times New Roman"/>
                <w:bCs/>
                <w:spacing w:val="-20"/>
                <w:sz w:val="18"/>
                <w:szCs w:val="18"/>
              </w:rPr>
              <w:t>2022 год</w:t>
            </w:r>
          </w:p>
        </w:tc>
        <w:tc>
          <w:tcPr>
            <w:tcW w:w="888" w:type="dxa"/>
            <w:tcBorders>
              <w:top w:val="single" w:sz="4" w:space="0" w:color="auto"/>
              <w:left w:val="nil"/>
              <w:right w:val="single" w:sz="4" w:space="0" w:color="auto"/>
            </w:tcBorders>
            <w:shd w:val="clear" w:color="auto" w:fill="auto"/>
          </w:tcPr>
          <w:p w:rsidR="004C5BE0" w:rsidRPr="004C5BE0" w:rsidRDefault="004C5BE0" w:rsidP="00A7673F">
            <w:pPr>
              <w:pStyle w:val="ConsPlusCell"/>
              <w:jc w:val="center"/>
              <w:rPr>
                <w:rFonts w:ascii="Times New Roman" w:hAnsi="Times New Roman" w:cs="Times New Roman"/>
                <w:bCs/>
                <w:spacing w:val="-20"/>
                <w:sz w:val="18"/>
                <w:szCs w:val="18"/>
              </w:rPr>
            </w:pPr>
            <w:r w:rsidRPr="004C5BE0">
              <w:rPr>
                <w:rFonts w:ascii="Times New Roman" w:hAnsi="Times New Roman" w:cs="Times New Roman"/>
                <w:bCs/>
                <w:spacing w:val="-20"/>
                <w:sz w:val="18"/>
                <w:szCs w:val="18"/>
              </w:rPr>
              <w:t>2023 год</w:t>
            </w:r>
          </w:p>
        </w:tc>
        <w:tc>
          <w:tcPr>
            <w:tcW w:w="888" w:type="dxa"/>
            <w:tcBorders>
              <w:top w:val="single" w:sz="4" w:space="0" w:color="auto"/>
              <w:left w:val="nil"/>
              <w:right w:val="single" w:sz="4" w:space="0" w:color="auto"/>
            </w:tcBorders>
            <w:shd w:val="clear" w:color="auto" w:fill="auto"/>
          </w:tcPr>
          <w:p w:rsidR="004C5BE0" w:rsidRPr="004C5BE0" w:rsidRDefault="004C5BE0" w:rsidP="00A7673F">
            <w:pPr>
              <w:pStyle w:val="ConsPlusCell"/>
              <w:jc w:val="center"/>
              <w:rPr>
                <w:rFonts w:ascii="Times New Roman" w:hAnsi="Times New Roman" w:cs="Times New Roman"/>
                <w:bCs/>
                <w:spacing w:val="-20"/>
                <w:sz w:val="18"/>
                <w:szCs w:val="18"/>
              </w:rPr>
            </w:pPr>
            <w:r w:rsidRPr="004C5BE0">
              <w:rPr>
                <w:rFonts w:ascii="Times New Roman" w:hAnsi="Times New Roman" w:cs="Times New Roman"/>
                <w:bCs/>
                <w:spacing w:val="-20"/>
                <w:sz w:val="18"/>
                <w:szCs w:val="18"/>
              </w:rPr>
              <w:t>2024 год</w:t>
            </w:r>
          </w:p>
        </w:tc>
      </w:tr>
      <w:tr w:rsidR="004C5BE0" w:rsidRPr="004C5BE0" w:rsidTr="00A7673F">
        <w:trPr>
          <w:trHeight w:val="503"/>
          <w:jc w:val="center"/>
        </w:trPr>
        <w:tc>
          <w:tcPr>
            <w:tcW w:w="386" w:type="dxa"/>
            <w:vMerge/>
            <w:tcBorders>
              <w:left w:val="single" w:sz="4" w:space="0" w:color="auto"/>
              <w:bottom w:val="single" w:sz="4" w:space="0" w:color="auto"/>
              <w:right w:val="single" w:sz="4" w:space="0" w:color="auto"/>
            </w:tcBorders>
          </w:tcPr>
          <w:p w:rsidR="004C5BE0" w:rsidRPr="004C5BE0" w:rsidRDefault="004C5BE0" w:rsidP="00A7673F">
            <w:pPr>
              <w:jc w:val="center"/>
              <w:rPr>
                <w:color w:val="000000"/>
                <w:sz w:val="18"/>
                <w:szCs w:val="18"/>
              </w:rPr>
            </w:pPr>
          </w:p>
        </w:tc>
        <w:tc>
          <w:tcPr>
            <w:tcW w:w="754" w:type="dxa"/>
            <w:vMerge/>
            <w:tcBorders>
              <w:left w:val="single" w:sz="4" w:space="0" w:color="auto"/>
              <w:bottom w:val="single" w:sz="4" w:space="0" w:color="auto"/>
              <w:right w:val="single" w:sz="4" w:space="0" w:color="auto"/>
            </w:tcBorders>
          </w:tcPr>
          <w:p w:rsidR="004C5BE0" w:rsidRPr="004C5BE0" w:rsidRDefault="004C5BE0" w:rsidP="00A7673F">
            <w:pPr>
              <w:jc w:val="center"/>
              <w:rPr>
                <w:color w:val="000000"/>
                <w:sz w:val="18"/>
                <w:szCs w:val="18"/>
              </w:rPr>
            </w:pPr>
          </w:p>
        </w:tc>
        <w:tc>
          <w:tcPr>
            <w:tcW w:w="861" w:type="dxa"/>
            <w:vMerge/>
            <w:tcBorders>
              <w:left w:val="single" w:sz="4" w:space="0" w:color="auto"/>
              <w:bottom w:val="single" w:sz="4" w:space="0" w:color="auto"/>
              <w:right w:val="single" w:sz="4" w:space="0" w:color="auto"/>
            </w:tcBorders>
          </w:tcPr>
          <w:p w:rsidR="004C5BE0" w:rsidRPr="004C5BE0" w:rsidRDefault="004C5BE0" w:rsidP="00A7673F">
            <w:pPr>
              <w:jc w:val="center"/>
              <w:rPr>
                <w:color w:val="000000"/>
                <w:sz w:val="18"/>
                <w:szCs w:val="18"/>
              </w:rPr>
            </w:pPr>
          </w:p>
        </w:tc>
        <w:tc>
          <w:tcPr>
            <w:tcW w:w="851" w:type="dxa"/>
            <w:vMerge/>
            <w:tcBorders>
              <w:left w:val="single" w:sz="4" w:space="0" w:color="auto"/>
              <w:bottom w:val="single" w:sz="4" w:space="0" w:color="auto"/>
              <w:right w:val="single" w:sz="4" w:space="0" w:color="auto"/>
            </w:tcBorders>
          </w:tcPr>
          <w:p w:rsidR="004C5BE0" w:rsidRPr="004C5BE0" w:rsidRDefault="004C5BE0" w:rsidP="00A7673F">
            <w:pPr>
              <w:jc w:val="center"/>
              <w:rPr>
                <w:color w:val="000000"/>
                <w:sz w:val="18"/>
                <w:szCs w:val="18"/>
              </w:rPr>
            </w:pPr>
          </w:p>
        </w:tc>
        <w:tc>
          <w:tcPr>
            <w:tcW w:w="2687" w:type="dxa"/>
            <w:gridSpan w:val="5"/>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sz w:val="18"/>
                <w:szCs w:val="18"/>
              </w:rPr>
            </w:pPr>
            <w:r w:rsidRPr="004C5BE0">
              <w:rPr>
                <w:sz w:val="18"/>
                <w:szCs w:val="18"/>
              </w:rPr>
              <w:t>Код классификации источников финансирования дефицита бюджета</w:t>
            </w:r>
          </w:p>
        </w:tc>
        <w:tc>
          <w:tcPr>
            <w:tcW w:w="887" w:type="dxa"/>
            <w:tcBorders>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p>
        </w:tc>
        <w:tc>
          <w:tcPr>
            <w:tcW w:w="888" w:type="dxa"/>
            <w:tcBorders>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p>
        </w:tc>
        <w:tc>
          <w:tcPr>
            <w:tcW w:w="888" w:type="dxa"/>
            <w:tcBorders>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p>
        </w:tc>
        <w:tc>
          <w:tcPr>
            <w:tcW w:w="888" w:type="dxa"/>
            <w:tcBorders>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p>
        </w:tc>
        <w:tc>
          <w:tcPr>
            <w:tcW w:w="888" w:type="dxa"/>
            <w:tcBorders>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p>
        </w:tc>
        <w:tc>
          <w:tcPr>
            <w:tcW w:w="888" w:type="dxa"/>
            <w:tcBorders>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p>
        </w:tc>
      </w:tr>
      <w:tr w:rsidR="00A7673F" w:rsidRPr="004C5BE0" w:rsidTr="00A7673F">
        <w:trPr>
          <w:trHeight w:val="383"/>
          <w:jc w:val="center"/>
        </w:trPr>
        <w:tc>
          <w:tcPr>
            <w:tcW w:w="386" w:type="dxa"/>
            <w:tcBorders>
              <w:top w:val="single" w:sz="4" w:space="0" w:color="auto"/>
              <w:left w:val="single" w:sz="4" w:space="0" w:color="auto"/>
              <w:bottom w:val="single" w:sz="4" w:space="0" w:color="auto"/>
              <w:right w:val="single" w:sz="4" w:space="0" w:color="auto"/>
            </w:tcBorders>
          </w:tcPr>
          <w:p w:rsidR="004C5BE0" w:rsidRPr="004C5BE0" w:rsidRDefault="004C5BE0" w:rsidP="00A7673F">
            <w:pPr>
              <w:jc w:val="center"/>
              <w:rPr>
                <w:color w:val="000000"/>
                <w:sz w:val="18"/>
                <w:szCs w:val="18"/>
              </w:rPr>
            </w:pPr>
            <w:r w:rsidRPr="004C5BE0">
              <w:rPr>
                <w:color w:val="000000"/>
                <w:sz w:val="18"/>
                <w:szCs w:val="18"/>
              </w:rPr>
              <w:t>1</w:t>
            </w:r>
          </w:p>
        </w:tc>
        <w:tc>
          <w:tcPr>
            <w:tcW w:w="754" w:type="dxa"/>
            <w:tcBorders>
              <w:top w:val="single" w:sz="4" w:space="0" w:color="auto"/>
              <w:left w:val="single" w:sz="4" w:space="0" w:color="auto"/>
              <w:bottom w:val="single" w:sz="4" w:space="0" w:color="auto"/>
              <w:right w:val="single" w:sz="4" w:space="0" w:color="auto"/>
            </w:tcBorders>
          </w:tcPr>
          <w:p w:rsidR="004C5BE0" w:rsidRPr="004C5BE0" w:rsidRDefault="004C5BE0" w:rsidP="00A7673F">
            <w:pPr>
              <w:jc w:val="center"/>
              <w:rPr>
                <w:color w:val="000000"/>
                <w:sz w:val="18"/>
                <w:szCs w:val="18"/>
              </w:rPr>
            </w:pPr>
            <w:r w:rsidRPr="004C5BE0">
              <w:rPr>
                <w:color w:val="000000"/>
                <w:sz w:val="18"/>
                <w:szCs w:val="18"/>
              </w:rPr>
              <w:t>2</w:t>
            </w:r>
          </w:p>
        </w:tc>
        <w:tc>
          <w:tcPr>
            <w:tcW w:w="861" w:type="dxa"/>
            <w:tcBorders>
              <w:top w:val="single" w:sz="4" w:space="0" w:color="auto"/>
              <w:left w:val="single" w:sz="4" w:space="0" w:color="auto"/>
              <w:bottom w:val="single" w:sz="4" w:space="0" w:color="auto"/>
              <w:right w:val="single" w:sz="4" w:space="0" w:color="auto"/>
            </w:tcBorders>
          </w:tcPr>
          <w:p w:rsidR="004C5BE0" w:rsidRPr="004C5BE0" w:rsidRDefault="004C5BE0" w:rsidP="00A7673F">
            <w:pPr>
              <w:jc w:val="center"/>
              <w:rPr>
                <w:color w:val="000000"/>
                <w:sz w:val="18"/>
                <w:szCs w:val="18"/>
              </w:rPr>
            </w:pPr>
            <w:r w:rsidRPr="004C5BE0">
              <w:rPr>
                <w:color w:val="000000"/>
                <w:sz w:val="18"/>
                <w:szCs w:val="18"/>
              </w:rPr>
              <w:t>3</w:t>
            </w:r>
          </w:p>
        </w:tc>
        <w:tc>
          <w:tcPr>
            <w:tcW w:w="851" w:type="dxa"/>
            <w:tcBorders>
              <w:top w:val="single" w:sz="4" w:space="0" w:color="auto"/>
              <w:left w:val="single" w:sz="4" w:space="0" w:color="auto"/>
              <w:bottom w:val="single" w:sz="4" w:space="0" w:color="auto"/>
              <w:right w:val="single" w:sz="4" w:space="0" w:color="auto"/>
            </w:tcBorders>
          </w:tcPr>
          <w:p w:rsidR="004C5BE0" w:rsidRPr="004C5BE0" w:rsidRDefault="004C5BE0" w:rsidP="00A7673F">
            <w:pPr>
              <w:jc w:val="center"/>
              <w:rPr>
                <w:color w:val="000000"/>
                <w:sz w:val="18"/>
                <w:szCs w:val="18"/>
              </w:rPr>
            </w:pPr>
            <w:r w:rsidRPr="004C5BE0">
              <w:rPr>
                <w:color w:val="000000"/>
                <w:sz w:val="18"/>
                <w:szCs w:val="18"/>
              </w:rPr>
              <w:t>4</w:t>
            </w:r>
          </w:p>
        </w:tc>
        <w:tc>
          <w:tcPr>
            <w:tcW w:w="584" w:type="dxa"/>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color w:val="000000"/>
                <w:sz w:val="18"/>
                <w:szCs w:val="18"/>
              </w:rPr>
              <w:t>5</w:t>
            </w:r>
          </w:p>
        </w:tc>
        <w:tc>
          <w:tcPr>
            <w:tcW w:w="425" w:type="dxa"/>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color w:val="000000"/>
                <w:sz w:val="18"/>
                <w:szCs w:val="18"/>
              </w:rPr>
              <w:t>6</w:t>
            </w:r>
          </w:p>
        </w:tc>
        <w:tc>
          <w:tcPr>
            <w:tcW w:w="425" w:type="dxa"/>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color w:val="000000"/>
                <w:sz w:val="18"/>
                <w:szCs w:val="18"/>
              </w:rPr>
              <w:t>7</w:t>
            </w:r>
          </w:p>
        </w:tc>
        <w:tc>
          <w:tcPr>
            <w:tcW w:w="752" w:type="dxa"/>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color w:val="000000"/>
                <w:sz w:val="18"/>
                <w:szCs w:val="18"/>
              </w:rPr>
              <w:t>8</w:t>
            </w:r>
          </w:p>
        </w:tc>
        <w:tc>
          <w:tcPr>
            <w:tcW w:w="501" w:type="dxa"/>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color w:val="000000"/>
                <w:sz w:val="18"/>
                <w:szCs w:val="18"/>
              </w:rPr>
              <w:t>9</w:t>
            </w:r>
          </w:p>
        </w:tc>
        <w:tc>
          <w:tcPr>
            <w:tcW w:w="887" w:type="dxa"/>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color w:val="000000"/>
                <w:sz w:val="18"/>
                <w:szCs w:val="18"/>
              </w:rPr>
              <w:t>10</w:t>
            </w:r>
          </w:p>
        </w:tc>
        <w:tc>
          <w:tcPr>
            <w:tcW w:w="888" w:type="dxa"/>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color w:val="000000"/>
                <w:sz w:val="18"/>
                <w:szCs w:val="18"/>
              </w:rPr>
              <w:t>11</w:t>
            </w:r>
          </w:p>
        </w:tc>
        <w:tc>
          <w:tcPr>
            <w:tcW w:w="888" w:type="dxa"/>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color w:val="000000"/>
                <w:sz w:val="18"/>
                <w:szCs w:val="18"/>
              </w:rPr>
              <w:t>12</w:t>
            </w:r>
          </w:p>
        </w:tc>
        <w:tc>
          <w:tcPr>
            <w:tcW w:w="888" w:type="dxa"/>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color w:val="000000"/>
                <w:sz w:val="18"/>
                <w:szCs w:val="18"/>
              </w:rPr>
              <w:t>13</w:t>
            </w:r>
          </w:p>
        </w:tc>
        <w:tc>
          <w:tcPr>
            <w:tcW w:w="888" w:type="dxa"/>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color w:val="000000"/>
                <w:sz w:val="18"/>
                <w:szCs w:val="18"/>
              </w:rPr>
              <w:t>14</w:t>
            </w:r>
          </w:p>
        </w:tc>
        <w:tc>
          <w:tcPr>
            <w:tcW w:w="888" w:type="dxa"/>
            <w:tcBorders>
              <w:top w:val="single" w:sz="4" w:space="0" w:color="auto"/>
              <w:left w:val="nil"/>
              <w:bottom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color w:val="000000"/>
                <w:sz w:val="18"/>
                <w:szCs w:val="18"/>
              </w:rPr>
              <w:t>15</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386" w:type="dxa"/>
            <w:vMerge w:val="restart"/>
            <w:tcBorders>
              <w:top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val="restart"/>
            <w:tcBorders>
              <w:top w:val="single" w:sz="4" w:space="0" w:color="auto"/>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Муниципальная программа</w:t>
            </w:r>
          </w:p>
        </w:tc>
        <w:tc>
          <w:tcPr>
            <w:tcW w:w="861" w:type="dxa"/>
            <w:vMerge w:val="restart"/>
            <w:tcBorders>
              <w:top w:val="single" w:sz="4" w:space="0" w:color="auto"/>
              <w:left w:val="single" w:sz="4" w:space="0" w:color="auto"/>
              <w:right w:val="single" w:sz="4" w:space="0" w:color="auto"/>
            </w:tcBorders>
            <w:shd w:val="clear" w:color="auto" w:fill="auto"/>
          </w:tcPr>
          <w:p w:rsidR="004C5BE0" w:rsidRPr="004C5BE0" w:rsidRDefault="004C5BE0" w:rsidP="00A7673F">
            <w:pPr>
              <w:autoSpaceDE w:val="0"/>
              <w:autoSpaceDN w:val="0"/>
              <w:adjustRightInd w:val="0"/>
              <w:rPr>
                <w:sz w:val="18"/>
                <w:szCs w:val="18"/>
              </w:rPr>
            </w:pPr>
            <w:r w:rsidRPr="004C5BE0">
              <w:rPr>
                <w:spacing w:val="-2"/>
                <w:sz w:val="18"/>
                <w:szCs w:val="18"/>
              </w:rPr>
              <w:t>Организация муниципального управления в Мошковском сельсовете Бековского района Пензенской области</w:t>
            </w:r>
          </w:p>
        </w:tc>
        <w:tc>
          <w:tcPr>
            <w:tcW w:w="851" w:type="dxa"/>
            <w:tcBorders>
              <w:top w:val="single" w:sz="4" w:space="0" w:color="auto"/>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всего</w:t>
            </w: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1678,045</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1866,964</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682,919</w:t>
            </w: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bCs/>
                <w:iCs/>
                <w:color w:val="000000"/>
                <w:sz w:val="18"/>
                <w:szCs w:val="18"/>
              </w:rPr>
            </w:pPr>
            <w:r w:rsidRPr="004C5BE0">
              <w:rPr>
                <w:bCs/>
                <w:iCs/>
                <w:color w:val="000000"/>
                <w:sz w:val="18"/>
                <w:szCs w:val="18"/>
              </w:rPr>
              <w:t>603,994</w:t>
            </w: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bCs/>
                <w:iCs/>
                <w:color w:val="000000"/>
                <w:sz w:val="18"/>
                <w:szCs w:val="18"/>
              </w:rPr>
            </w:pPr>
            <w:r w:rsidRPr="004C5BE0">
              <w:rPr>
                <w:bCs/>
                <w:iCs/>
                <w:color w:val="000000"/>
                <w:sz w:val="18"/>
                <w:szCs w:val="18"/>
              </w:rPr>
              <w:t>603,994</w:t>
            </w: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bCs/>
                <w:iCs/>
                <w:color w:val="000000"/>
                <w:sz w:val="18"/>
                <w:szCs w:val="18"/>
              </w:rPr>
            </w:pPr>
            <w:r w:rsidRPr="004C5BE0">
              <w:rPr>
                <w:bCs/>
                <w:iCs/>
                <w:color w:val="000000"/>
                <w:sz w:val="18"/>
                <w:szCs w:val="18"/>
              </w:rPr>
              <w:t>603,994</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386" w:type="dxa"/>
            <w:vMerge/>
            <w:tcBorders>
              <w:top w:val="single" w:sz="4" w:space="0" w:color="auto"/>
              <w:right w:val="single" w:sz="4" w:space="0" w:color="auto"/>
            </w:tcBorders>
            <w:shd w:val="clear" w:color="auto" w:fill="auto"/>
            <w:noWrap/>
          </w:tcPr>
          <w:p w:rsidR="004C5BE0" w:rsidRPr="004C5BE0" w:rsidRDefault="004C5BE0" w:rsidP="00A7673F">
            <w:pPr>
              <w:rPr>
                <w:color w:val="000000"/>
                <w:sz w:val="18"/>
                <w:szCs w:val="18"/>
              </w:rPr>
            </w:pPr>
          </w:p>
        </w:tc>
        <w:tc>
          <w:tcPr>
            <w:tcW w:w="754" w:type="dxa"/>
            <w:vMerge/>
            <w:tcBorders>
              <w:top w:val="single" w:sz="4" w:space="0" w:color="auto"/>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top w:val="single" w:sz="4" w:space="0" w:color="auto"/>
              <w:left w:val="single" w:sz="4" w:space="0" w:color="auto"/>
              <w:right w:val="single" w:sz="4" w:space="0" w:color="auto"/>
            </w:tcBorders>
            <w:shd w:val="clear" w:color="auto" w:fill="auto"/>
          </w:tcPr>
          <w:p w:rsidR="004C5BE0" w:rsidRPr="004C5BE0" w:rsidRDefault="004C5BE0" w:rsidP="00A7673F">
            <w:pPr>
              <w:autoSpaceDE w:val="0"/>
              <w:autoSpaceDN w:val="0"/>
              <w:adjustRightInd w:val="0"/>
              <w:rPr>
                <w:spacing w:val="-2"/>
                <w:sz w:val="18"/>
                <w:szCs w:val="18"/>
              </w:rPr>
            </w:pPr>
          </w:p>
        </w:tc>
        <w:tc>
          <w:tcPr>
            <w:tcW w:w="851" w:type="dxa"/>
            <w:vMerge w:val="restart"/>
            <w:tcBorders>
              <w:top w:val="single" w:sz="4" w:space="0" w:color="auto"/>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sz w:val="18"/>
                <w:szCs w:val="18"/>
              </w:rPr>
              <w:t>ответственный исполнитель – а</w:t>
            </w:r>
            <w:r w:rsidRPr="004C5BE0">
              <w:rPr>
                <w:iCs/>
                <w:color w:val="000000"/>
                <w:sz w:val="18"/>
                <w:szCs w:val="18"/>
              </w:rPr>
              <w:t xml:space="preserve">дминистрация </w:t>
            </w:r>
            <w:r w:rsidRPr="004C5BE0">
              <w:rPr>
                <w:spacing w:val="-2"/>
                <w:sz w:val="18"/>
                <w:szCs w:val="18"/>
              </w:rPr>
              <w:t>Мошковского</w:t>
            </w: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1678,045</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1866,964</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682,919</w:t>
            </w: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bCs/>
                <w:iCs/>
                <w:color w:val="000000"/>
                <w:sz w:val="18"/>
                <w:szCs w:val="18"/>
              </w:rPr>
            </w:pPr>
            <w:r w:rsidRPr="004C5BE0">
              <w:rPr>
                <w:bCs/>
                <w:iCs/>
                <w:color w:val="000000"/>
                <w:sz w:val="18"/>
                <w:szCs w:val="18"/>
              </w:rPr>
              <w:t>603,994</w:t>
            </w: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bCs/>
                <w:iCs/>
                <w:color w:val="000000"/>
                <w:sz w:val="18"/>
                <w:szCs w:val="18"/>
              </w:rPr>
            </w:pPr>
            <w:r w:rsidRPr="004C5BE0">
              <w:rPr>
                <w:bCs/>
                <w:iCs/>
                <w:color w:val="000000"/>
                <w:sz w:val="18"/>
                <w:szCs w:val="18"/>
              </w:rPr>
              <w:t>603,994</w:t>
            </w: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bCs/>
                <w:iCs/>
                <w:color w:val="000000"/>
                <w:sz w:val="18"/>
                <w:szCs w:val="18"/>
              </w:rPr>
            </w:pPr>
            <w:r w:rsidRPr="004C5BE0">
              <w:rPr>
                <w:bCs/>
                <w:iCs/>
                <w:color w:val="000000"/>
                <w:sz w:val="18"/>
                <w:szCs w:val="18"/>
              </w:rPr>
              <w:t>603,994</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386" w:type="dxa"/>
            <w:vMerge/>
            <w:tcBorders>
              <w:top w:val="single" w:sz="4" w:space="0" w:color="auto"/>
              <w:right w:val="single" w:sz="4" w:space="0" w:color="auto"/>
            </w:tcBorders>
            <w:shd w:val="clear" w:color="auto" w:fill="auto"/>
            <w:noWrap/>
          </w:tcPr>
          <w:p w:rsidR="004C5BE0" w:rsidRPr="004C5BE0" w:rsidRDefault="004C5BE0" w:rsidP="00A7673F">
            <w:pPr>
              <w:rPr>
                <w:color w:val="000000"/>
                <w:sz w:val="18"/>
                <w:szCs w:val="18"/>
              </w:rPr>
            </w:pPr>
          </w:p>
        </w:tc>
        <w:tc>
          <w:tcPr>
            <w:tcW w:w="754" w:type="dxa"/>
            <w:vMerge/>
            <w:tcBorders>
              <w:top w:val="single" w:sz="4" w:space="0" w:color="auto"/>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top w:val="single" w:sz="4" w:space="0" w:color="auto"/>
              <w:left w:val="single" w:sz="4" w:space="0" w:color="auto"/>
              <w:right w:val="single" w:sz="4" w:space="0" w:color="auto"/>
            </w:tcBorders>
            <w:shd w:val="clear" w:color="auto" w:fill="auto"/>
          </w:tcPr>
          <w:p w:rsidR="004C5BE0" w:rsidRPr="004C5BE0" w:rsidRDefault="004C5BE0" w:rsidP="00A7673F">
            <w:pPr>
              <w:autoSpaceDE w:val="0"/>
              <w:autoSpaceDN w:val="0"/>
              <w:adjustRightInd w:val="0"/>
              <w:rPr>
                <w:spacing w:val="-2"/>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386" w:type="dxa"/>
            <w:vMerge/>
            <w:tcBorders>
              <w:top w:val="single" w:sz="4" w:space="0" w:color="auto"/>
              <w:right w:val="single" w:sz="4" w:space="0" w:color="auto"/>
            </w:tcBorders>
            <w:shd w:val="clear" w:color="auto" w:fill="auto"/>
            <w:noWrap/>
          </w:tcPr>
          <w:p w:rsidR="004C5BE0" w:rsidRPr="004C5BE0" w:rsidRDefault="004C5BE0" w:rsidP="00A7673F">
            <w:pPr>
              <w:rPr>
                <w:color w:val="000000"/>
                <w:sz w:val="18"/>
                <w:szCs w:val="18"/>
              </w:rPr>
            </w:pPr>
          </w:p>
        </w:tc>
        <w:tc>
          <w:tcPr>
            <w:tcW w:w="754" w:type="dxa"/>
            <w:vMerge/>
            <w:tcBorders>
              <w:top w:val="single" w:sz="4" w:space="0" w:color="auto"/>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top w:val="single" w:sz="4" w:space="0" w:color="auto"/>
              <w:left w:val="single" w:sz="4" w:space="0" w:color="auto"/>
              <w:right w:val="single" w:sz="4" w:space="0" w:color="auto"/>
            </w:tcBorders>
            <w:shd w:val="clear" w:color="auto" w:fill="auto"/>
          </w:tcPr>
          <w:p w:rsidR="004C5BE0" w:rsidRPr="004C5BE0" w:rsidRDefault="004C5BE0" w:rsidP="00A7673F">
            <w:pPr>
              <w:autoSpaceDE w:val="0"/>
              <w:autoSpaceDN w:val="0"/>
              <w:adjustRightInd w:val="0"/>
              <w:rPr>
                <w:spacing w:val="-2"/>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386" w:type="dxa"/>
            <w:vMerge/>
            <w:tcBorders>
              <w:top w:val="single" w:sz="4" w:space="0" w:color="auto"/>
              <w:right w:val="single" w:sz="4" w:space="0" w:color="auto"/>
            </w:tcBorders>
            <w:shd w:val="clear" w:color="auto" w:fill="auto"/>
            <w:noWrap/>
          </w:tcPr>
          <w:p w:rsidR="004C5BE0" w:rsidRPr="004C5BE0" w:rsidRDefault="004C5BE0" w:rsidP="00A7673F">
            <w:pPr>
              <w:rPr>
                <w:color w:val="000000"/>
                <w:sz w:val="18"/>
                <w:szCs w:val="18"/>
              </w:rPr>
            </w:pPr>
          </w:p>
        </w:tc>
        <w:tc>
          <w:tcPr>
            <w:tcW w:w="754" w:type="dxa"/>
            <w:vMerge/>
            <w:tcBorders>
              <w:top w:val="single" w:sz="4" w:space="0" w:color="auto"/>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top w:val="single" w:sz="4" w:space="0" w:color="auto"/>
              <w:left w:val="single" w:sz="4" w:space="0" w:color="auto"/>
              <w:right w:val="single" w:sz="4" w:space="0" w:color="auto"/>
            </w:tcBorders>
            <w:shd w:val="clear" w:color="auto" w:fill="auto"/>
          </w:tcPr>
          <w:p w:rsidR="004C5BE0" w:rsidRPr="004C5BE0" w:rsidRDefault="004C5BE0" w:rsidP="00A7673F">
            <w:pPr>
              <w:autoSpaceDE w:val="0"/>
              <w:autoSpaceDN w:val="0"/>
              <w:adjustRightInd w:val="0"/>
              <w:rPr>
                <w:spacing w:val="-2"/>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386" w:type="dxa"/>
            <w:vMerge/>
            <w:tcBorders>
              <w:top w:val="single" w:sz="4" w:space="0" w:color="auto"/>
              <w:right w:val="single" w:sz="4" w:space="0" w:color="auto"/>
            </w:tcBorders>
            <w:shd w:val="clear" w:color="auto" w:fill="auto"/>
            <w:noWrap/>
          </w:tcPr>
          <w:p w:rsidR="004C5BE0" w:rsidRPr="004C5BE0" w:rsidRDefault="004C5BE0" w:rsidP="00A7673F">
            <w:pPr>
              <w:rPr>
                <w:color w:val="000000"/>
                <w:sz w:val="18"/>
                <w:szCs w:val="18"/>
              </w:rPr>
            </w:pPr>
          </w:p>
        </w:tc>
        <w:tc>
          <w:tcPr>
            <w:tcW w:w="754" w:type="dxa"/>
            <w:vMerge/>
            <w:tcBorders>
              <w:top w:val="single" w:sz="4" w:space="0" w:color="auto"/>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top w:val="single" w:sz="4" w:space="0" w:color="auto"/>
              <w:left w:val="single" w:sz="4" w:space="0" w:color="auto"/>
              <w:right w:val="single" w:sz="4" w:space="0" w:color="auto"/>
            </w:tcBorders>
            <w:shd w:val="clear" w:color="auto" w:fill="auto"/>
          </w:tcPr>
          <w:p w:rsidR="004C5BE0" w:rsidRPr="004C5BE0" w:rsidRDefault="004C5BE0" w:rsidP="00A7673F">
            <w:pPr>
              <w:autoSpaceDE w:val="0"/>
              <w:autoSpaceDN w:val="0"/>
              <w:adjustRightInd w:val="0"/>
              <w:rPr>
                <w:spacing w:val="-2"/>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386" w:type="dxa"/>
            <w:vMerge/>
            <w:tcBorders>
              <w:top w:val="single" w:sz="4" w:space="0" w:color="auto"/>
              <w:right w:val="single" w:sz="4" w:space="0" w:color="auto"/>
            </w:tcBorders>
            <w:shd w:val="clear" w:color="auto" w:fill="auto"/>
            <w:noWrap/>
          </w:tcPr>
          <w:p w:rsidR="004C5BE0" w:rsidRPr="004C5BE0" w:rsidRDefault="004C5BE0" w:rsidP="00A7673F">
            <w:pPr>
              <w:rPr>
                <w:color w:val="000000"/>
                <w:sz w:val="18"/>
                <w:szCs w:val="18"/>
              </w:rPr>
            </w:pPr>
          </w:p>
        </w:tc>
        <w:tc>
          <w:tcPr>
            <w:tcW w:w="754" w:type="dxa"/>
            <w:vMerge/>
            <w:tcBorders>
              <w:top w:val="single" w:sz="4" w:space="0" w:color="auto"/>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top w:val="single" w:sz="4" w:space="0" w:color="auto"/>
              <w:left w:val="single" w:sz="4" w:space="0" w:color="auto"/>
              <w:right w:val="single" w:sz="4" w:space="0" w:color="auto"/>
            </w:tcBorders>
            <w:shd w:val="clear" w:color="auto" w:fill="auto"/>
          </w:tcPr>
          <w:p w:rsidR="004C5BE0" w:rsidRPr="004C5BE0" w:rsidRDefault="004C5BE0" w:rsidP="00A7673F">
            <w:pPr>
              <w:autoSpaceDE w:val="0"/>
              <w:autoSpaceDN w:val="0"/>
              <w:adjustRightInd w:val="0"/>
              <w:rPr>
                <w:spacing w:val="-2"/>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386" w:type="dxa"/>
            <w:vMerge/>
            <w:tcBorders>
              <w:top w:val="single" w:sz="4" w:space="0" w:color="auto"/>
              <w:right w:val="single" w:sz="4" w:space="0" w:color="auto"/>
            </w:tcBorders>
            <w:shd w:val="clear" w:color="auto" w:fill="auto"/>
            <w:noWrap/>
          </w:tcPr>
          <w:p w:rsidR="004C5BE0" w:rsidRPr="004C5BE0" w:rsidRDefault="004C5BE0" w:rsidP="00A7673F">
            <w:pPr>
              <w:rPr>
                <w:color w:val="000000"/>
                <w:sz w:val="18"/>
                <w:szCs w:val="18"/>
              </w:rPr>
            </w:pPr>
          </w:p>
        </w:tc>
        <w:tc>
          <w:tcPr>
            <w:tcW w:w="754" w:type="dxa"/>
            <w:vMerge/>
            <w:tcBorders>
              <w:top w:val="single" w:sz="4" w:space="0" w:color="auto"/>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top w:val="single" w:sz="4" w:space="0" w:color="auto"/>
              <w:left w:val="single" w:sz="4" w:space="0" w:color="auto"/>
              <w:right w:val="single" w:sz="4" w:space="0" w:color="auto"/>
            </w:tcBorders>
            <w:shd w:val="clear" w:color="auto" w:fill="auto"/>
          </w:tcPr>
          <w:p w:rsidR="004C5BE0" w:rsidRPr="004C5BE0" w:rsidRDefault="004C5BE0" w:rsidP="00A7673F">
            <w:pPr>
              <w:autoSpaceDE w:val="0"/>
              <w:autoSpaceDN w:val="0"/>
              <w:adjustRightInd w:val="0"/>
              <w:rPr>
                <w:spacing w:val="-2"/>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386" w:type="dxa"/>
            <w:vMerge/>
            <w:tcBorders>
              <w:top w:val="single" w:sz="4" w:space="0" w:color="auto"/>
              <w:right w:val="single" w:sz="4" w:space="0" w:color="auto"/>
            </w:tcBorders>
            <w:shd w:val="clear" w:color="auto" w:fill="auto"/>
            <w:noWrap/>
          </w:tcPr>
          <w:p w:rsidR="004C5BE0" w:rsidRPr="004C5BE0" w:rsidRDefault="004C5BE0" w:rsidP="00A7673F">
            <w:pPr>
              <w:rPr>
                <w:color w:val="000000"/>
                <w:sz w:val="18"/>
                <w:szCs w:val="18"/>
              </w:rPr>
            </w:pPr>
          </w:p>
        </w:tc>
        <w:tc>
          <w:tcPr>
            <w:tcW w:w="754" w:type="dxa"/>
            <w:vMerge/>
            <w:tcBorders>
              <w:top w:val="single" w:sz="4" w:space="0" w:color="auto"/>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top w:val="single" w:sz="4" w:space="0" w:color="auto"/>
              <w:left w:val="single" w:sz="4" w:space="0" w:color="auto"/>
              <w:right w:val="single" w:sz="4" w:space="0" w:color="auto"/>
            </w:tcBorders>
            <w:shd w:val="clear" w:color="auto" w:fill="auto"/>
          </w:tcPr>
          <w:p w:rsidR="004C5BE0" w:rsidRPr="004C5BE0" w:rsidRDefault="004C5BE0" w:rsidP="00A7673F">
            <w:pPr>
              <w:autoSpaceDE w:val="0"/>
              <w:autoSpaceDN w:val="0"/>
              <w:adjustRightInd w:val="0"/>
              <w:rPr>
                <w:spacing w:val="-2"/>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1673"/>
          <w:jc w:val="center"/>
        </w:trPr>
        <w:tc>
          <w:tcPr>
            <w:tcW w:w="386" w:type="dxa"/>
            <w:vMerge/>
            <w:tcBorders>
              <w:right w:val="single" w:sz="4" w:space="0" w:color="auto"/>
            </w:tcBorders>
            <w:vAlign w:val="center"/>
          </w:tcPr>
          <w:p w:rsidR="004C5BE0" w:rsidRPr="004C5BE0" w:rsidRDefault="004C5BE0" w:rsidP="00A7673F">
            <w:pPr>
              <w:rPr>
                <w:color w:val="000000"/>
                <w:sz w:val="18"/>
                <w:szCs w:val="18"/>
              </w:rPr>
            </w:pPr>
          </w:p>
        </w:tc>
        <w:tc>
          <w:tcPr>
            <w:tcW w:w="754" w:type="dxa"/>
            <w:vMerge/>
            <w:tcBorders>
              <w:left w:val="single" w:sz="4" w:space="0" w:color="auto"/>
              <w:right w:val="single" w:sz="4" w:space="0" w:color="auto"/>
            </w:tcBorders>
            <w:vAlign w:val="center"/>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tcPr>
          <w:p w:rsidR="004C5BE0" w:rsidRPr="004C5BE0" w:rsidRDefault="004C5BE0" w:rsidP="00A7673F">
            <w:pPr>
              <w:rPr>
                <w:color w:val="000000"/>
                <w:sz w:val="18"/>
                <w:szCs w:val="18"/>
              </w:rPr>
            </w:pPr>
          </w:p>
        </w:tc>
        <w:tc>
          <w:tcPr>
            <w:tcW w:w="851" w:type="dxa"/>
            <w:tcBorders>
              <w:top w:val="single" w:sz="4" w:space="0" w:color="auto"/>
              <w:left w:val="single" w:sz="4" w:space="0" w:color="auto"/>
              <w:right w:val="single" w:sz="4" w:space="0" w:color="auto"/>
            </w:tcBorders>
            <w:shd w:val="clear" w:color="auto" w:fill="auto"/>
          </w:tcPr>
          <w:p w:rsidR="004C5BE0" w:rsidRPr="004C5BE0" w:rsidRDefault="004C5BE0" w:rsidP="00A7673F">
            <w:pPr>
              <w:rPr>
                <w:iCs/>
                <w:color w:val="000000"/>
                <w:sz w:val="18"/>
                <w:szCs w:val="18"/>
              </w:rPr>
            </w:pPr>
            <w:r w:rsidRPr="004C5BE0">
              <w:rPr>
                <w:iCs/>
                <w:color w:val="000000"/>
                <w:sz w:val="18"/>
                <w:szCs w:val="18"/>
              </w:rPr>
              <w:t>сельсовета Бековского района Пензенской области</w:t>
            </w: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color w:val="FF0000"/>
                <w:sz w:val="18"/>
                <w:szCs w:val="18"/>
              </w:rPr>
            </w:pPr>
          </w:p>
        </w:tc>
      </w:tr>
      <w:tr w:rsidR="00A7673F" w:rsidRPr="004C5BE0" w:rsidTr="001A35FC">
        <w:tblPrEx>
          <w:tblBorders>
            <w:top w:val="single" w:sz="8" w:space="0" w:color="auto"/>
            <w:left w:val="single" w:sz="4" w:space="0" w:color="auto"/>
            <w:bottom w:val="single" w:sz="4" w:space="0" w:color="auto"/>
            <w:right w:val="single" w:sz="4" w:space="0" w:color="auto"/>
            <w:insideH w:val="single" w:sz="4" w:space="0" w:color="auto"/>
          </w:tblBorders>
        </w:tblPrEx>
        <w:trPr>
          <w:trHeight w:val="126"/>
          <w:jc w:val="center"/>
        </w:trPr>
        <w:tc>
          <w:tcPr>
            <w:tcW w:w="386" w:type="dxa"/>
            <w:vMerge w:val="restart"/>
            <w:tcBorders>
              <w:top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w:t>
            </w:r>
          </w:p>
        </w:tc>
        <w:tc>
          <w:tcPr>
            <w:tcW w:w="754" w:type="dxa"/>
            <w:vMerge w:val="restart"/>
            <w:tcBorders>
              <w:top w:val="single" w:sz="4" w:space="0" w:color="auto"/>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Подпрограмма 1</w:t>
            </w:r>
          </w:p>
        </w:tc>
        <w:tc>
          <w:tcPr>
            <w:tcW w:w="861" w:type="dxa"/>
            <w:vMerge w:val="restart"/>
            <w:tcBorders>
              <w:top w:val="single" w:sz="4" w:space="0" w:color="auto"/>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sz w:val="18"/>
                <w:szCs w:val="18"/>
              </w:rPr>
              <w:t xml:space="preserve">Обеспечение деятельности администрации </w:t>
            </w:r>
            <w:r w:rsidRPr="004C5BE0">
              <w:rPr>
                <w:spacing w:val="-2"/>
                <w:sz w:val="18"/>
                <w:szCs w:val="18"/>
              </w:rPr>
              <w:t>Мошковского</w:t>
            </w:r>
            <w:r w:rsidRPr="004C5BE0">
              <w:rPr>
                <w:sz w:val="18"/>
                <w:szCs w:val="18"/>
              </w:rPr>
              <w:t xml:space="preserve"> сельсовета Бековского района Пензенской области </w:t>
            </w:r>
          </w:p>
        </w:tc>
        <w:tc>
          <w:tcPr>
            <w:tcW w:w="851" w:type="dxa"/>
            <w:tcBorders>
              <w:top w:val="single" w:sz="4" w:space="0" w:color="auto"/>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всего</w:t>
            </w: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1658,630</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1838,706</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654,661</w:t>
            </w: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bCs/>
                <w:iCs/>
                <w:color w:val="000000"/>
                <w:sz w:val="18"/>
                <w:szCs w:val="18"/>
              </w:rPr>
            </w:pPr>
            <w:r w:rsidRPr="004C5BE0">
              <w:rPr>
                <w:bCs/>
                <w:iCs/>
                <w:color w:val="000000"/>
                <w:sz w:val="18"/>
                <w:szCs w:val="18"/>
              </w:rPr>
              <w:t>595,614</w:t>
            </w: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bCs/>
                <w:iCs/>
                <w:color w:val="000000"/>
                <w:sz w:val="18"/>
                <w:szCs w:val="18"/>
              </w:rPr>
            </w:pPr>
            <w:r w:rsidRPr="004C5BE0">
              <w:rPr>
                <w:bCs/>
                <w:iCs/>
                <w:color w:val="000000"/>
                <w:sz w:val="18"/>
                <w:szCs w:val="18"/>
              </w:rPr>
              <w:t>595,614</w:t>
            </w: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bCs/>
                <w:iCs/>
                <w:color w:val="000000"/>
                <w:sz w:val="18"/>
                <w:szCs w:val="18"/>
              </w:rPr>
            </w:pPr>
            <w:r w:rsidRPr="004C5BE0">
              <w:rPr>
                <w:bCs/>
                <w:iCs/>
                <w:color w:val="000000"/>
                <w:sz w:val="18"/>
                <w:szCs w:val="18"/>
              </w:rPr>
              <w:t>595,614</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91"/>
          <w:jc w:val="center"/>
        </w:trPr>
        <w:tc>
          <w:tcPr>
            <w:tcW w:w="386" w:type="dxa"/>
            <w:vMerge/>
            <w:tcBorders>
              <w:right w:val="single" w:sz="4" w:space="0" w:color="auto"/>
            </w:tcBorders>
            <w:vAlign w:val="center"/>
          </w:tcPr>
          <w:p w:rsidR="004C5BE0" w:rsidRPr="004C5BE0" w:rsidRDefault="004C5BE0" w:rsidP="00A7673F">
            <w:pPr>
              <w:rPr>
                <w:color w:val="000000"/>
                <w:sz w:val="18"/>
                <w:szCs w:val="18"/>
              </w:rPr>
            </w:pPr>
          </w:p>
        </w:tc>
        <w:tc>
          <w:tcPr>
            <w:tcW w:w="754" w:type="dxa"/>
            <w:vMerge/>
            <w:tcBorders>
              <w:left w:val="single" w:sz="4" w:space="0" w:color="auto"/>
              <w:right w:val="single" w:sz="4" w:space="0" w:color="auto"/>
            </w:tcBorders>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tcPr>
          <w:p w:rsidR="004C5BE0" w:rsidRPr="004C5BE0" w:rsidRDefault="004C5BE0" w:rsidP="00A7673F">
            <w:pPr>
              <w:rPr>
                <w:color w:val="000000"/>
                <w:sz w:val="18"/>
                <w:szCs w:val="18"/>
              </w:rPr>
            </w:pPr>
          </w:p>
        </w:tc>
        <w:tc>
          <w:tcPr>
            <w:tcW w:w="851" w:type="dxa"/>
            <w:vMerge w:val="restart"/>
            <w:tcBorders>
              <w:top w:val="single" w:sz="4" w:space="0" w:color="auto"/>
              <w:left w:val="single" w:sz="4" w:space="0" w:color="auto"/>
              <w:right w:val="single" w:sz="4" w:space="0" w:color="auto"/>
            </w:tcBorders>
            <w:shd w:val="clear" w:color="auto" w:fill="auto"/>
          </w:tcPr>
          <w:p w:rsidR="004C5BE0" w:rsidRPr="004C5BE0" w:rsidRDefault="004C5BE0" w:rsidP="00A7673F">
            <w:pPr>
              <w:rPr>
                <w:iCs/>
                <w:color w:val="000000"/>
                <w:sz w:val="18"/>
                <w:szCs w:val="18"/>
              </w:rPr>
            </w:pPr>
            <w:r w:rsidRPr="004C5BE0">
              <w:rPr>
                <w:sz w:val="18"/>
                <w:szCs w:val="18"/>
              </w:rPr>
              <w:t>ответственный исполнитель – а</w:t>
            </w:r>
            <w:r w:rsidRPr="004C5BE0">
              <w:rPr>
                <w:iCs/>
                <w:color w:val="000000"/>
                <w:sz w:val="18"/>
                <w:szCs w:val="18"/>
              </w:rPr>
              <w:t>дминистрация Мошковского сельсовета Бековского района Пензенской области</w:t>
            </w: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1658,630</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1838,706</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654,661</w:t>
            </w: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bCs/>
                <w:iCs/>
                <w:color w:val="000000"/>
                <w:sz w:val="18"/>
                <w:szCs w:val="18"/>
              </w:rPr>
            </w:pPr>
            <w:r w:rsidRPr="004C5BE0">
              <w:rPr>
                <w:bCs/>
                <w:iCs/>
                <w:color w:val="000000"/>
                <w:sz w:val="18"/>
                <w:szCs w:val="18"/>
              </w:rPr>
              <w:t>595,614</w:t>
            </w: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bCs/>
                <w:iCs/>
                <w:color w:val="000000"/>
                <w:sz w:val="18"/>
                <w:szCs w:val="18"/>
              </w:rPr>
            </w:pPr>
            <w:r w:rsidRPr="004C5BE0">
              <w:rPr>
                <w:bCs/>
                <w:iCs/>
                <w:color w:val="000000"/>
                <w:sz w:val="18"/>
                <w:szCs w:val="18"/>
              </w:rPr>
              <w:t>595,614</w:t>
            </w:r>
          </w:p>
        </w:tc>
        <w:tc>
          <w:tcPr>
            <w:tcW w:w="888" w:type="dxa"/>
            <w:tcBorders>
              <w:top w:val="single" w:sz="4" w:space="0" w:color="auto"/>
              <w:left w:val="single" w:sz="4" w:space="0" w:color="auto"/>
            </w:tcBorders>
            <w:shd w:val="clear" w:color="auto" w:fill="auto"/>
          </w:tcPr>
          <w:p w:rsidR="004C5BE0" w:rsidRPr="004C5BE0" w:rsidRDefault="004C5BE0" w:rsidP="00A7673F">
            <w:pPr>
              <w:jc w:val="center"/>
              <w:rPr>
                <w:bCs/>
                <w:iCs/>
                <w:color w:val="000000"/>
                <w:sz w:val="18"/>
                <w:szCs w:val="18"/>
              </w:rPr>
            </w:pPr>
            <w:r w:rsidRPr="004C5BE0">
              <w:rPr>
                <w:bCs/>
                <w:iCs/>
                <w:color w:val="000000"/>
                <w:sz w:val="18"/>
                <w:szCs w:val="18"/>
              </w:rPr>
              <w:t>595,614</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67"/>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0410102100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813,495</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954,248</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428,388</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422,586</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422,586</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422,586</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0410102100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120</w:t>
            </w: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813,495</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954,248</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428,388</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422,586</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422,586</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422,586</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color w:val="000000"/>
                <w:sz w:val="18"/>
                <w:szCs w:val="18"/>
              </w:rPr>
              <w:t>0410102110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683,516</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724,835</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212,981</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159,736</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159,736</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159,736</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color w:val="000000"/>
                <w:sz w:val="18"/>
                <w:szCs w:val="18"/>
              </w:rPr>
              <w:t>0410102110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120</w:t>
            </w: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683,516</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724,835</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212,981</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159,736</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159,736</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159,736</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46"/>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color w:val="000000"/>
                <w:sz w:val="18"/>
                <w:szCs w:val="18"/>
              </w:rPr>
              <w:t>0410102200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151,217</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146,331</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371"/>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color w:val="000000"/>
                <w:sz w:val="18"/>
                <w:szCs w:val="18"/>
              </w:rPr>
              <w:t>0410102200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240</w:t>
            </w: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131,323</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121,415</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277"/>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0410102200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850</w:t>
            </w: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19,894</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24,916</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15"/>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0410164710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10,402</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13,292</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13,292</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13,292</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13,292</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13,292</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0410164710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120</w:t>
            </w: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10,402</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13,292</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13,292</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13,292</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13,292</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13,292</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val="restart"/>
            <w:tcBorders>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1.1</w:t>
            </w:r>
          </w:p>
        </w:tc>
        <w:tc>
          <w:tcPr>
            <w:tcW w:w="754" w:type="dxa"/>
            <w:vMerge w:val="restart"/>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Основное мероприятие</w:t>
            </w:r>
          </w:p>
        </w:tc>
        <w:tc>
          <w:tcPr>
            <w:tcW w:w="861" w:type="dxa"/>
            <w:vMerge w:val="restart"/>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Расходы на содержание органов местного самоуправления</w:t>
            </w:r>
          </w:p>
        </w:tc>
        <w:tc>
          <w:tcPr>
            <w:tcW w:w="851" w:type="dxa"/>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всего</w:t>
            </w: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1658,630</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1838,710</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654,661</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color w:val="000000"/>
                <w:sz w:val="18"/>
                <w:szCs w:val="18"/>
              </w:rPr>
            </w:pPr>
            <w:r w:rsidRPr="004C5BE0">
              <w:rPr>
                <w:bCs/>
                <w:iCs/>
                <w:color w:val="000000"/>
                <w:sz w:val="18"/>
                <w:szCs w:val="18"/>
              </w:rPr>
              <w:t>595,614</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color w:val="000000"/>
                <w:sz w:val="18"/>
                <w:szCs w:val="18"/>
              </w:rPr>
            </w:pPr>
            <w:r w:rsidRPr="004C5BE0">
              <w:rPr>
                <w:bCs/>
                <w:iCs/>
                <w:color w:val="000000"/>
                <w:sz w:val="18"/>
                <w:szCs w:val="18"/>
              </w:rPr>
              <w:t>595,614</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color w:val="000000"/>
                <w:sz w:val="18"/>
                <w:szCs w:val="18"/>
              </w:rPr>
            </w:pPr>
            <w:r w:rsidRPr="004C5BE0">
              <w:rPr>
                <w:bCs/>
                <w:iCs/>
                <w:color w:val="000000"/>
                <w:sz w:val="18"/>
                <w:szCs w:val="18"/>
              </w:rPr>
              <w:t>595,614</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38"/>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val="restart"/>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r w:rsidRPr="004C5BE0">
              <w:rPr>
                <w:sz w:val="18"/>
                <w:szCs w:val="18"/>
              </w:rPr>
              <w:t>ответственный исполнитель – а</w:t>
            </w:r>
            <w:r w:rsidRPr="004C5BE0">
              <w:rPr>
                <w:iCs/>
                <w:color w:val="000000"/>
                <w:sz w:val="18"/>
                <w:szCs w:val="18"/>
              </w:rPr>
              <w:t>дминистрация Мошковского сельсовета Бековского района Пензенской области</w:t>
            </w: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1658,630</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1838,710</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bCs/>
                <w:iCs/>
                <w:color w:val="000000"/>
                <w:sz w:val="18"/>
                <w:szCs w:val="18"/>
              </w:rPr>
            </w:pPr>
            <w:r w:rsidRPr="004C5BE0">
              <w:rPr>
                <w:bCs/>
                <w:iCs/>
                <w:color w:val="000000"/>
                <w:sz w:val="18"/>
                <w:szCs w:val="18"/>
              </w:rPr>
              <w:t>654,661</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color w:val="000000"/>
                <w:sz w:val="18"/>
                <w:szCs w:val="18"/>
              </w:rPr>
            </w:pPr>
            <w:r w:rsidRPr="004C5BE0">
              <w:rPr>
                <w:bCs/>
                <w:iCs/>
                <w:color w:val="000000"/>
                <w:sz w:val="18"/>
                <w:szCs w:val="18"/>
              </w:rPr>
              <w:t>595,614</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color w:val="000000"/>
                <w:sz w:val="18"/>
                <w:szCs w:val="18"/>
              </w:rPr>
            </w:pPr>
            <w:r w:rsidRPr="004C5BE0">
              <w:rPr>
                <w:bCs/>
                <w:iCs/>
                <w:color w:val="000000"/>
                <w:sz w:val="18"/>
                <w:szCs w:val="18"/>
              </w:rPr>
              <w:t>595,614</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color w:val="000000"/>
                <w:sz w:val="18"/>
                <w:szCs w:val="18"/>
              </w:rPr>
            </w:pPr>
            <w:r w:rsidRPr="004C5BE0">
              <w:rPr>
                <w:bCs/>
                <w:iCs/>
                <w:color w:val="000000"/>
                <w:sz w:val="18"/>
                <w:szCs w:val="18"/>
              </w:rPr>
              <w:t>595,614</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0410102100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813,495</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954,248</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428,388</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422,586</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422,586</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422,586</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0410102100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120</w:t>
            </w: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813,495</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954,248</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428,388</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422,586</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422,586</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422,586</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color w:val="000000"/>
                <w:sz w:val="18"/>
                <w:szCs w:val="18"/>
              </w:rPr>
              <w:t>0410102110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683,516</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724,835</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212,981</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159,736</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159,736</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159,736</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color w:val="000000"/>
                <w:sz w:val="18"/>
                <w:szCs w:val="18"/>
              </w:rPr>
              <w:t>0410102110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120</w:t>
            </w: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683,516</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724,835</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212,981</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159,736</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159,736</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159,736</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color w:val="000000"/>
                <w:sz w:val="18"/>
                <w:szCs w:val="18"/>
              </w:rPr>
              <w:t>0410102200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151,217</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146,331</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color w:val="000000"/>
                <w:sz w:val="18"/>
                <w:szCs w:val="18"/>
              </w:rPr>
              <w:t>0410102200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240</w:t>
            </w: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131,323</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121,415</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r>
      <w:tr w:rsidR="00A7673F" w:rsidRPr="004C5BE0" w:rsidTr="001A35FC">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397"/>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0410102200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850</w:t>
            </w: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19,894</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24,916</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bCs/>
                <w:iCs/>
                <w:sz w:val="18"/>
                <w:szCs w:val="18"/>
              </w:rPr>
            </w:pPr>
            <w:r w:rsidRPr="004C5BE0">
              <w:rPr>
                <w:bCs/>
                <w:iCs/>
                <w:sz w:val="18"/>
                <w:szCs w:val="18"/>
              </w:rPr>
              <w:t>0,000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23"/>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0410164710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10,402</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13,292</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13,292</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13,292</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13,292</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13,292</w:t>
            </w:r>
          </w:p>
        </w:tc>
      </w:tr>
      <w:tr w:rsidR="00A7673F" w:rsidRPr="004C5BE0" w:rsidTr="001A35FC">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37"/>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0410164710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120</w:t>
            </w: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10,402</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13,292</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13,292</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13,292</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13,292</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13,292</w:t>
            </w:r>
          </w:p>
        </w:tc>
      </w:tr>
      <w:tr w:rsidR="00A7673F" w:rsidRPr="004C5BE0" w:rsidTr="001A35FC">
        <w:tblPrEx>
          <w:tblBorders>
            <w:top w:val="single" w:sz="8" w:space="0" w:color="auto"/>
            <w:left w:val="single" w:sz="4" w:space="0" w:color="auto"/>
            <w:bottom w:val="single" w:sz="4" w:space="0" w:color="auto"/>
            <w:right w:val="single" w:sz="4" w:space="0" w:color="auto"/>
            <w:insideH w:val="single" w:sz="4" w:space="0" w:color="auto"/>
          </w:tblBorders>
        </w:tblPrEx>
        <w:trPr>
          <w:trHeight w:val="111"/>
          <w:jc w:val="center"/>
        </w:trPr>
        <w:tc>
          <w:tcPr>
            <w:tcW w:w="386" w:type="dxa"/>
            <w:vMerge w:val="restart"/>
            <w:tcBorders>
              <w:top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2.</w:t>
            </w:r>
          </w:p>
        </w:tc>
        <w:tc>
          <w:tcPr>
            <w:tcW w:w="754" w:type="dxa"/>
            <w:vMerge w:val="restart"/>
            <w:tcBorders>
              <w:top w:val="single" w:sz="4" w:space="0" w:color="auto"/>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Подпрограмма 2</w:t>
            </w:r>
          </w:p>
        </w:tc>
        <w:tc>
          <w:tcPr>
            <w:tcW w:w="861" w:type="dxa"/>
            <w:vMerge w:val="restart"/>
            <w:tcBorders>
              <w:top w:val="single" w:sz="4" w:space="0" w:color="auto"/>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sz w:val="18"/>
                <w:szCs w:val="18"/>
              </w:rPr>
              <w:t xml:space="preserve">Эффективное размещение заказов на поставку товаров, выполнение работ, оказание услуг для муниципальных нужд </w:t>
            </w:r>
            <w:r w:rsidRPr="004C5BE0">
              <w:rPr>
                <w:iCs/>
                <w:color w:val="000000"/>
                <w:sz w:val="18"/>
                <w:szCs w:val="18"/>
              </w:rPr>
              <w:t xml:space="preserve">Мошковского </w:t>
            </w:r>
            <w:r w:rsidRPr="004C5BE0">
              <w:rPr>
                <w:sz w:val="18"/>
                <w:szCs w:val="18"/>
              </w:rPr>
              <w:t xml:space="preserve">сельсовета Бековского района Пензенской области </w:t>
            </w:r>
          </w:p>
        </w:tc>
        <w:tc>
          <w:tcPr>
            <w:tcW w:w="851" w:type="dxa"/>
            <w:tcBorders>
              <w:top w:val="single" w:sz="4" w:space="0" w:color="auto"/>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всего</w:t>
            </w: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5,952</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r>
      <w:tr w:rsidR="00A7673F" w:rsidRPr="004C5BE0" w:rsidTr="001A35FC">
        <w:tblPrEx>
          <w:tblBorders>
            <w:top w:val="single" w:sz="8" w:space="0" w:color="auto"/>
            <w:left w:val="single" w:sz="4" w:space="0" w:color="auto"/>
            <w:bottom w:val="single" w:sz="4" w:space="0" w:color="auto"/>
            <w:right w:val="single" w:sz="4" w:space="0" w:color="auto"/>
            <w:insideH w:val="single" w:sz="4" w:space="0" w:color="auto"/>
          </w:tblBorders>
        </w:tblPrEx>
        <w:trPr>
          <w:trHeight w:val="185"/>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val="restart"/>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r w:rsidRPr="004C5BE0">
              <w:rPr>
                <w:sz w:val="18"/>
                <w:szCs w:val="18"/>
              </w:rPr>
              <w:t>ответственный исполнитель – а</w:t>
            </w:r>
            <w:r w:rsidRPr="004C5BE0">
              <w:rPr>
                <w:iCs/>
                <w:color w:val="000000"/>
                <w:sz w:val="18"/>
                <w:szCs w:val="18"/>
              </w:rPr>
              <w:t>дминистрация Мошковского сельсовета Бековского района Пензенской области</w:t>
            </w: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5,952</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0420164700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5,952</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0420164700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540</w:t>
            </w: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5,952</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r>
      <w:tr w:rsidR="00A7673F" w:rsidRPr="004C5BE0" w:rsidTr="001A35FC">
        <w:tblPrEx>
          <w:tblBorders>
            <w:top w:val="single" w:sz="8" w:space="0" w:color="auto"/>
            <w:left w:val="single" w:sz="4" w:space="0" w:color="auto"/>
            <w:bottom w:val="single" w:sz="4" w:space="0" w:color="auto"/>
            <w:right w:val="single" w:sz="4" w:space="0" w:color="auto"/>
            <w:insideH w:val="single" w:sz="4" w:space="0" w:color="auto"/>
          </w:tblBorders>
        </w:tblPrEx>
        <w:trPr>
          <w:trHeight w:val="89"/>
          <w:jc w:val="center"/>
        </w:trPr>
        <w:tc>
          <w:tcPr>
            <w:tcW w:w="386" w:type="dxa"/>
            <w:vMerge w:val="restart"/>
            <w:tcBorders>
              <w:right w:val="single" w:sz="4" w:space="0" w:color="auto"/>
            </w:tcBorders>
            <w:shd w:val="clear" w:color="auto" w:fill="auto"/>
            <w:noWrap/>
          </w:tcPr>
          <w:p w:rsidR="004C5BE0" w:rsidRPr="004C5BE0" w:rsidRDefault="004C5BE0" w:rsidP="00A7673F">
            <w:pPr>
              <w:rPr>
                <w:color w:val="000000"/>
                <w:sz w:val="18"/>
                <w:szCs w:val="18"/>
              </w:rPr>
            </w:pPr>
            <w:r w:rsidRPr="004C5BE0">
              <w:rPr>
                <w:color w:val="000000"/>
                <w:sz w:val="18"/>
                <w:szCs w:val="18"/>
              </w:rPr>
              <w:t>2.1</w:t>
            </w:r>
          </w:p>
        </w:tc>
        <w:tc>
          <w:tcPr>
            <w:tcW w:w="754" w:type="dxa"/>
            <w:vMerge w:val="restart"/>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Основное мероприятие</w:t>
            </w:r>
          </w:p>
        </w:tc>
        <w:tc>
          <w:tcPr>
            <w:tcW w:w="861" w:type="dxa"/>
            <w:vMerge w:val="restart"/>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Осуществление муниципальных закупок для муниципальных нужд Мошковского сельсовета</w:t>
            </w:r>
          </w:p>
        </w:tc>
        <w:tc>
          <w:tcPr>
            <w:tcW w:w="851" w:type="dxa"/>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всего</w:t>
            </w: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5,952</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r>
      <w:tr w:rsidR="00A7673F" w:rsidRPr="004C5BE0" w:rsidTr="001A35FC">
        <w:tblPrEx>
          <w:tblBorders>
            <w:top w:val="single" w:sz="8" w:space="0" w:color="auto"/>
            <w:left w:val="single" w:sz="4" w:space="0" w:color="auto"/>
            <w:bottom w:val="single" w:sz="4" w:space="0" w:color="auto"/>
            <w:right w:val="single" w:sz="4" w:space="0" w:color="auto"/>
            <w:insideH w:val="single" w:sz="4" w:space="0" w:color="auto"/>
          </w:tblBorders>
        </w:tblPrEx>
        <w:trPr>
          <w:trHeight w:val="162"/>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val="restart"/>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r w:rsidRPr="004C5BE0">
              <w:rPr>
                <w:sz w:val="18"/>
                <w:szCs w:val="18"/>
              </w:rPr>
              <w:t>ответственный исполнитель – а</w:t>
            </w:r>
            <w:r w:rsidRPr="004C5BE0">
              <w:rPr>
                <w:iCs/>
                <w:color w:val="000000"/>
                <w:sz w:val="18"/>
                <w:szCs w:val="18"/>
              </w:rPr>
              <w:t>дминистрация Мошковского сельсовета Бековского района Пензенской области</w:t>
            </w: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5,952</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0420164700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5,952</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p>
        </w:tc>
        <w:tc>
          <w:tcPr>
            <w:tcW w:w="584"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w:t>
            </w: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0420164700</w:t>
            </w:r>
          </w:p>
        </w:tc>
        <w:tc>
          <w:tcPr>
            <w:tcW w:w="501"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540</w:t>
            </w:r>
          </w:p>
        </w:tc>
        <w:tc>
          <w:tcPr>
            <w:tcW w:w="887"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5,952</w:t>
            </w:r>
          </w:p>
        </w:tc>
        <w:tc>
          <w:tcPr>
            <w:tcW w:w="888"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bottom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8,380</w:t>
            </w:r>
          </w:p>
        </w:tc>
      </w:tr>
      <w:tr w:rsidR="00A7673F" w:rsidRPr="004C5BE0" w:rsidTr="001A35FC">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257"/>
          <w:jc w:val="center"/>
        </w:trPr>
        <w:tc>
          <w:tcPr>
            <w:tcW w:w="386" w:type="dxa"/>
            <w:vMerge w:val="restart"/>
            <w:tcBorders>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3.</w:t>
            </w:r>
          </w:p>
        </w:tc>
        <w:tc>
          <w:tcPr>
            <w:tcW w:w="754" w:type="dxa"/>
            <w:vMerge w:val="restart"/>
            <w:tcBorders>
              <w:left w:val="single" w:sz="4" w:space="0" w:color="auto"/>
              <w:right w:val="single" w:sz="4" w:space="0" w:color="auto"/>
            </w:tcBorders>
            <w:shd w:val="clear" w:color="auto" w:fill="auto"/>
          </w:tcPr>
          <w:p w:rsidR="004C5BE0" w:rsidRPr="004C5BE0" w:rsidRDefault="004C5BE0" w:rsidP="00A7673F">
            <w:pPr>
              <w:jc w:val="center"/>
              <w:rPr>
                <w:color w:val="000000"/>
                <w:sz w:val="18"/>
                <w:szCs w:val="18"/>
              </w:rPr>
            </w:pPr>
            <w:r w:rsidRPr="004C5BE0">
              <w:rPr>
                <w:color w:val="000000"/>
                <w:sz w:val="18"/>
                <w:szCs w:val="18"/>
              </w:rPr>
              <w:t>Подпрограмма 3</w:t>
            </w:r>
          </w:p>
        </w:tc>
        <w:tc>
          <w:tcPr>
            <w:tcW w:w="861" w:type="dxa"/>
            <w:vMerge w:val="restart"/>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spacing w:val="-2"/>
                <w:sz w:val="18"/>
                <w:szCs w:val="18"/>
              </w:rPr>
              <w:t>«Осуществление градостроительной деятельности на территории Мошковского сельсовета Бековского района Пензенской области»</w:t>
            </w:r>
          </w:p>
        </w:tc>
        <w:tc>
          <w:tcPr>
            <w:tcW w:w="851" w:type="dxa"/>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всего</w:t>
            </w:r>
          </w:p>
        </w:tc>
        <w:tc>
          <w:tcPr>
            <w:tcW w:w="584"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501"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val="restart"/>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r w:rsidRPr="004C5BE0">
              <w:rPr>
                <w:sz w:val="18"/>
                <w:szCs w:val="18"/>
              </w:rPr>
              <w:t>ответственный исполнитель – а</w:t>
            </w:r>
            <w:r w:rsidRPr="004C5BE0">
              <w:rPr>
                <w:iCs/>
                <w:color w:val="000000"/>
                <w:sz w:val="18"/>
                <w:szCs w:val="18"/>
              </w:rPr>
              <w:t>дминистрация Мошковского сельсовета Бековского района Пензенской области</w:t>
            </w:r>
          </w:p>
        </w:tc>
        <w:tc>
          <w:tcPr>
            <w:tcW w:w="584"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w:t>
            </w: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501"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r>
      <w:tr w:rsidR="00A7673F" w:rsidRPr="004C5BE0" w:rsidTr="001A35FC">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393"/>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p>
        </w:tc>
        <w:tc>
          <w:tcPr>
            <w:tcW w:w="584"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w:t>
            </w: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5210604</w:t>
            </w:r>
          </w:p>
        </w:tc>
        <w:tc>
          <w:tcPr>
            <w:tcW w:w="501"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p>
        </w:tc>
        <w:tc>
          <w:tcPr>
            <w:tcW w:w="584"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w:t>
            </w: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5210604</w:t>
            </w:r>
          </w:p>
        </w:tc>
        <w:tc>
          <w:tcPr>
            <w:tcW w:w="501"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244</w:t>
            </w:r>
          </w:p>
        </w:tc>
        <w:tc>
          <w:tcPr>
            <w:tcW w:w="887"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r>
      <w:tr w:rsidR="00A7673F" w:rsidRPr="004C5BE0" w:rsidTr="001A35FC">
        <w:tblPrEx>
          <w:tblBorders>
            <w:top w:val="single" w:sz="8" w:space="0" w:color="auto"/>
            <w:left w:val="single" w:sz="4" w:space="0" w:color="auto"/>
            <w:bottom w:val="single" w:sz="4" w:space="0" w:color="auto"/>
            <w:right w:val="single" w:sz="4" w:space="0" w:color="auto"/>
            <w:insideH w:val="single" w:sz="4" w:space="0" w:color="auto"/>
          </w:tblBorders>
        </w:tblPrEx>
        <w:trPr>
          <w:trHeight w:val="203"/>
          <w:jc w:val="center"/>
        </w:trPr>
        <w:tc>
          <w:tcPr>
            <w:tcW w:w="386" w:type="dxa"/>
            <w:vMerge w:val="restart"/>
            <w:tcBorders>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3.1</w:t>
            </w:r>
          </w:p>
        </w:tc>
        <w:tc>
          <w:tcPr>
            <w:tcW w:w="754" w:type="dxa"/>
            <w:vMerge w:val="restart"/>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Основные мероприятия</w:t>
            </w:r>
          </w:p>
        </w:tc>
        <w:tc>
          <w:tcPr>
            <w:tcW w:w="861" w:type="dxa"/>
            <w:vMerge w:val="restart"/>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Обеспечение выполнения обязательств по о</w:t>
            </w:r>
            <w:r w:rsidRPr="004C5BE0">
              <w:rPr>
                <w:spacing w:val="-2"/>
                <w:sz w:val="18"/>
                <w:szCs w:val="18"/>
              </w:rPr>
              <w:t>существлению градостроительной деятельности на территории Мошковского сельсовета Бековского района Пензенской области</w:t>
            </w:r>
          </w:p>
        </w:tc>
        <w:tc>
          <w:tcPr>
            <w:tcW w:w="851" w:type="dxa"/>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всего</w:t>
            </w:r>
          </w:p>
        </w:tc>
        <w:tc>
          <w:tcPr>
            <w:tcW w:w="584"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501"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r>
      <w:tr w:rsidR="00A7673F" w:rsidRPr="004C5BE0" w:rsidTr="001A35FC">
        <w:tblPrEx>
          <w:tblBorders>
            <w:top w:val="single" w:sz="8" w:space="0" w:color="auto"/>
            <w:left w:val="single" w:sz="4" w:space="0" w:color="auto"/>
            <w:bottom w:val="single" w:sz="4" w:space="0" w:color="auto"/>
            <w:right w:val="single" w:sz="4" w:space="0" w:color="auto"/>
            <w:insideH w:val="single" w:sz="4" w:space="0" w:color="auto"/>
          </w:tblBorders>
        </w:tblPrEx>
        <w:trPr>
          <w:trHeight w:val="121"/>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val="restart"/>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r w:rsidRPr="004C5BE0">
              <w:rPr>
                <w:sz w:val="18"/>
                <w:szCs w:val="18"/>
              </w:rPr>
              <w:t>ответственный исполнитель – а</w:t>
            </w:r>
            <w:r w:rsidRPr="004C5BE0">
              <w:rPr>
                <w:iCs/>
                <w:color w:val="000000"/>
                <w:sz w:val="18"/>
                <w:szCs w:val="18"/>
              </w:rPr>
              <w:t>дминистрация Мошковского сельсовета Бековского района Пензенской области</w:t>
            </w:r>
          </w:p>
        </w:tc>
        <w:tc>
          <w:tcPr>
            <w:tcW w:w="584"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w:t>
            </w: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501"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09"/>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p>
        </w:tc>
        <w:tc>
          <w:tcPr>
            <w:tcW w:w="584"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w:t>
            </w: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5210604</w:t>
            </w:r>
          </w:p>
        </w:tc>
        <w:tc>
          <w:tcPr>
            <w:tcW w:w="501"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p>
        </w:tc>
        <w:tc>
          <w:tcPr>
            <w:tcW w:w="584"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rPr>
                <w:sz w:val="18"/>
                <w:szCs w:val="18"/>
              </w:rPr>
            </w:pPr>
          </w:p>
        </w:tc>
        <w:tc>
          <w:tcPr>
            <w:tcW w:w="501"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8"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p>
        </w:tc>
        <w:tc>
          <w:tcPr>
            <w:tcW w:w="888" w:type="dxa"/>
            <w:tcBorders>
              <w:top w:val="single" w:sz="4" w:space="0" w:color="auto"/>
              <w:left w:val="single" w:sz="4" w:space="0" w:color="auto"/>
              <w:bottom w:val="single" w:sz="4" w:space="0" w:color="auto"/>
            </w:tcBorders>
            <w:shd w:val="clear" w:color="auto" w:fill="FFFFFF"/>
            <w:noWrap/>
          </w:tcPr>
          <w:p w:rsidR="004C5BE0" w:rsidRPr="004C5BE0" w:rsidRDefault="004C5BE0" w:rsidP="00A7673F">
            <w:pPr>
              <w:jc w:val="center"/>
              <w:rPr>
                <w:color w:val="000000"/>
                <w:sz w:val="18"/>
                <w:szCs w:val="18"/>
              </w:rPr>
            </w:pP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p>
        </w:tc>
      </w:tr>
      <w:tr w:rsidR="00A7673F" w:rsidRPr="004C5BE0" w:rsidTr="001A35FC">
        <w:tblPrEx>
          <w:tblBorders>
            <w:top w:val="single" w:sz="8" w:space="0" w:color="auto"/>
            <w:left w:val="single" w:sz="4" w:space="0" w:color="auto"/>
            <w:bottom w:val="single" w:sz="4" w:space="0" w:color="auto"/>
            <w:right w:val="single" w:sz="4" w:space="0" w:color="auto"/>
            <w:insideH w:val="single" w:sz="4" w:space="0" w:color="auto"/>
          </w:tblBorders>
        </w:tblPrEx>
        <w:trPr>
          <w:trHeight w:val="126"/>
          <w:jc w:val="center"/>
        </w:trPr>
        <w:tc>
          <w:tcPr>
            <w:tcW w:w="386" w:type="dxa"/>
            <w:vMerge w:val="restart"/>
            <w:tcBorders>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4.</w:t>
            </w:r>
          </w:p>
        </w:tc>
        <w:tc>
          <w:tcPr>
            <w:tcW w:w="754" w:type="dxa"/>
            <w:vMerge w:val="restart"/>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Подпрограмма 4</w:t>
            </w:r>
          </w:p>
        </w:tc>
        <w:tc>
          <w:tcPr>
            <w:tcW w:w="861" w:type="dxa"/>
            <w:vMerge w:val="restart"/>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sz w:val="18"/>
                <w:szCs w:val="18"/>
              </w:rPr>
              <w:t>Социальная поддержка граждан Мошковского сельсовета Бековского района Пензенской области</w:t>
            </w:r>
          </w:p>
        </w:tc>
        <w:tc>
          <w:tcPr>
            <w:tcW w:w="851" w:type="dxa"/>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r w:rsidRPr="004C5BE0">
              <w:rPr>
                <w:iCs/>
                <w:color w:val="000000"/>
                <w:sz w:val="18"/>
                <w:szCs w:val="18"/>
              </w:rPr>
              <w:t>всего</w:t>
            </w:r>
          </w:p>
        </w:tc>
        <w:tc>
          <w:tcPr>
            <w:tcW w:w="584"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501"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13,463</w:t>
            </w:r>
          </w:p>
        </w:tc>
        <w:tc>
          <w:tcPr>
            <w:tcW w:w="888"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19,878</w:t>
            </w:r>
          </w:p>
        </w:tc>
        <w:tc>
          <w:tcPr>
            <w:tcW w:w="888" w:type="dxa"/>
            <w:tcBorders>
              <w:top w:val="single" w:sz="4" w:space="0" w:color="auto"/>
              <w:left w:val="single" w:sz="4" w:space="0" w:color="auto"/>
              <w:bottom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19,878</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val="restart"/>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r w:rsidRPr="004C5BE0">
              <w:rPr>
                <w:sz w:val="18"/>
                <w:szCs w:val="18"/>
              </w:rPr>
              <w:t>ответственный исполнитель – а</w:t>
            </w:r>
            <w:r w:rsidRPr="004C5BE0">
              <w:rPr>
                <w:iCs/>
                <w:color w:val="000000"/>
                <w:sz w:val="18"/>
                <w:szCs w:val="18"/>
              </w:rPr>
              <w:t>дминистрация Мошковского сельсовета Бековского района Пензенской области</w:t>
            </w:r>
          </w:p>
        </w:tc>
        <w:tc>
          <w:tcPr>
            <w:tcW w:w="584"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501"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13,463</w:t>
            </w:r>
          </w:p>
        </w:tc>
        <w:tc>
          <w:tcPr>
            <w:tcW w:w="888"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19,878</w:t>
            </w:r>
          </w:p>
        </w:tc>
        <w:tc>
          <w:tcPr>
            <w:tcW w:w="888" w:type="dxa"/>
            <w:tcBorders>
              <w:top w:val="single" w:sz="4" w:space="0" w:color="auto"/>
              <w:left w:val="single" w:sz="4" w:space="0" w:color="auto"/>
              <w:bottom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19,878</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p>
        </w:tc>
        <w:tc>
          <w:tcPr>
            <w:tcW w:w="584"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0440164250</w:t>
            </w:r>
          </w:p>
        </w:tc>
        <w:tc>
          <w:tcPr>
            <w:tcW w:w="501"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13,463</w:t>
            </w:r>
          </w:p>
        </w:tc>
        <w:tc>
          <w:tcPr>
            <w:tcW w:w="888"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19,878</w:t>
            </w:r>
          </w:p>
        </w:tc>
        <w:tc>
          <w:tcPr>
            <w:tcW w:w="888" w:type="dxa"/>
            <w:tcBorders>
              <w:top w:val="single" w:sz="4" w:space="0" w:color="auto"/>
              <w:left w:val="single" w:sz="4" w:space="0" w:color="auto"/>
              <w:bottom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19,878</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p>
        </w:tc>
        <w:tc>
          <w:tcPr>
            <w:tcW w:w="584"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0440164250</w:t>
            </w:r>
          </w:p>
        </w:tc>
        <w:tc>
          <w:tcPr>
            <w:tcW w:w="501"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310</w:t>
            </w:r>
          </w:p>
        </w:tc>
        <w:tc>
          <w:tcPr>
            <w:tcW w:w="887"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13,463</w:t>
            </w:r>
          </w:p>
        </w:tc>
        <w:tc>
          <w:tcPr>
            <w:tcW w:w="888"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19,878</w:t>
            </w:r>
          </w:p>
        </w:tc>
        <w:tc>
          <w:tcPr>
            <w:tcW w:w="888" w:type="dxa"/>
            <w:tcBorders>
              <w:top w:val="single" w:sz="4" w:space="0" w:color="auto"/>
              <w:left w:val="single" w:sz="4" w:space="0" w:color="auto"/>
              <w:bottom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19,878</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r>
      <w:tr w:rsidR="00A7673F" w:rsidRPr="004C5BE0" w:rsidTr="001A35FC">
        <w:tblPrEx>
          <w:tblBorders>
            <w:top w:val="single" w:sz="8" w:space="0" w:color="auto"/>
            <w:left w:val="single" w:sz="4" w:space="0" w:color="auto"/>
            <w:bottom w:val="single" w:sz="4" w:space="0" w:color="auto"/>
            <w:right w:val="single" w:sz="4" w:space="0" w:color="auto"/>
            <w:insideH w:val="single" w:sz="4" w:space="0" w:color="auto"/>
          </w:tblBorders>
        </w:tblPrEx>
        <w:trPr>
          <w:trHeight w:val="128"/>
          <w:jc w:val="center"/>
        </w:trPr>
        <w:tc>
          <w:tcPr>
            <w:tcW w:w="386" w:type="dxa"/>
            <w:vMerge w:val="restart"/>
            <w:tcBorders>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3.1</w:t>
            </w:r>
          </w:p>
        </w:tc>
        <w:tc>
          <w:tcPr>
            <w:tcW w:w="754" w:type="dxa"/>
            <w:vMerge w:val="restart"/>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Основное мероприятие</w:t>
            </w:r>
          </w:p>
        </w:tc>
        <w:tc>
          <w:tcPr>
            <w:tcW w:w="861" w:type="dxa"/>
            <w:vMerge w:val="restart"/>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r w:rsidRPr="004C5BE0">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851" w:type="dxa"/>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r w:rsidRPr="004C5BE0">
              <w:rPr>
                <w:iCs/>
                <w:color w:val="000000"/>
                <w:sz w:val="18"/>
                <w:szCs w:val="18"/>
              </w:rPr>
              <w:t>всего</w:t>
            </w:r>
          </w:p>
        </w:tc>
        <w:tc>
          <w:tcPr>
            <w:tcW w:w="584"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501"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13,463</w:t>
            </w:r>
          </w:p>
        </w:tc>
        <w:tc>
          <w:tcPr>
            <w:tcW w:w="888"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19,878</w:t>
            </w:r>
          </w:p>
        </w:tc>
        <w:tc>
          <w:tcPr>
            <w:tcW w:w="888" w:type="dxa"/>
            <w:tcBorders>
              <w:top w:val="single" w:sz="4" w:space="0" w:color="auto"/>
              <w:left w:val="single" w:sz="4" w:space="0" w:color="auto"/>
              <w:bottom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19,878</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r>
      <w:tr w:rsidR="00A7673F" w:rsidRPr="004C5BE0" w:rsidTr="001A35FC">
        <w:tblPrEx>
          <w:tblBorders>
            <w:top w:val="single" w:sz="8" w:space="0" w:color="auto"/>
            <w:left w:val="single" w:sz="4" w:space="0" w:color="auto"/>
            <w:bottom w:val="single" w:sz="4" w:space="0" w:color="auto"/>
            <w:right w:val="single" w:sz="4" w:space="0" w:color="auto"/>
            <w:insideH w:val="single" w:sz="4" w:space="0" w:color="auto"/>
          </w:tblBorders>
        </w:tblPrEx>
        <w:trPr>
          <w:trHeight w:val="187"/>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val="restart"/>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r w:rsidRPr="004C5BE0">
              <w:rPr>
                <w:sz w:val="18"/>
                <w:szCs w:val="18"/>
              </w:rPr>
              <w:t>ответственный исполнитель – а</w:t>
            </w:r>
            <w:r w:rsidRPr="004C5BE0">
              <w:rPr>
                <w:iCs/>
                <w:color w:val="000000"/>
                <w:sz w:val="18"/>
                <w:szCs w:val="18"/>
              </w:rPr>
              <w:t>дминистрация Мошковского сельсовета Бековского района Пензенской области</w:t>
            </w:r>
          </w:p>
        </w:tc>
        <w:tc>
          <w:tcPr>
            <w:tcW w:w="584"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501"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13,463</w:t>
            </w:r>
          </w:p>
        </w:tc>
        <w:tc>
          <w:tcPr>
            <w:tcW w:w="888"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19,878</w:t>
            </w:r>
          </w:p>
        </w:tc>
        <w:tc>
          <w:tcPr>
            <w:tcW w:w="888" w:type="dxa"/>
            <w:tcBorders>
              <w:top w:val="single" w:sz="4" w:space="0" w:color="auto"/>
              <w:left w:val="single" w:sz="4" w:space="0" w:color="auto"/>
              <w:bottom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19,878</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p>
        </w:tc>
        <w:tc>
          <w:tcPr>
            <w:tcW w:w="584"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0440164250</w:t>
            </w:r>
          </w:p>
        </w:tc>
        <w:tc>
          <w:tcPr>
            <w:tcW w:w="501"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sz w:val="18"/>
                <w:szCs w:val="18"/>
              </w:rPr>
            </w:pPr>
          </w:p>
        </w:tc>
        <w:tc>
          <w:tcPr>
            <w:tcW w:w="887"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13,463</w:t>
            </w:r>
          </w:p>
        </w:tc>
        <w:tc>
          <w:tcPr>
            <w:tcW w:w="888" w:type="dxa"/>
            <w:tcBorders>
              <w:top w:val="single" w:sz="4" w:space="0" w:color="auto"/>
              <w:left w:val="single" w:sz="4" w:space="0" w:color="auto"/>
              <w:bottom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19,878</w:t>
            </w:r>
          </w:p>
        </w:tc>
        <w:tc>
          <w:tcPr>
            <w:tcW w:w="888" w:type="dxa"/>
            <w:tcBorders>
              <w:top w:val="single" w:sz="4" w:space="0" w:color="auto"/>
              <w:left w:val="single" w:sz="4" w:space="0" w:color="auto"/>
              <w:bottom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19,878</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c>
          <w:tcPr>
            <w:tcW w:w="888" w:type="dxa"/>
            <w:tcBorders>
              <w:top w:val="single" w:sz="4" w:space="0" w:color="auto"/>
              <w:left w:val="single" w:sz="4" w:space="0" w:color="auto"/>
              <w:bottom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r>
      <w:tr w:rsidR="00A7673F" w:rsidRPr="004C5BE0" w:rsidTr="00A7673F">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86" w:type="dxa"/>
            <w:vMerge/>
            <w:tcBorders>
              <w:right w:val="single" w:sz="4" w:space="0" w:color="auto"/>
            </w:tcBorders>
            <w:shd w:val="clear" w:color="auto" w:fill="auto"/>
            <w:noWrap/>
          </w:tcPr>
          <w:p w:rsidR="004C5BE0" w:rsidRPr="004C5BE0" w:rsidRDefault="004C5BE0" w:rsidP="00A7673F">
            <w:pPr>
              <w:jc w:val="center"/>
              <w:rPr>
                <w:color w:val="000000"/>
                <w:sz w:val="18"/>
                <w:szCs w:val="18"/>
              </w:rPr>
            </w:pPr>
          </w:p>
        </w:tc>
        <w:tc>
          <w:tcPr>
            <w:tcW w:w="754"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61" w:type="dxa"/>
            <w:vMerge/>
            <w:tcBorders>
              <w:left w:val="single" w:sz="4" w:space="0" w:color="auto"/>
              <w:right w:val="single" w:sz="4" w:space="0" w:color="auto"/>
            </w:tcBorders>
            <w:shd w:val="clear" w:color="auto" w:fill="auto"/>
          </w:tcPr>
          <w:p w:rsidR="004C5BE0" w:rsidRPr="004C5BE0" w:rsidRDefault="004C5BE0" w:rsidP="00A7673F">
            <w:pPr>
              <w:rPr>
                <w:color w:val="000000"/>
                <w:sz w:val="18"/>
                <w:szCs w:val="18"/>
              </w:rPr>
            </w:pPr>
          </w:p>
        </w:tc>
        <w:tc>
          <w:tcPr>
            <w:tcW w:w="851" w:type="dxa"/>
            <w:vMerge/>
            <w:tcBorders>
              <w:left w:val="single" w:sz="4" w:space="0" w:color="auto"/>
              <w:right w:val="single" w:sz="4" w:space="0" w:color="auto"/>
            </w:tcBorders>
            <w:shd w:val="clear" w:color="auto" w:fill="auto"/>
          </w:tcPr>
          <w:p w:rsidR="004C5BE0" w:rsidRPr="004C5BE0" w:rsidRDefault="004C5BE0" w:rsidP="00A7673F">
            <w:pPr>
              <w:rPr>
                <w:iCs/>
                <w:color w:val="000000"/>
                <w:sz w:val="18"/>
                <w:szCs w:val="18"/>
              </w:rPr>
            </w:pPr>
          </w:p>
        </w:tc>
        <w:tc>
          <w:tcPr>
            <w:tcW w:w="584"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10</w:t>
            </w:r>
          </w:p>
        </w:tc>
        <w:tc>
          <w:tcPr>
            <w:tcW w:w="425"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01</w:t>
            </w:r>
          </w:p>
        </w:tc>
        <w:tc>
          <w:tcPr>
            <w:tcW w:w="752"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0440164250</w:t>
            </w:r>
          </w:p>
        </w:tc>
        <w:tc>
          <w:tcPr>
            <w:tcW w:w="501"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sz w:val="18"/>
                <w:szCs w:val="18"/>
              </w:rPr>
            </w:pPr>
            <w:r w:rsidRPr="004C5BE0">
              <w:rPr>
                <w:sz w:val="18"/>
                <w:szCs w:val="18"/>
              </w:rPr>
              <w:t>310</w:t>
            </w:r>
          </w:p>
        </w:tc>
        <w:tc>
          <w:tcPr>
            <w:tcW w:w="887"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13,463</w:t>
            </w:r>
          </w:p>
        </w:tc>
        <w:tc>
          <w:tcPr>
            <w:tcW w:w="888" w:type="dxa"/>
            <w:tcBorders>
              <w:top w:val="single" w:sz="4" w:space="0" w:color="auto"/>
              <w:left w:val="single" w:sz="4" w:space="0" w:color="auto"/>
              <w:right w:val="single" w:sz="4" w:space="0" w:color="auto"/>
            </w:tcBorders>
            <w:shd w:val="clear" w:color="auto" w:fill="auto"/>
            <w:noWrap/>
          </w:tcPr>
          <w:p w:rsidR="004C5BE0" w:rsidRPr="004C5BE0" w:rsidRDefault="004C5BE0" w:rsidP="00A7673F">
            <w:pPr>
              <w:jc w:val="center"/>
              <w:rPr>
                <w:color w:val="000000"/>
                <w:sz w:val="18"/>
                <w:szCs w:val="18"/>
              </w:rPr>
            </w:pPr>
            <w:r w:rsidRPr="004C5BE0">
              <w:rPr>
                <w:color w:val="000000"/>
                <w:sz w:val="18"/>
                <w:szCs w:val="18"/>
              </w:rPr>
              <w:t>19,878</w:t>
            </w:r>
          </w:p>
        </w:tc>
        <w:tc>
          <w:tcPr>
            <w:tcW w:w="888" w:type="dxa"/>
            <w:tcBorders>
              <w:top w:val="single" w:sz="4" w:space="0" w:color="auto"/>
              <w:left w:val="single" w:sz="4" w:space="0" w:color="auto"/>
            </w:tcBorders>
            <w:shd w:val="clear" w:color="auto" w:fill="FFFFFF"/>
            <w:noWrap/>
          </w:tcPr>
          <w:p w:rsidR="004C5BE0" w:rsidRPr="004C5BE0" w:rsidRDefault="004C5BE0" w:rsidP="00A7673F">
            <w:pPr>
              <w:jc w:val="center"/>
              <w:rPr>
                <w:color w:val="000000"/>
                <w:sz w:val="18"/>
                <w:szCs w:val="18"/>
              </w:rPr>
            </w:pPr>
            <w:r w:rsidRPr="004C5BE0">
              <w:rPr>
                <w:color w:val="000000"/>
                <w:sz w:val="18"/>
                <w:szCs w:val="18"/>
              </w:rPr>
              <w:t>19,878</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c>
          <w:tcPr>
            <w:tcW w:w="888" w:type="dxa"/>
            <w:tcBorders>
              <w:top w:val="single" w:sz="4" w:space="0" w:color="auto"/>
              <w:left w:val="single" w:sz="4" w:space="0" w:color="auto"/>
            </w:tcBorders>
            <w:shd w:val="clear" w:color="auto" w:fill="FFFFFF"/>
          </w:tcPr>
          <w:p w:rsidR="004C5BE0" w:rsidRPr="004C5BE0" w:rsidRDefault="004C5BE0" w:rsidP="00A7673F">
            <w:pPr>
              <w:jc w:val="center"/>
              <w:rPr>
                <w:color w:val="000000"/>
                <w:sz w:val="18"/>
                <w:szCs w:val="18"/>
              </w:rPr>
            </w:pPr>
            <w:r w:rsidRPr="004C5BE0">
              <w:rPr>
                <w:color w:val="000000"/>
                <w:sz w:val="18"/>
                <w:szCs w:val="18"/>
              </w:rPr>
              <w:t>0,000</w:t>
            </w:r>
          </w:p>
        </w:tc>
      </w:tr>
    </w:tbl>
    <w:p w:rsidR="00A7673F" w:rsidRDefault="00A7673F" w:rsidP="00A7673F">
      <w:pPr>
        <w:autoSpaceDE w:val="0"/>
        <w:autoSpaceDN w:val="0"/>
        <w:adjustRightInd w:val="0"/>
        <w:jc w:val="right"/>
        <w:rPr>
          <w:sz w:val="18"/>
          <w:szCs w:val="18"/>
        </w:rPr>
      </w:pPr>
    </w:p>
    <w:p w:rsidR="00A7673F" w:rsidRPr="00A7673F" w:rsidRDefault="00A7673F" w:rsidP="00A7673F">
      <w:pPr>
        <w:autoSpaceDE w:val="0"/>
        <w:autoSpaceDN w:val="0"/>
        <w:adjustRightInd w:val="0"/>
        <w:jc w:val="center"/>
        <w:rPr>
          <w:sz w:val="18"/>
          <w:szCs w:val="18"/>
        </w:rPr>
      </w:pPr>
      <w:r w:rsidRPr="00A7673F">
        <w:rPr>
          <w:sz w:val="18"/>
          <w:szCs w:val="18"/>
        </w:rPr>
        <w:t>Приложение № 3</w:t>
      </w:r>
      <w:r>
        <w:rPr>
          <w:sz w:val="18"/>
          <w:szCs w:val="18"/>
        </w:rPr>
        <w:t xml:space="preserve"> </w:t>
      </w:r>
      <w:r w:rsidRPr="00A7673F">
        <w:rPr>
          <w:sz w:val="18"/>
          <w:szCs w:val="18"/>
        </w:rPr>
        <w:t>к постановлению администрации</w:t>
      </w:r>
      <w:r>
        <w:rPr>
          <w:sz w:val="18"/>
          <w:szCs w:val="18"/>
        </w:rPr>
        <w:t xml:space="preserve"> </w:t>
      </w:r>
      <w:r w:rsidRPr="00A7673F">
        <w:rPr>
          <w:sz w:val="18"/>
          <w:szCs w:val="18"/>
        </w:rPr>
        <w:t>Мошковского сельсовета</w:t>
      </w:r>
      <w:r>
        <w:rPr>
          <w:sz w:val="18"/>
          <w:szCs w:val="18"/>
        </w:rPr>
        <w:t xml:space="preserve"> </w:t>
      </w:r>
      <w:r w:rsidRPr="00A7673F">
        <w:rPr>
          <w:sz w:val="18"/>
          <w:szCs w:val="18"/>
        </w:rPr>
        <w:t>от 28.04.2020 № 33</w:t>
      </w:r>
    </w:p>
    <w:p w:rsidR="00A7673F" w:rsidRPr="00A7673F" w:rsidRDefault="00A7673F" w:rsidP="00A7673F">
      <w:pPr>
        <w:autoSpaceDE w:val="0"/>
        <w:autoSpaceDN w:val="0"/>
        <w:adjustRightInd w:val="0"/>
        <w:jc w:val="center"/>
        <w:rPr>
          <w:sz w:val="18"/>
          <w:szCs w:val="18"/>
        </w:rPr>
      </w:pPr>
      <w:r w:rsidRPr="00A7673F">
        <w:rPr>
          <w:sz w:val="18"/>
          <w:szCs w:val="18"/>
        </w:rPr>
        <w:t>Приложение № 4</w:t>
      </w:r>
      <w:r>
        <w:rPr>
          <w:sz w:val="18"/>
          <w:szCs w:val="18"/>
        </w:rPr>
        <w:t xml:space="preserve"> </w:t>
      </w:r>
      <w:r w:rsidRPr="00A7673F">
        <w:rPr>
          <w:sz w:val="18"/>
          <w:szCs w:val="18"/>
        </w:rPr>
        <w:t>к муниципальной программе</w:t>
      </w:r>
    </w:p>
    <w:p w:rsidR="00A7673F" w:rsidRDefault="00A7673F" w:rsidP="00A7673F">
      <w:pPr>
        <w:autoSpaceDE w:val="0"/>
        <w:autoSpaceDN w:val="0"/>
        <w:adjustRightInd w:val="0"/>
        <w:jc w:val="center"/>
        <w:rPr>
          <w:spacing w:val="20"/>
          <w:sz w:val="18"/>
          <w:szCs w:val="18"/>
        </w:rPr>
      </w:pPr>
      <w:r>
        <w:rPr>
          <w:bCs/>
          <w:sz w:val="18"/>
          <w:szCs w:val="18"/>
        </w:rPr>
        <w:t xml:space="preserve">Мероприятия </w:t>
      </w:r>
      <w:r w:rsidRPr="00A7673F">
        <w:rPr>
          <w:bCs/>
          <w:sz w:val="18"/>
          <w:szCs w:val="18"/>
        </w:rPr>
        <w:t>муниципальной программы</w:t>
      </w:r>
      <w:r w:rsidRPr="00A7673F">
        <w:rPr>
          <w:spacing w:val="-2"/>
          <w:sz w:val="18"/>
          <w:szCs w:val="18"/>
        </w:rPr>
        <w:t xml:space="preserve"> Мошковского сельсовета Бековского района Пензенской области</w:t>
      </w:r>
      <w:r w:rsidRPr="00A7673F">
        <w:rPr>
          <w:spacing w:val="20"/>
          <w:sz w:val="18"/>
          <w:szCs w:val="18"/>
        </w:rPr>
        <w:t xml:space="preserve"> «</w:t>
      </w:r>
      <w:r w:rsidRPr="00A7673F">
        <w:rPr>
          <w:spacing w:val="-2"/>
          <w:sz w:val="18"/>
          <w:szCs w:val="18"/>
        </w:rPr>
        <w:t>Организация муниципального управления в Мошковском сельсовете Бековского района Пензенской области</w:t>
      </w:r>
      <w:r w:rsidRPr="00A7673F">
        <w:rPr>
          <w:spacing w:val="20"/>
          <w:sz w:val="18"/>
          <w:szCs w:val="18"/>
        </w:rPr>
        <w:t>»</w:t>
      </w:r>
    </w:p>
    <w:p w:rsidR="001A35FC" w:rsidRPr="00A7673F" w:rsidRDefault="001A35FC" w:rsidP="00A7673F">
      <w:pPr>
        <w:autoSpaceDE w:val="0"/>
        <w:autoSpaceDN w:val="0"/>
        <w:adjustRightInd w:val="0"/>
        <w:jc w:val="center"/>
        <w:rPr>
          <w:spacing w:val="20"/>
          <w:sz w:val="18"/>
          <w:szCs w:val="18"/>
        </w:rPr>
      </w:pPr>
    </w:p>
    <w:tbl>
      <w:tblPr>
        <w:tblW w:w="10473"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28"/>
        <w:gridCol w:w="43"/>
        <w:gridCol w:w="850"/>
        <w:gridCol w:w="284"/>
        <w:gridCol w:w="89"/>
        <w:gridCol w:w="1136"/>
        <w:gridCol w:w="851"/>
        <w:gridCol w:w="1081"/>
        <w:gridCol w:w="1029"/>
        <w:gridCol w:w="8"/>
        <w:gridCol w:w="861"/>
        <w:gridCol w:w="1150"/>
        <w:gridCol w:w="1134"/>
        <w:gridCol w:w="1629"/>
      </w:tblGrid>
      <w:tr w:rsidR="00A7673F" w:rsidRPr="00A7673F" w:rsidTr="00DD49CB">
        <w:trPr>
          <w:tblCellSpacing w:w="5" w:type="nil"/>
          <w:jc w:val="center"/>
        </w:trPr>
        <w:tc>
          <w:tcPr>
            <w:tcW w:w="328" w:type="dxa"/>
            <w:vMerge w:val="restart"/>
          </w:tcPr>
          <w:p w:rsidR="00A7673F" w:rsidRPr="00A7673F" w:rsidRDefault="00A7673F" w:rsidP="00A7673F">
            <w:pPr>
              <w:autoSpaceDE w:val="0"/>
              <w:autoSpaceDN w:val="0"/>
              <w:adjustRightInd w:val="0"/>
              <w:jc w:val="center"/>
              <w:rPr>
                <w:sz w:val="18"/>
                <w:szCs w:val="18"/>
              </w:rPr>
            </w:pPr>
            <w:r w:rsidRPr="00A7673F">
              <w:rPr>
                <w:sz w:val="18"/>
                <w:szCs w:val="18"/>
              </w:rPr>
              <w:t>№ п/п</w:t>
            </w:r>
          </w:p>
        </w:tc>
        <w:tc>
          <w:tcPr>
            <w:tcW w:w="1177" w:type="dxa"/>
            <w:gridSpan w:val="3"/>
            <w:vMerge w:val="restart"/>
          </w:tcPr>
          <w:p w:rsidR="00A7673F" w:rsidRPr="00A7673F" w:rsidRDefault="00A7673F" w:rsidP="00A7673F">
            <w:pPr>
              <w:autoSpaceDE w:val="0"/>
              <w:autoSpaceDN w:val="0"/>
              <w:adjustRightInd w:val="0"/>
              <w:jc w:val="center"/>
              <w:rPr>
                <w:sz w:val="18"/>
                <w:szCs w:val="18"/>
              </w:rPr>
            </w:pPr>
            <w:r w:rsidRPr="00A7673F">
              <w:rPr>
                <w:sz w:val="18"/>
                <w:szCs w:val="18"/>
              </w:rPr>
              <w:t>Наименование основного мероприятия</w:t>
            </w:r>
          </w:p>
        </w:tc>
        <w:tc>
          <w:tcPr>
            <w:tcW w:w="1225" w:type="dxa"/>
            <w:gridSpan w:val="2"/>
            <w:vMerge w:val="restart"/>
          </w:tcPr>
          <w:p w:rsidR="00A7673F" w:rsidRPr="00A7673F" w:rsidRDefault="00A7673F" w:rsidP="00A7673F">
            <w:pPr>
              <w:autoSpaceDE w:val="0"/>
              <w:autoSpaceDN w:val="0"/>
              <w:adjustRightInd w:val="0"/>
              <w:jc w:val="center"/>
              <w:rPr>
                <w:sz w:val="18"/>
                <w:szCs w:val="18"/>
              </w:rPr>
            </w:pPr>
            <w:r w:rsidRPr="00A7673F">
              <w:rPr>
                <w:sz w:val="18"/>
                <w:szCs w:val="18"/>
              </w:rPr>
              <w:t>Исполнители</w:t>
            </w:r>
          </w:p>
        </w:tc>
        <w:tc>
          <w:tcPr>
            <w:tcW w:w="851" w:type="dxa"/>
            <w:vMerge w:val="restart"/>
          </w:tcPr>
          <w:p w:rsidR="00A7673F" w:rsidRPr="00A7673F" w:rsidRDefault="00A7673F" w:rsidP="00A7673F">
            <w:pPr>
              <w:autoSpaceDE w:val="0"/>
              <w:autoSpaceDN w:val="0"/>
              <w:adjustRightInd w:val="0"/>
              <w:jc w:val="center"/>
              <w:rPr>
                <w:sz w:val="18"/>
                <w:szCs w:val="18"/>
              </w:rPr>
            </w:pPr>
            <w:r w:rsidRPr="00A7673F">
              <w:rPr>
                <w:sz w:val="18"/>
                <w:szCs w:val="18"/>
              </w:rPr>
              <w:t>Срок исполнения (год)</w:t>
            </w:r>
          </w:p>
        </w:tc>
        <w:tc>
          <w:tcPr>
            <w:tcW w:w="5263" w:type="dxa"/>
            <w:gridSpan w:val="6"/>
          </w:tcPr>
          <w:p w:rsidR="00A7673F" w:rsidRPr="00A7673F" w:rsidRDefault="00A7673F" w:rsidP="00A7673F">
            <w:pPr>
              <w:autoSpaceDE w:val="0"/>
              <w:autoSpaceDN w:val="0"/>
              <w:adjustRightInd w:val="0"/>
              <w:jc w:val="center"/>
              <w:rPr>
                <w:sz w:val="18"/>
                <w:szCs w:val="18"/>
              </w:rPr>
            </w:pPr>
            <w:r w:rsidRPr="00A7673F">
              <w:rPr>
                <w:sz w:val="18"/>
                <w:szCs w:val="18"/>
              </w:rPr>
              <w:t>Объем финансирования, тыс. рублей</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Показатели результата мероприятия по годам (ожидаемый непосредственный результат)</w:t>
            </w:r>
          </w:p>
        </w:tc>
      </w:tr>
      <w:tr w:rsidR="00A7673F" w:rsidRPr="00A7673F" w:rsidTr="00DD49CB">
        <w:trPr>
          <w:tblCellSpacing w:w="5" w:type="nil"/>
          <w:jc w:val="center"/>
        </w:trPr>
        <w:tc>
          <w:tcPr>
            <w:tcW w:w="328" w:type="dxa"/>
            <w:vMerge/>
          </w:tcPr>
          <w:p w:rsidR="00A7673F" w:rsidRPr="00A7673F" w:rsidRDefault="00A7673F" w:rsidP="00A7673F">
            <w:pPr>
              <w:autoSpaceDE w:val="0"/>
              <w:autoSpaceDN w:val="0"/>
              <w:adjustRightInd w:val="0"/>
              <w:jc w:val="center"/>
              <w:rPr>
                <w:sz w:val="18"/>
                <w:szCs w:val="18"/>
              </w:rPr>
            </w:pPr>
          </w:p>
        </w:tc>
        <w:tc>
          <w:tcPr>
            <w:tcW w:w="1177" w:type="dxa"/>
            <w:gridSpan w:val="3"/>
            <w:vMerge/>
          </w:tcPr>
          <w:p w:rsidR="00A7673F" w:rsidRPr="00A7673F" w:rsidRDefault="00A7673F" w:rsidP="00A7673F">
            <w:pPr>
              <w:autoSpaceDE w:val="0"/>
              <w:autoSpaceDN w:val="0"/>
              <w:adjustRightInd w:val="0"/>
              <w:jc w:val="center"/>
              <w:rPr>
                <w:sz w:val="18"/>
                <w:szCs w:val="18"/>
              </w:rPr>
            </w:pPr>
          </w:p>
        </w:tc>
        <w:tc>
          <w:tcPr>
            <w:tcW w:w="1225" w:type="dxa"/>
            <w:gridSpan w:val="2"/>
            <w:vMerge/>
          </w:tcPr>
          <w:p w:rsidR="00A7673F" w:rsidRPr="00A7673F" w:rsidRDefault="00A7673F" w:rsidP="00A7673F">
            <w:pPr>
              <w:autoSpaceDE w:val="0"/>
              <w:autoSpaceDN w:val="0"/>
              <w:adjustRightInd w:val="0"/>
              <w:jc w:val="center"/>
              <w:rPr>
                <w:sz w:val="18"/>
                <w:szCs w:val="18"/>
              </w:rPr>
            </w:pPr>
          </w:p>
        </w:tc>
        <w:tc>
          <w:tcPr>
            <w:tcW w:w="851" w:type="dxa"/>
            <w:vMerge/>
          </w:tcPr>
          <w:p w:rsidR="00A7673F" w:rsidRPr="00A7673F" w:rsidRDefault="00A7673F" w:rsidP="00A7673F">
            <w:pPr>
              <w:autoSpaceDE w:val="0"/>
              <w:autoSpaceDN w:val="0"/>
              <w:adjustRightInd w:val="0"/>
              <w:jc w:val="center"/>
              <w:rPr>
                <w:sz w:val="18"/>
                <w:szCs w:val="18"/>
              </w:rPr>
            </w:pPr>
          </w:p>
        </w:tc>
        <w:tc>
          <w:tcPr>
            <w:tcW w:w="1081" w:type="dxa"/>
          </w:tcPr>
          <w:p w:rsidR="00A7673F" w:rsidRPr="00A7673F" w:rsidRDefault="00A7673F" w:rsidP="00A7673F">
            <w:pPr>
              <w:autoSpaceDE w:val="0"/>
              <w:autoSpaceDN w:val="0"/>
              <w:adjustRightInd w:val="0"/>
              <w:jc w:val="center"/>
              <w:rPr>
                <w:sz w:val="18"/>
                <w:szCs w:val="18"/>
              </w:rPr>
            </w:pPr>
            <w:r w:rsidRPr="00A7673F">
              <w:rPr>
                <w:sz w:val="18"/>
                <w:szCs w:val="18"/>
              </w:rPr>
              <w:t>всего</w:t>
            </w:r>
          </w:p>
        </w:tc>
        <w:tc>
          <w:tcPr>
            <w:tcW w:w="1037" w:type="dxa"/>
            <w:gridSpan w:val="2"/>
          </w:tcPr>
          <w:p w:rsidR="00A7673F" w:rsidRPr="00A7673F" w:rsidRDefault="00A7673F" w:rsidP="00A7673F">
            <w:pPr>
              <w:pStyle w:val="ConsPlusCell"/>
              <w:jc w:val="center"/>
              <w:rPr>
                <w:rFonts w:ascii="Times New Roman" w:hAnsi="Times New Roman" w:cs="Times New Roman"/>
                <w:bCs/>
                <w:spacing w:val="-20"/>
                <w:sz w:val="18"/>
                <w:szCs w:val="18"/>
              </w:rPr>
            </w:pPr>
            <w:r w:rsidRPr="00A7673F">
              <w:rPr>
                <w:rFonts w:ascii="Times New Roman" w:hAnsi="Times New Roman" w:cs="Times New Roman"/>
                <w:bCs/>
                <w:spacing w:val="-20"/>
                <w:sz w:val="18"/>
                <w:szCs w:val="18"/>
              </w:rPr>
              <w:t xml:space="preserve">местный бюджет </w:t>
            </w:r>
          </w:p>
        </w:tc>
        <w:tc>
          <w:tcPr>
            <w:tcW w:w="861" w:type="dxa"/>
          </w:tcPr>
          <w:p w:rsidR="00A7673F" w:rsidRPr="00A7673F" w:rsidRDefault="00A7673F" w:rsidP="00A7673F">
            <w:pPr>
              <w:pStyle w:val="ConsPlusCell"/>
              <w:jc w:val="center"/>
              <w:rPr>
                <w:rFonts w:ascii="Times New Roman" w:hAnsi="Times New Roman" w:cs="Times New Roman"/>
                <w:bCs/>
                <w:spacing w:val="-20"/>
                <w:sz w:val="18"/>
                <w:szCs w:val="18"/>
              </w:rPr>
            </w:pPr>
            <w:r w:rsidRPr="00A7673F">
              <w:rPr>
                <w:rFonts w:ascii="Times New Roman" w:hAnsi="Times New Roman" w:cs="Times New Roman"/>
                <w:bCs/>
                <w:spacing w:val="-20"/>
                <w:sz w:val="18"/>
                <w:szCs w:val="18"/>
              </w:rPr>
              <w:t xml:space="preserve">областной бюджет </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федеральный бюджет</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внебюджетные средства</w:t>
            </w:r>
          </w:p>
        </w:tc>
        <w:tc>
          <w:tcPr>
            <w:tcW w:w="1629" w:type="dxa"/>
          </w:tcPr>
          <w:p w:rsidR="00A7673F" w:rsidRPr="00A7673F" w:rsidRDefault="00A7673F" w:rsidP="00A7673F">
            <w:pPr>
              <w:autoSpaceDE w:val="0"/>
              <w:autoSpaceDN w:val="0"/>
              <w:adjustRightInd w:val="0"/>
              <w:jc w:val="center"/>
              <w:rPr>
                <w:sz w:val="18"/>
                <w:szCs w:val="18"/>
              </w:rPr>
            </w:pPr>
          </w:p>
        </w:tc>
      </w:tr>
      <w:tr w:rsidR="00A7673F" w:rsidRPr="00A7673F" w:rsidTr="00DD49CB">
        <w:trPr>
          <w:tblCellSpacing w:w="5" w:type="nil"/>
          <w:jc w:val="center"/>
        </w:trPr>
        <w:tc>
          <w:tcPr>
            <w:tcW w:w="328" w:type="dxa"/>
          </w:tcPr>
          <w:p w:rsidR="00A7673F" w:rsidRPr="00A7673F" w:rsidRDefault="00A7673F" w:rsidP="00A7673F">
            <w:pPr>
              <w:autoSpaceDE w:val="0"/>
              <w:autoSpaceDN w:val="0"/>
              <w:adjustRightInd w:val="0"/>
              <w:jc w:val="center"/>
              <w:rPr>
                <w:sz w:val="18"/>
                <w:szCs w:val="18"/>
              </w:rPr>
            </w:pPr>
            <w:r w:rsidRPr="00A7673F">
              <w:rPr>
                <w:sz w:val="18"/>
                <w:szCs w:val="18"/>
              </w:rPr>
              <w:t>1</w:t>
            </w:r>
          </w:p>
        </w:tc>
        <w:tc>
          <w:tcPr>
            <w:tcW w:w="1177" w:type="dxa"/>
            <w:gridSpan w:val="3"/>
          </w:tcPr>
          <w:p w:rsidR="00A7673F" w:rsidRPr="00A7673F" w:rsidRDefault="00A7673F" w:rsidP="00A7673F">
            <w:pPr>
              <w:autoSpaceDE w:val="0"/>
              <w:autoSpaceDN w:val="0"/>
              <w:adjustRightInd w:val="0"/>
              <w:jc w:val="center"/>
              <w:rPr>
                <w:sz w:val="18"/>
                <w:szCs w:val="18"/>
              </w:rPr>
            </w:pPr>
            <w:r w:rsidRPr="00A7673F">
              <w:rPr>
                <w:sz w:val="18"/>
                <w:szCs w:val="18"/>
              </w:rPr>
              <w:t>2</w:t>
            </w:r>
          </w:p>
        </w:tc>
        <w:tc>
          <w:tcPr>
            <w:tcW w:w="1225" w:type="dxa"/>
            <w:gridSpan w:val="2"/>
          </w:tcPr>
          <w:p w:rsidR="00A7673F" w:rsidRPr="00A7673F" w:rsidRDefault="00A7673F" w:rsidP="00A7673F">
            <w:pPr>
              <w:autoSpaceDE w:val="0"/>
              <w:autoSpaceDN w:val="0"/>
              <w:adjustRightInd w:val="0"/>
              <w:jc w:val="center"/>
              <w:rPr>
                <w:sz w:val="18"/>
                <w:szCs w:val="18"/>
              </w:rPr>
            </w:pPr>
            <w:r w:rsidRPr="00A7673F">
              <w:rPr>
                <w:sz w:val="18"/>
                <w:szCs w:val="18"/>
              </w:rPr>
              <w:t>3</w:t>
            </w:r>
          </w:p>
        </w:tc>
        <w:tc>
          <w:tcPr>
            <w:tcW w:w="851" w:type="dxa"/>
          </w:tcPr>
          <w:p w:rsidR="00A7673F" w:rsidRPr="00A7673F" w:rsidRDefault="00A7673F" w:rsidP="00A7673F">
            <w:pPr>
              <w:autoSpaceDE w:val="0"/>
              <w:autoSpaceDN w:val="0"/>
              <w:adjustRightInd w:val="0"/>
              <w:jc w:val="center"/>
              <w:rPr>
                <w:sz w:val="18"/>
                <w:szCs w:val="18"/>
              </w:rPr>
            </w:pPr>
            <w:r w:rsidRPr="00A7673F">
              <w:rPr>
                <w:sz w:val="18"/>
                <w:szCs w:val="18"/>
              </w:rPr>
              <w:t>4</w:t>
            </w:r>
          </w:p>
        </w:tc>
        <w:tc>
          <w:tcPr>
            <w:tcW w:w="1081" w:type="dxa"/>
          </w:tcPr>
          <w:p w:rsidR="00A7673F" w:rsidRPr="00A7673F" w:rsidRDefault="00A7673F" w:rsidP="00A7673F">
            <w:pPr>
              <w:autoSpaceDE w:val="0"/>
              <w:autoSpaceDN w:val="0"/>
              <w:adjustRightInd w:val="0"/>
              <w:jc w:val="center"/>
              <w:rPr>
                <w:sz w:val="18"/>
                <w:szCs w:val="18"/>
              </w:rPr>
            </w:pPr>
            <w:r w:rsidRPr="00A7673F">
              <w:rPr>
                <w:sz w:val="18"/>
                <w:szCs w:val="18"/>
              </w:rPr>
              <w:t>5</w:t>
            </w:r>
          </w:p>
        </w:tc>
        <w:tc>
          <w:tcPr>
            <w:tcW w:w="1037" w:type="dxa"/>
            <w:gridSpan w:val="2"/>
          </w:tcPr>
          <w:p w:rsidR="00A7673F" w:rsidRPr="00A7673F" w:rsidRDefault="00A7673F" w:rsidP="00A7673F">
            <w:pPr>
              <w:autoSpaceDE w:val="0"/>
              <w:autoSpaceDN w:val="0"/>
              <w:adjustRightInd w:val="0"/>
              <w:jc w:val="center"/>
              <w:rPr>
                <w:sz w:val="18"/>
                <w:szCs w:val="18"/>
              </w:rPr>
            </w:pPr>
            <w:r w:rsidRPr="00A7673F">
              <w:rPr>
                <w:sz w:val="18"/>
                <w:szCs w:val="18"/>
              </w:rPr>
              <w:t>6</w:t>
            </w:r>
          </w:p>
        </w:tc>
        <w:tc>
          <w:tcPr>
            <w:tcW w:w="861" w:type="dxa"/>
          </w:tcPr>
          <w:p w:rsidR="00A7673F" w:rsidRPr="00A7673F" w:rsidRDefault="00A7673F" w:rsidP="00A7673F">
            <w:pPr>
              <w:autoSpaceDE w:val="0"/>
              <w:autoSpaceDN w:val="0"/>
              <w:adjustRightInd w:val="0"/>
              <w:jc w:val="center"/>
              <w:rPr>
                <w:sz w:val="18"/>
                <w:szCs w:val="18"/>
              </w:rPr>
            </w:pPr>
            <w:r w:rsidRPr="00A7673F">
              <w:rPr>
                <w:sz w:val="18"/>
                <w:szCs w:val="18"/>
              </w:rPr>
              <w:t>7</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8</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9</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w:t>
            </w:r>
          </w:p>
        </w:tc>
      </w:tr>
      <w:tr w:rsidR="00A7673F" w:rsidRPr="00A7673F" w:rsidTr="00DD49CB">
        <w:trPr>
          <w:tblCellSpacing w:w="5" w:type="nil"/>
          <w:jc w:val="center"/>
        </w:trPr>
        <w:tc>
          <w:tcPr>
            <w:tcW w:w="10473" w:type="dxa"/>
            <w:gridSpan w:val="14"/>
          </w:tcPr>
          <w:p w:rsidR="00A7673F" w:rsidRPr="00A7673F" w:rsidRDefault="00A7673F" w:rsidP="00A7673F">
            <w:pPr>
              <w:pStyle w:val="ConsPlusCell"/>
              <w:jc w:val="center"/>
              <w:rPr>
                <w:rFonts w:ascii="Times New Roman" w:hAnsi="Times New Roman" w:cs="Times New Roman"/>
                <w:bCs/>
                <w:iCs/>
                <w:sz w:val="18"/>
                <w:szCs w:val="18"/>
              </w:rPr>
            </w:pPr>
            <w:r w:rsidRPr="00A7673F">
              <w:rPr>
                <w:rFonts w:ascii="Times New Roman" w:hAnsi="Times New Roman" w:cs="Times New Roman"/>
                <w:bCs/>
                <w:iCs/>
                <w:sz w:val="18"/>
                <w:szCs w:val="18"/>
              </w:rPr>
              <w:t xml:space="preserve">Подпрограмма 1 </w:t>
            </w:r>
            <w:r w:rsidRPr="00A7673F">
              <w:rPr>
                <w:rFonts w:ascii="Times New Roman" w:hAnsi="Times New Roman" w:cs="Times New Roman"/>
                <w:sz w:val="18"/>
                <w:szCs w:val="18"/>
              </w:rPr>
              <w:t>«Обеспечение деятельности администрации Мошковского сельсовета Бековского района Пензенской области»</w:t>
            </w:r>
          </w:p>
        </w:tc>
      </w:tr>
      <w:tr w:rsidR="00A7673F" w:rsidRPr="00A7673F" w:rsidTr="00DD49CB">
        <w:trPr>
          <w:tblCellSpacing w:w="5" w:type="nil"/>
          <w:jc w:val="center"/>
        </w:trPr>
        <w:tc>
          <w:tcPr>
            <w:tcW w:w="10473" w:type="dxa"/>
            <w:gridSpan w:val="14"/>
          </w:tcPr>
          <w:p w:rsidR="00A7673F" w:rsidRPr="00A7673F" w:rsidRDefault="00A7673F" w:rsidP="00A7673F">
            <w:pPr>
              <w:pStyle w:val="ConsPlusCell"/>
              <w:jc w:val="both"/>
              <w:rPr>
                <w:rFonts w:ascii="Times New Roman" w:hAnsi="Times New Roman" w:cs="Times New Roman"/>
                <w:sz w:val="18"/>
                <w:szCs w:val="18"/>
              </w:rPr>
            </w:pPr>
            <w:r w:rsidRPr="00A7673F">
              <w:rPr>
                <w:rFonts w:ascii="Times New Roman" w:hAnsi="Times New Roman" w:cs="Times New Roman"/>
                <w:bCs/>
                <w:iCs/>
                <w:sz w:val="18"/>
                <w:szCs w:val="18"/>
              </w:rPr>
              <w:t>Цель подпрограммы</w:t>
            </w:r>
            <w:r w:rsidRPr="00A7673F">
              <w:rPr>
                <w:rFonts w:ascii="Times New Roman" w:hAnsi="Times New Roman" w:cs="Times New Roman"/>
                <w:sz w:val="18"/>
                <w:szCs w:val="18"/>
              </w:rPr>
              <w:t>: Обеспечение деятельности администрации Мошковского сельсовета Бековского района Пензенской области по выполнению муниципальных функций</w:t>
            </w:r>
          </w:p>
        </w:tc>
      </w:tr>
      <w:tr w:rsidR="00A7673F" w:rsidRPr="00A7673F" w:rsidTr="00DD49CB">
        <w:trPr>
          <w:tblCellSpacing w:w="5" w:type="nil"/>
          <w:jc w:val="center"/>
        </w:trPr>
        <w:tc>
          <w:tcPr>
            <w:tcW w:w="10473" w:type="dxa"/>
            <w:gridSpan w:val="14"/>
          </w:tcPr>
          <w:p w:rsidR="00A7673F" w:rsidRPr="00A7673F" w:rsidRDefault="00A7673F" w:rsidP="00A7673F">
            <w:pPr>
              <w:jc w:val="both"/>
              <w:rPr>
                <w:i/>
                <w:sz w:val="18"/>
                <w:szCs w:val="18"/>
              </w:rPr>
            </w:pPr>
            <w:r w:rsidRPr="00A7673F">
              <w:rPr>
                <w:sz w:val="18"/>
                <w:szCs w:val="18"/>
              </w:rPr>
              <w:t>Задачи подпрограммы</w:t>
            </w:r>
            <w:r w:rsidRPr="00A7673F">
              <w:rPr>
                <w:i/>
                <w:sz w:val="18"/>
                <w:szCs w:val="18"/>
              </w:rPr>
              <w:t xml:space="preserve">: </w:t>
            </w:r>
          </w:p>
          <w:p w:rsidR="00A7673F" w:rsidRPr="00A7673F" w:rsidRDefault="00A7673F" w:rsidP="00A7673F">
            <w:pPr>
              <w:jc w:val="both"/>
              <w:rPr>
                <w:sz w:val="18"/>
                <w:szCs w:val="18"/>
              </w:rPr>
            </w:pPr>
            <w:r w:rsidRPr="00A7673F">
              <w:rPr>
                <w:sz w:val="18"/>
                <w:szCs w:val="18"/>
              </w:rPr>
              <w:t>- повышение уровня бюджетного самообеспечения;</w:t>
            </w:r>
          </w:p>
          <w:p w:rsidR="00A7673F" w:rsidRPr="00A7673F" w:rsidRDefault="00A7673F" w:rsidP="00A7673F">
            <w:pPr>
              <w:jc w:val="both"/>
              <w:rPr>
                <w:sz w:val="18"/>
                <w:szCs w:val="18"/>
              </w:rPr>
            </w:pPr>
            <w:r w:rsidRPr="00A7673F">
              <w:rPr>
                <w:sz w:val="18"/>
                <w:szCs w:val="18"/>
              </w:rPr>
              <w:t>- эффективное использование муниципального имущества;</w:t>
            </w:r>
          </w:p>
          <w:p w:rsidR="00A7673F" w:rsidRPr="00A7673F" w:rsidRDefault="00A7673F" w:rsidP="00A7673F">
            <w:pPr>
              <w:jc w:val="both"/>
              <w:rPr>
                <w:sz w:val="18"/>
                <w:szCs w:val="18"/>
              </w:rPr>
            </w:pPr>
            <w:r w:rsidRPr="00A7673F">
              <w:rPr>
                <w:sz w:val="18"/>
                <w:szCs w:val="18"/>
              </w:rPr>
              <w:t>- эффективное функционирование системы исполнения бюджета по расходам;</w:t>
            </w:r>
          </w:p>
          <w:p w:rsidR="00A7673F" w:rsidRPr="00A7673F" w:rsidRDefault="00A7673F" w:rsidP="00A7673F">
            <w:pPr>
              <w:jc w:val="both"/>
              <w:rPr>
                <w:sz w:val="18"/>
                <w:szCs w:val="18"/>
              </w:rPr>
            </w:pPr>
            <w:r w:rsidRPr="00A7673F">
              <w:rPr>
                <w:sz w:val="18"/>
                <w:szCs w:val="18"/>
              </w:rPr>
              <w:t>- формирование и организация исполнения бюджета Мошковского сельсовета Бековского района Пензенской области;</w:t>
            </w:r>
          </w:p>
          <w:p w:rsidR="00A7673F" w:rsidRPr="00A7673F" w:rsidRDefault="00A7673F" w:rsidP="00A7673F">
            <w:pPr>
              <w:jc w:val="both"/>
              <w:rPr>
                <w:sz w:val="18"/>
                <w:szCs w:val="18"/>
              </w:rPr>
            </w:pPr>
            <w:r w:rsidRPr="00A7673F">
              <w:rPr>
                <w:sz w:val="18"/>
                <w:szCs w:val="18"/>
              </w:rPr>
              <w:t>- совершенствование форм и методов планирования доходной части бюджета Мошковского сельсовета Бековского района Пензенской области;</w:t>
            </w:r>
          </w:p>
          <w:p w:rsidR="00A7673F" w:rsidRPr="00A7673F" w:rsidRDefault="00A7673F" w:rsidP="00A7673F">
            <w:pPr>
              <w:pStyle w:val="83"/>
              <w:autoSpaceDE w:val="0"/>
              <w:autoSpaceDN w:val="0"/>
              <w:adjustRightInd w:val="0"/>
              <w:spacing w:after="0" w:line="240" w:lineRule="auto"/>
              <w:ind w:left="0"/>
              <w:jc w:val="both"/>
              <w:rPr>
                <w:rFonts w:ascii="Times New Roman" w:hAnsi="Times New Roman"/>
                <w:sz w:val="18"/>
                <w:szCs w:val="18"/>
              </w:rPr>
            </w:pPr>
            <w:r w:rsidRPr="00A7673F">
              <w:rPr>
                <w:rFonts w:ascii="Times New Roman" w:hAnsi="Times New Roman"/>
                <w:sz w:val="18"/>
                <w:szCs w:val="18"/>
              </w:rPr>
              <w:t>- повышение профессиональной компетенции муниципальных служащих Мошковского сельсовета Бековского района Пензенской области.</w:t>
            </w:r>
          </w:p>
        </w:tc>
      </w:tr>
      <w:tr w:rsidR="00A7673F" w:rsidRPr="00A7673F" w:rsidTr="00DD49CB">
        <w:trPr>
          <w:trHeight w:val="175"/>
          <w:tblCellSpacing w:w="5" w:type="nil"/>
          <w:jc w:val="center"/>
        </w:trPr>
        <w:tc>
          <w:tcPr>
            <w:tcW w:w="328" w:type="dxa"/>
            <w:vMerge w:val="restart"/>
          </w:tcPr>
          <w:p w:rsidR="00A7673F" w:rsidRPr="00A7673F" w:rsidRDefault="00A7673F" w:rsidP="00A7673F">
            <w:pPr>
              <w:autoSpaceDE w:val="0"/>
              <w:autoSpaceDN w:val="0"/>
              <w:adjustRightInd w:val="0"/>
              <w:jc w:val="center"/>
              <w:rPr>
                <w:sz w:val="18"/>
                <w:szCs w:val="18"/>
              </w:rPr>
            </w:pPr>
            <w:r w:rsidRPr="00A7673F">
              <w:rPr>
                <w:sz w:val="18"/>
                <w:szCs w:val="18"/>
              </w:rPr>
              <w:t>1.</w:t>
            </w:r>
          </w:p>
        </w:tc>
        <w:tc>
          <w:tcPr>
            <w:tcW w:w="1177" w:type="dxa"/>
            <w:gridSpan w:val="3"/>
            <w:vMerge w:val="restart"/>
          </w:tcPr>
          <w:p w:rsidR="00A7673F" w:rsidRPr="00A7673F" w:rsidRDefault="00A7673F" w:rsidP="00A7673F">
            <w:pPr>
              <w:autoSpaceDE w:val="0"/>
              <w:autoSpaceDN w:val="0"/>
              <w:adjustRightInd w:val="0"/>
              <w:rPr>
                <w:sz w:val="18"/>
                <w:szCs w:val="18"/>
              </w:rPr>
            </w:pPr>
            <w:r w:rsidRPr="00A7673F">
              <w:rPr>
                <w:sz w:val="18"/>
                <w:szCs w:val="18"/>
              </w:rPr>
              <w:t xml:space="preserve"> Расходы на содержание органов местного самоуправления</w:t>
            </w:r>
          </w:p>
        </w:tc>
        <w:tc>
          <w:tcPr>
            <w:tcW w:w="1225" w:type="dxa"/>
            <w:gridSpan w:val="2"/>
            <w:vMerge w:val="restart"/>
          </w:tcPr>
          <w:p w:rsidR="00A7673F" w:rsidRPr="00A7673F" w:rsidRDefault="00A7673F" w:rsidP="00A7673F">
            <w:pPr>
              <w:autoSpaceDE w:val="0"/>
              <w:autoSpaceDN w:val="0"/>
              <w:adjustRightInd w:val="0"/>
              <w:rPr>
                <w:sz w:val="18"/>
                <w:szCs w:val="18"/>
              </w:rPr>
            </w:pPr>
            <w:r w:rsidRPr="00A7673F">
              <w:rPr>
                <w:sz w:val="18"/>
                <w:szCs w:val="18"/>
              </w:rPr>
              <w:t>Администрация Мошковского сельсовета Бековского района Пензенской области</w:t>
            </w:r>
          </w:p>
        </w:tc>
        <w:tc>
          <w:tcPr>
            <w:tcW w:w="851" w:type="dxa"/>
          </w:tcPr>
          <w:p w:rsidR="00A7673F" w:rsidRPr="00A7673F" w:rsidRDefault="00A7673F" w:rsidP="00A7673F">
            <w:pPr>
              <w:autoSpaceDE w:val="0"/>
              <w:autoSpaceDN w:val="0"/>
              <w:adjustRightInd w:val="0"/>
              <w:jc w:val="center"/>
              <w:rPr>
                <w:sz w:val="18"/>
                <w:szCs w:val="18"/>
              </w:rPr>
            </w:pPr>
            <w:r w:rsidRPr="00A7673F">
              <w:rPr>
                <w:sz w:val="18"/>
                <w:szCs w:val="18"/>
              </w:rPr>
              <w:t>2019</w:t>
            </w:r>
          </w:p>
        </w:tc>
        <w:tc>
          <w:tcPr>
            <w:tcW w:w="1081" w:type="dxa"/>
            <w:tcBorders>
              <w:top w:val="single" w:sz="4" w:space="0" w:color="auto"/>
              <w:bottom w:val="single" w:sz="4" w:space="0" w:color="auto"/>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1658,630</w:t>
            </w:r>
          </w:p>
        </w:tc>
        <w:tc>
          <w:tcPr>
            <w:tcW w:w="1029" w:type="dxa"/>
            <w:tcBorders>
              <w:top w:val="single" w:sz="4" w:space="0" w:color="auto"/>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1658,630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rHeight w:val="93"/>
          <w:tblCellSpacing w:w="5" w:type="nil"/>
          <w:jc w:val="center"/>
        </w:trPr>
        <w:tc>
          <w:tcPr>
            <w:tcW w:w="328" w:type="dxa"/>
            <w:vMerge/>
          </w:tcPr>
          <w:p w:rsidR="00A7673F" w:rsidRPr="00A7673F" w:rsidRDefault="00A7673F" w:rsidP="00A7673F">
            <w:pPr>
              <w:autoSpaceDE w:val="0"/>
              <w:autoSpaceDN w:val="0"/>
              <w:adjustRightInd w:val="0"/>
              <w:jc w:val="center"/>
              <w:rPr>
                <w:sz w:val="18"/>
                <w:szCs w:val="18"/>
              </w:rPr>
            </w:pPr>
          </w:p>
        </w:tc>
        <w:tc>
          <w:tcPr>
            <w:tcW w:w="1177" w:type="dxa"/>
            <w:gridSpan w:val="3"/>
            <w:vMerge/>
          </w:tcPr>
          <w:p w:rsidR="00A7673F" w:rsidRPr="00A7673F" w:rsidRDefault="00A7673F" w:rsidP="00A7673F">
            <w:pPr>
              <w:autoSpaceDE w:val="0"/>
              <w:autoSpaceDN w:val="0"/>
              <w:adjustRightInd w:val="0"/>
              <w:rPr>
                <w:sz w:val="18"/>
                <w:szCs w:val="18"/>
              </w:rPr>
            </w:pPr>
          </w:p>
        </w:tc>
        <w:tc>
          <w:tcPr>
            <w:tcW w:w="1225" w:type="dxa"/>
            <w:gridSpan w:val="2"/>
            <w:vMerge/>
          </w:tcPr>
          <w:p w:rsidR="00A7673F" w:rsidRPr="00A7673F" w:rsidRDefault="00A7673F" w:rsidP="00A7673F">
            <w:pPr>
              <w:autoSpaceDE w:val="0"/>
              <w:autoSpaceDN w:val="0"/>
              <w:adjustRightInd w:val="0"/>
              <w:jc w:val="center"/>
              <w:rPr>
                <w:sz w:val="18"/>
                <w:szCs w:val="18"/>
              </w:rPr>
            </w:pPr>
          </w:p>
        </w:tc>
        <w:tc>
          <w:tcPr>
            <w:tcW w:w="851" w:type="dxa"/>
          </w:tcPr>
          <w:p w:rsidR="00A7673F" w:rsidRPr="00A7673F" w:rsidRDefault="00A7673F" w:rsidP="00A7673F">
            <w:pPr>
              <w:autoSpaceDE w:val="0"/>
              <w:autoSpaceDN w:val="0"/>
              <w:adjustRightInd w:val="0"/>
              <w:jc w:val="center"/>
              <w:rPr>
                <w:sz w:val="18"/>
                <w:szCs w:val="18"/>
              </w:rPr>
            </w:pPr>
            <w:r w:rsidRPr="00A7673F">
              <w:rPr>
                <w:sz w:val="18"/>
                <w:szCs w:val="18"/>
              </w:rPr>
              <w:t>2020</w:t>
            </w:r>
          </w:p>
        </w:tc>
        <w:tc>
          <w:tcPr>
            <w:tcW w:w="1081" w:type="dxa"/>
            <w:tcBorders>
              <w:top w:val="single" w:sz="4" w:space="0" w:color="auto"/>
              <w:bottom w:val="nil"/>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1838,706</w:t>
            </w:r>
          </w:p>
        </w:tc>
        <w:tc>
          <w:tcPr>
            <w:tcW w:w="1029" w:type="dxa"/>
            <w:tcBorders>
              <w:top w:val="single" w:sz="4" w:space="0" w:color="auto"/>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1838,706</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rHeight w:val="232"/>
          <w:tblCellSpacing w:w="5" w:type="nil"/>
          <w:jc w:val="center"/>
        </w:trPr>
        <w:tc>
          <w:tcPr>
            <w:tcW w:w="328" w:type="dxa"/>
            <w:vMerge/>
          </w:tcPr>
          <w:p w:rsidR="00A7673F" w:rsidRPr="00A7673F" w:rsidRDefault="00A7673F" w:rsidP="00A7673F">
            <w:pPr>
              <w:autoSpaceDE w:val="0"/>
              <w:autoSpaceDN w:val="0"/>
              <w:adjustRightInd w:val="0"/>
              <w:jc w:val="center"/>
              <w:rPr>
                <w:sz w:val="18"/>
                <w:szCs w:val="18"/>
              </w:rPr>
            </w:pPr>
          </w:p>
        </w:tc>
        <w:tc>
          <w:tcPr>
            <w:tcW w:w="1177" w:type="dxa"/>
            <w:gridSpan w:val="3"/>
            <w:vMerge/>
          </w:tcPr>
          <w:p w:rsidR="00A7673F" w:rsidRPr="00A7673F" w:rsidRDefault="00A7673F" w:rsidP="00A7673F">
            <w:pPr>
              <w:autoSpaceDE w:val="0"/>
              <w:autoSpaceDN w:val="0"/>
              <w:adjustRightInd w:val="0"/>
              <w:rPr>
                <w:sz w:val="18"/>
                <w:szCs w:val="18"/>
              </w:rPr>
            </w:pPr>
          </w:p>
        </w:tc>
        <w:tc>
          <w:tcPr>
            <w:tcW w:w="1225" w:type="dxa"/>
            <w:gridSpan w:val="2"/>
            <w:vMerge/>
          </w:tcPr>
          <w:p w:rsidR="00A7673F" w:rsidRPr="00A7673F" w:rsidRDefault="00A7673F" w:rsidP="00A7673F">
            <w:pPr>
              <w:autoSpaceDE w:val="0"/>
              <w:autoSpaceDN w:val="0"/>
              <w:adjustRightInd w:val="0"/>
              <w:jc w:val="center"/>
              <w:rPr>
                <w:sz w:val="18"/>
                <w:szCs w:val="18"/>
              </w:rPr>
            </w:pPr>
          </w:p>
        </w:tc>
        <w:tc>
          <w:tcPr>
            <w:tcW w:w="851" w:type="dxa"/>
          </w:tcPr>
          <w:p w:rsidR="00A7673F" w:rsidRPr="00A7673F" w:rsidRDefault="00A7673F" w:rsidP="00A7673F">
            <w:pPr>
              <w:autoSpaceDE w:val="0"/>
              <w:autoSpaceDN w:val="0"/>
              <w:adjustRightInd w:val="0"/>
              <w:jc w:val="center"/>
              <w:rPr>
                <w:sz w:val="18"/>
                <w:szCs w:val="18"/>
              </w:rPr>
            </w:pPr>
            <w:r w:rsidRPr="00A7673F">
              <w:rPr>
                <w:sz w:val="18"/>
                <w:szCs w:val="18"/>
              </w:rPr>
              <w:t>2021</w:t>
            </w:r>
          </w:p>
        </w:tc>
        <w:tc>
          <w:tcPr>
            <w:tcW w:w="1081" w:type="dxa"/>
            <w:tcBorders>
              <w:top w:val="single" w:sz="4" w:space="0" w:color="auto"/>
              <w:bottom w:val="nil"/>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654,661</w:t>
            </w:r>
          </w:p>
        </w:tc>
        <w:tc>
          <w:tcPr>
            <w:tcW w:w="1029" w:type="dxa"/>
            <w:tcBorders>
              <w:top w:val="single" w:sz="4" w:space="0" w:color="auto"/>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654,661</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rHeight w:val="200"/>
          <w:tblCellSpacing w:w="5" w:type="nil"/>
          <w:jc w:val="center"/>
        </w:trPr>
        <w:tc>
          <w:tcPr>
            <w:tcW w:w="328" w:type="dxa"/>
            <w:vMerge/>
          </w:tcPr>
          <w:p w:rsidR="00A7673F" w:rsidRPr="00A7673F" w:rsidRDefault="00A7673F" w:rsidP="00A7673F">
            <w:pPr>
              <w:autoSpaceDE w:val="0"/>
              <w:autoSpaceDN w:val="0"/>
              <w:adjustRightInd w:val="0"/>
              <w:jc w:val="center"/>
              <w:rPr>
                <w:sz w:val="18"/>
                <w:szCs w:val="18"/>
              </w:rPr>
            </w:pPr>
          </w:p>
        </w:tc>
        <w:tc>
          <w:tcPr>
            <w:tcW w:w="1177" w:type="dxa"/>
            <w:gridSpan w:val="3"/>
            <w:vMerge/>
          </w:tcPr>
          <w:p w:rsidR="00A7673F" w:rsidRPr="00A7673F" w:rsidRDefault="00A7673F" w:rsidP="00A7673F">
            <w:pPr>
              <w:autoSpaceDE w:val="0"/>
              <w:autoSpaceDN w:val="0"/>
              <w:adjustRightInd w:val="0"/>
              <w:rPr>
                <w:sz w:val="18"/>
                <w:szCs w:val="18"/>
              </w:rPr>
            </w:pPr>
          </w:p>
        </w:tc>
        <w:tc>
          <w:tcPr>
            <w:tcW w:w="1225" w:type="dxa"/>
            <w:gridSpan w:val="2"/>
            <w:vMerge/>
          </w:tcPr>
          <w:p w:rsidR="00A7673F" w:rsidRPr="00A7673F" w:rsidRDefault="00A7673F" w:rsidP="00A7673F">
            <w:pPr>
              <w:autoSpaceDE w:val="0"/>
              <w:autoSpaceDN w:val="0"/>
              <w:adjustRightInd w:val="0"/>
              <w:jc w:val="center"/>
              <w:rPr>
                <w:sz w:val="18"/>
                <w:szCs w:val="18"/>
              </w:rPr>
            </w:pPr>
          </w:p>
        </w:tc>
        <w:tc>
          <w:tcPr>
            <w:tcW w:w="851" w:type="dxa"/>
          </w:tcPr>
          <w:p w:rsidR="00A7673F" w:rsidRPr="00A7673F" w:rsidRDefault="00A7673F" w:rsidP="00A7673F">
            <w:pPr>
              <w:autoSpaceDE w:val="0"/>
              <w:autoSpaceDN w:val="0"/>
              <w:adjustRightInd w:val="0"/>
              <w:jc w:val="center"/>
              <w:rPr>
                <w:sz w:val="18"/>
                <w:szCs w:val="18"/>
              </w:rPr>
            </w:pPr>
            <w:r w:rsidRPr="00A7673F">
              <w:rPr>
                <w:sz w:val="18"/>
                <w:szCs w:val="18"/>
              </w:rPr>
              <w:t>2022</w:t>
            </w:r>
          </w:p>
        </w:tc>
        <w:tc>
          <w:tcPr>
            <w:tcW w:w="1081" w:type="dxa"/>
            <w:tcBorders>
              <w:top w:val="single" w:sz="4" w:space="0" w:color="auto"/>
              <w:bottom w:val="nil"/>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595,614</w:t>
            </w:r>
          </w:p>
        </w:tc>
        <w:tc>
          <w:tcPr>
            <w:tcW w:w="1029" w:type="dxa"/>
            <w:tcBorders>
              <w:top w:val="single" w:sz="4" w:space="0" w:color="auto"/>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595,614</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rHeight w:val="203"/>
          <w:tblCellSpacing w:w="5" w:type="nil"/>
          <w:jc w:val="center"/>
        </w:trPr>
        <w:tc>
          <w:tcPr>
            <w:tcW w:w="328" w:type="dxa"/>
            <w:vMerge/>
          </w:tcPr>
          <w:p w:rsidR="00A7673F" w:rsidRPr="00A7673F" w:rsidRDefault="00A7673F" w:rsidP="00A7673F">
            <w:pPr>
              <w:autoSpaceDE w:val="0"/>
              <w:autoSpaceDN w:val="0"/>
              <w:adjustRightInd w:val="0"/>
              <w:jc w:val="center"/>
              <w:rPr>
                <w:sz w:val="18"/>
                <w:szCs w:val="18"/>
              </w:rPr>
            </w:pPr>
          </w:p>
        </w:tc>
        <w:tc>
          <w:tcPr>
            <w:tcW w:w="1177" w:type="dxa"/>
            <w:gridSpan w:val="3"/>
            <w:vMerge/>
          </w:tcPr>
          <w:p w:rsidR="00A7673F" w:rsidRPr="00A7673F" w:rsidRDefault="00A7673F" w:rsidP="00A7673F">
            <w:pPr>
              <w:autoSpaceDE w:val="0"/>
              <w:autoSpaceDN w:val="0"/>
              <w:adjustRightInd w:val="0"/>
              <w:jc w:val="center"/>
              <w:rPr>
                <w:sz w:val="18"/>
                <w:szCs w:val="18"/>
              </w:rPr>
            </w:pPr>
          </w:p>
        </w:tc>
        <w:tc>
          <w:tcPr>
            <w:tcW w:w="1225" w:type="dxa"/>
            <w:gridSpan w:val="2"/>
            <w:vMerge/>
          </w:tcPr>
          <w:p w:rsidR="00A7673F" w:rsidRPr="00A7673F" w:rsidRDefault="00A7673F" w:rsidP="00A7673F">
            <w:pPr>
              <w:autoSpaceDE w:val="0"/>
              <w:autoSpaceDN w:val="0"/>
              <w:adjustRightInd w:val="0"/>
              <w:jc w:val="center"/>
              <w:rPr>
                <w:sz w:val="18"/>
                <w:szCs w:val="18"/>
              </w:rPr>
            </w:pPr>
          </w:p>
        </w:tc>
        <w:tc>
          <w:tcPr>
            <w:tcW w:w="851" w:type="dxa"/>
          </w:tcPr>
          <w:p w:rsidR="00A7673F" w:rsidRPr="00A7673F" w:rsidRDefault="00A7673F" w:rsidP="00A7673F">
            <w:pPr>
              <w:autoSpaceDE w:val="0"/>
              <w:autoSpaceDN w:val="0"/>
              <w:adjustRightInd w:val="0"/>
              <w:jc w:val="center"/>
              <w:rPr>
                <w:sz w:val="18"/>
                <w:szCs w:val="18"/>
              </w:rPr>
            </w:pPr>
            <w:r w:rsidRPr="00A7673F">
              <w:rPr>
                <w:sz w:val="18"/>
                <w:szCs w:val="18"/>
              </w:rPr>
              <w:t>2023</w:t>
            </w:r>
          </w:p>
        </w:tc>
        <w:tc>
          <w:tcPr>
            <w:tcW w:w="1081" w:type="dxa"/>
            <w:tcBorders>
              <w:top w:val="single" w:sz="4" w:space="0" w:color="auto"/>
              <w:bottom w:val="nil"/>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595,614</w:t>
            </w:r>
          </w:p>
        </w:tc>
        <w:tc>
          <w:tcPr>
            <w:tcW w:w="1029" w:type="dxa"/>
            <w:tcBorders>
              <w:top w:val="single" w:sz="4" w:space="0" w:color="auto"/>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595,614</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rHeight w:val="191"/>
          <w:tblCellSpacing w:w="5" w:type="nil"/>
          <w:jc w:val="center"/>
        </w:trPr>
        <w:tc>
          <w:tcPr>
            <w:tcW w:w="328" w:type="dxa"/>
            <w:vMerge/>
          </w:tcPr>
          <w:p w:rsidR="00A7673F" w:rsidRPr="00A7673F" w:rsidRDefault="00A7673F" w:rsidP="00A7673F">
            <w:pPr>
              <w:autoSpaceDE w:val="0"/>
              <w:autoSpaceDN w:val="0"/>
              <w:adjustRightInd w:val="0"/>
              <w:jc w:val="center"/>
              <w:rPr>
                <w:sz w:val="18"/>
                <w:szCs w:val="18"/>
              </w:rPr>
            </w:pPr>
          </w:p>
        </w:tc>
        <w:tc>
          <w:tcPr>
            <w:tcW w:w="1177" w:type="dxa"/>
            <w:gridSpan w:val="3"/>
            <w:vMerge/>
          </w:tcPr>
          <w:p w:rsidR="00A7673F" w:rsidRPr="00A7673F" w:rsidRDefault="00A7673F" w:rsidP="00A7673F">
            <w:pPr>
              <w:autoSpaceDE w:val="0"/>
              <w:autoSpaceDN w:val="0"/>
              <w:adjustRightInd w:val="0"/>
              <w:jc w:val="center"/>
              <w:rPr>
                <w:sz w:val="18"/>
                <w:szCs w:val="18"/>
              </w:rPr>
            </w:pPr>
          </w:p>
        </w:tc>
        <w:tc>
          <w:tcPr>
            <w:tcW w:w="1225" w:type="dxa"/>
            <w:gridSpan w:val="2"/>
            <w:vMerge/>
          </w:tcPr>
          <w:p w:rsidR="00A7673F" w:rsidRPr="00A7673F" w:rsidRDefault="00A7673F" w:rsidP="00A7673F">
            <w:pPr>
              <w:autoSpaceDE w:val="0"/>
              <w:autoSpaceDN w:val="0"/>
              <w:adjustRightInd w:val="0"/>
              <w:jc w:val="center"/>
              <w:rPr>
                <w:sz w:val="18"/>
                <w:szCs w:val="18"/>
              </w:rPr>
            </w:pPr>
          </w:p>
        </w:tc>
        <w:tc>
          <w:tcPr>
            <w:tcW w:w="851" w:type="dxa"/>
          </w:tcPr>
          <w:p w:rsidR="00A7673F" w:rsidRPr="00A7673F" w:rsidRDefault="00A7673F" w:rsidP="00A7673F">
            <w:pPr>
              <w:autoSpaceDE w:val="0"/>
              <w:autoSpaceDN w:val="0"/>
              <w:adjustRightInd w:val="0"/>
              <w:jc w:val="center"/>
              <w:rPr>
                <w:sz w:val="18"/>
                <w:szCs w:val="18"/>
              </w:rPr>
            </w:pPr>
            <w:r w:rsidRPr="00A7673F">
              <w:rPr>
                <w:sz w:val="18"/>
                <w:szCs w:val="18"/>
              </w:rPr>
              <w:t>2024</w:t>
            </w:r>
          </w:p>
        </w:tc>
        <w:tc>
          <w:tcPr>
            <w:tcW w:w="1081" w:type="dxa"/>
            <w:tcBorders>
              <w:top w:val="single" w:sz="4" w:space="0" w:color="auto"/>
              <w:bottom w:val="single" w:sz="4" w:space="0" w:color="auto"/>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595,614</w:t>
            </w:r>
          </w:p>
        </w:tc>
        <w:tc>
          <w:tcPr>
            <w:tcW w:w="1029" w:type="dxa"/>
            <w:tcBorders>
              <w:top w:val="single" w:sz="4" w:space="0" w:color="auto"/>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595,614</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rHeight w:val="299"/>
          <w:tblCellSpacing w:w="5" w:type="nil"/>
          <w:jc w:val="center"/>
        </w:trPr>
        <w:tc>
          <w:tcPr>
            <w:tcW w:w="328" w:type="dxa"/>
            <w:vMerge/>
          </w:tcPr>
          <w:p w:rsidR="00A7673F" w:rsidRPr="00A7673F" w:rsidRDefault="00A7673F" w:rsidP="00A7673F">
            <w:pPr>
              <w:autoSpaceDE w:val="0"/>
              <w:autoSpaceDN w:val="0"/>
              <w:adjustRightInd w:val="0"/>
              <w:jc w:val="center"/>
              <w:rPr>
                <w:sz w:val="18"/>
                <w:szCs w:val="18"/>
              </w:rPr>
            </w:pPr>
          </w:p>
        </w:tc>
        <w:tc>
          <w:tcPr>
            <w:tcW w:w="1177" w:type="dxa"/>
            <w:gridSpan w:val="3"/>
            <w:vMerge/>
          </w:tcPr>
          <w:p w:rsidR="00A7673F" w:rsidRPr="00A7673F" w:rsidRDefault="00A7673F" w:rsidP="00A7673F">
            <w:pPr>
              <w:autoSpaceDE w:val="0"/>
              <w:autoSpaceDN w:val="0"/>
              <w:adjustRightInd w:val="0"/>
              <w:jc w:val="center"/>
              <w:rPr>
                <w:sz w:val="18"/>
                <w:szCs w:val="18"/>
              </w:rPr>
            </w:pPr>
          </w:p>
        </w:tc>
        <w:tc>
          <w:tcPr>
            <w:tcW w:w="1225" w:type="dxa"/>
            <w:gridSpan w:val="2"/>
            <w:vMerge/>
          </w:tcPr>
          <w:p w:rsidR="00A7673F" w:rsidRPr="00A7673F" w:rsidRDefault="00A7673F" w:rsidP="00A7673F">
            <w:pPr>
              <w:autoSpaceDE w:val="0"/>
              <w:autoSpaceDN w:val="0"/>
              <w:adjustRightInd w:val="0"/>
              <w:jc w:val="center"/>
              <w:rPr>
                <w:sz w:val="18"/>
                <w:szCs w:val="18"/>
              </w:rPr>
            </w:pPr>
          </w:p>
        </w:tc>
        <w:tc>
          <w:tcPr>
            <w:tcW w:w="851" w:type="dxa"/>
          </w:tcPr>
          <w:p w:rsidR="00A7673F" w:rsidRPr="00A7673F" w:rsidRDefault="00A7673F" w:rsidP="00A7673F">
            <w:pPr>
              <w:autoSpaceDE w:val="0"/>
              <w:autoSpaceDN w:val="0"/>
              <w:adjustRightInd w:val="0"/>
              <w:jc w:val="center"/>
              <w:rPr>
                <w:sz w:val="18"/>
                <w:szCs w:val="18"/>
              </w:rPr>
            </w:pPr>
            <w:r w:rsidRPr="00A7673F">
              <w:rPr>
                <w:sz w:val="18"/>
                <w:szCs w:val="18"/>
              </w:rPr>
              <w:t>Итого</w:t>
            </w:r>
          </w:p>
        </w:tc>
        <w:tc>
          <w:tcPr>
            <w:tcW w:w="1081" w:type="dxa"/>
            <w:tcBorders>
              <w:top w:val="single" w:sz="4" w:space="0" w:color="auto"/>
              <w:bottom w:val="single" w:sz="4" w:space="0" w:color="auto"/>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5938,839</w:t>
            </w:r>
          </w:p>
        </w:tc>
        <w:tc>
          <w:tcPr>
            <w:tcW w:w="1029" w:type="dxa"/>
            <w:tcBorders>
              <w:top w:val="single" w:sz="4" w:space="0" w:color="auto"/>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5938,839</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rHeight w:val="145"/>
          <w:tblCellSpacing w:w="5" w:type="nil"/>
          <w:jc w:val="center"/>
        </w:trPr>
        <w:tc>
          <w:tcPr>
            <w:tcW w:w="2730" w:type="dxa"/>
            <w:gridSpan w:val="6"/>
            <w:vMerge w:val="restart"/>
          </w:tcPr>
          <w:p w:rsidR="00A7673F" w:rsidRPr="00A7673F" w:rsidRDefault="00A7673F" w:rsidP="00A7673F">
            <w:pPr>
              <w:autoSpaceDE w:val="0"/>
              <w:autoSpaceDN w:val="0"/>
              <w:adjustRightInd w:val="0"/>
              <w:rPr>
                <w:sz w:val="18"/>
                <w:szCs w:val="18"/>
              </w:rPr>
            </w:pPr>
            <w:r w:rsidRPr="00A7673F">
              <w:rPr>
                <w:sz w:val="18"/>
                <w:szCs w:val="18"/>
              </w:rPr>
              <w:t>Итого по подпрограмме № 1</w:t>
            </w:r>
          </w:p>
        </w:tc>
        <w:tc>
          <w:tcPr>
            <w:tcW w:w="851" w:type="dxa"/>
          </w:tcPr>
          <w:p w:rsidR="00A7673F" w:rsidRPr="00A7673F" w:rsidRDefault="00A7673F" w:rsidP="00A7673F">
            <w:pPr>
              <w:autoSpaceDE w:val="0"/>
              <w:autoSpaceDN w:val="0"/>
              <w:adjustRightInd w:val="0"/>
              <w:jc w:val="center"/>
              <w:rPr>
                <w:sz w:val="18"/>
                <w:szCs w:val="18"/>
              </w:rPr>
            </w:pPr>
            <w:r w:rsidRPr="00A7673F">
              <w:rPr>
                <w:sz w:val="18"/>
                <w:szCs w:val="18"/>
              </w:rPr>
              <w:t>2019</w:t>
            </w:r>
          </w:p>
        </w:tc>
        <w:tc>
          <w:tcPr>
            <w:tcW w:w="1081" w:type="dxa"/>
            <w:tcBorders>
              <w:top w:val="single" w:sz="4" w:space="0" w:color="auto"/>
              <w:bottom w:val="nil"/>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1658,630</w:t>
            </w:r>
          </w:p>
        </w:tc>
        <w:tc>
          <w:tcPr>
            <w:tcW w:w="1029" w:type="dxa"/>
            <w:tcBorders>
              <w:top w:val="single" w:sz="4" w:space="0" w:color="auto"/>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1658,630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rHeight w:val="211"/>
          <w:tblCellSpacing w:w="5" w:type="nil"/>
          <w:jc w:val="center"/>
        </w:trPr>
        <w:tc>
          <w:tcPr>
            <w:tcW w:w="2730" w:type="dxa"/>
            <w:gridSpan w:val="6"/>
            <w:vMerge/>
          </w:tcPr>
          <w:p w:rsidR="00A7673F" w:rsidRPr="00A7673F" w:rsidRDefault="00A7673F" w:rsidP="00A7673F">
            <w:pPr>
              <w:autoSpaceDE w:val="0"/>
              <w:autoSpaceDN w:val="0"/>
              <w:adjustRightInd w:val="0"/>
              <w:jc w:val="center"/>
              <w:rPr>
                <w:sz w:val="18"/>
                <w:szCs w:val="18"/>
              </w:rPr>
            </w:pPr>
          </w:p>
        </w:tc>
        <w:tc>
          <w:tcPr>
            <w:tcW w:w="851" w:type="dxa"/>
          </w:tcPr>
          <w:p w:rsidR="00A7673F" w:rsidRPr="00A7673F" w:rsidRDefault="00A7673F" w:rsidP="00A7673F">
            <w:pPr>
              <w:autoSpaceDE w:val="0"/>
              <w:autoSpaceDN w:val="0"/>
              <w:adjustRightInd w:val="0"/>
              <w:jc w:val="center"/>
              <w:rPr>
                <w:sz w:val="18"/>
                <w:szCs w:val="18"/>
              </w:rPr>
            </w:pPr>
            <w:r w:rsidRPr="00A7673F">
              <w:rPr>
                <w:sz w:val="18"/>
                <w:szCs w:val="18"/>
              </w:rPr>
              <w:t>2020</w:t>
            </w:r>
          </w:p>
        </w:tc>
        <w:tc>
          <w:tcPr>
            <w:tcW w:w="1081" w:type="dxa"/>
            <w:tcBorders>
              <w:top w:val="single" w:sz="4" w:space="0" w:color="auto"/>
              <w:bottom w:val="nil"/>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1838,706</w:t>
            </w:r>
          </w:p>
        </w:tc>
        <w:tc>
          <w:tcPr>
            <w:tcW w:w="1029" w:type="dxa"/>
            <w:tcBorders>
              <w:top w:val="single" w:sz="4" w:space="0" w:color="auto"/>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1838,706</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rHeight w:val="231"/>
          <w:tblCellSpacing w:w="5" w:type="nil"/>
          <w:jc w:val="center"/>
        </w:trPr>
        <w:tc>
          <w:tcPr>
            <w:tcW w:w="2730" w:type="dxa"/>
            <w:gridSpan w:val="6"/>
            <w:vMerge/>
          </w:tcPr>
          <w:p w:rsidR="00A7673F" w:rsidRPr="00A7673F" w:rsidRDefault="00A7673F" w:rsidP="00A7673F">
            <w:pPr>
              <w:autoSpaceDE w:val="0"/>
              <w:autoSpaceDN w:val="0"/>
              <w:adjustRightInd w:val="0"/>
              <w:jc w:val="center"/>
              <w:rPr>
                <w:sz w:val="18"/>
                <w:szCs w:val="18"/>
              </w:rPr>
            </w:pPr>
          </w:p>
        </w:tc>
        <w:tc>
          <w:tcPr>
            <w:tcW w:w="851" w:type="dxa"/>
          </w:tcPr>
          <w:p w:rsidR="00A7673F" w:rsidRPr="00A7673F" w:rsidRDefault="00A7673F" w:rsidP="00A7673F">
            <w:pPr>
              <w:autoSpaceDE w:val="0"/>
              <w:autoSpaceDN w:val="0"/>
              <w:adjustRightInd w:val="0"/>
              <w:jc w:val="center"/>
              <w:rPr>
                <w:sz w:val="18"/>
                <w:szCs w:val="18"/>
              </w:rPr>
            </w:pPr>
            <w:r w:rsidRPr="00A7673F">
              <w:rPr>
                <w:sz w:val="18"/>
                <w:szCs w:val="18"/>
              </w:rPr>
              <w:t>2021</w:t>
            </w:r>
          </w:p>
        </w:tc>
        <w:tc>
          <w:tcPr>
            <w:tcW w:w="1081" w:type="dxa"/>
            <w:tcBorders>
              <w:top w:val="single" w:sz="4" w:space="0" w:color="auto"/>
              <w:bottom w:val="nil"/>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654,661</w:t>
            </w:r>
          </w:p>
        </w:tc>
        <w:tc>
          <w:tcPr>
            <w:tcW w:w="1029" w:type="dxa"/>
            <w:tcBorders>
              <w:top w:val="single" w:sz="4" w:space="0" w:color="auto"/>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654,661</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rHeight w:val="169"/>
          <w:tblCellSpacing w:w="5" w:type="nil"/>
          <w:jc w:val="center"/>
        </w:trPr>
        <w:tc>
          <w:tcPr>
            <w:tcW w:w="2730" w:type="dxa"/>
            <w:gridSpan w:val="6"/>
            <w:vMerge/>
          </w:tcPr>
          <w:p w:rsidR="00A7673F" w:rsidRPr="00A7673F" w:rsidRDefault="00A7673F" w:rsidP="00A7673F">
            <w:pPr>
              <w:autoSpaceDE w:val="0"/>
              <w:autoSpaceDN w:val="0"/>
              <w:adjustRightInd w:val="0"/>
              <w:jc w:val="center"/>
              <w:rPr>
                <w:sz w:val="18"/>
                <w:szCs w:val="18"/>
              </w:rPr>
            </w:pPr>
          </w:p>
        </w:tc>
        <w:tc>
          <w:tcPr>
            <w:tcW w:w="851" w:type="dxa"/>
          </w:tcPr>
          <w:p w:rsidR="00A7673F" w:rsidRPr="00A7673F" w:rsidRDefault="00A7673F" w:rsidP="00A7673F">
            <w:pPr>
              <w:autoSpaceDE w:val="0"/>
              <w:autoSpaceDN w:val="0"/>
              <w:adjustRightInd w:val="0"/>
              <w:jc w:val="center"/>
              <w:rPr>
                <w:sz w:val="18"/>
                <w:szCs w:val="18"/>
              </w:rPr>
            </w:pPr>
            <w:r w:rsidRPr="00A7673F">
              <w:rPr>
                <w:sz w:val="18"/>
                <w:szCs w:val="18"/>
              </w:rPr>
              <w:t>2022</w:t>
            </w:r>
          </w:p>
        </w:tc>
        <w:tc>
          <w:tcPr>
            <w:tcW w:w="1081" w:type="dxa"/>
            <w:tcBorders>
              <w:top w:val="single" w:sz="4" w:space="0" w:color="auto"/>
              <w:bottom w:val="nil"/>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595,614</w:t>
            </w:r>
          </w:p>
        </w:tc>
        <w:tc>
          <w:tcPr>
            <w:tcW w:w="1029" w:type="dxa"/>
            <w:tcBorders>
              <w:top w:val="single" w:sz="4" w:space="0" w:color="auto"/>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595,614</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rHeight w:val="187"/>
          <w:tblCellSpacing w:w="5" w:type="nil"/>
          <w:jc w:val="center"/>
        </w:trPr>
        <w:tc>
          <w:tcPr>
            <w:tcW w:w="2730" w:type="dxa"/>
            <w:gridSpan w:val="6"/>
            <w:vMerge/>
          </w:tcPr>
          <w:p w:rsidR="00A7673F" w:rsidRPr="00A7673F" w:rsidRDefault="00A7673F" w:rsidP="00A7673F">
            <w:pPr>
              <w:autoSpaceDE w:val="0"/>
              <w:autoSpaceDN w:val="0"/>
              <w:adjustRightInd w:val="0"/>
              <w:jc w:val="center"/>
              <w:rPr>
                <w:sz w:val="18"/>
                <w:szCs w:val="18"/>
              </w:rPr>
            </w:pPr>
          </w:p>
        </w:tc>
        <w:tc>
          <w:tcPr>
            <w:tcW w:w="851" w:type="dxa"/>
          </w:tcPr>
          <w:p w:rsidR="00A7673F" w:rsidRPr="00A7673F" w:rsidRDefault="00A7673F" w:rsidP="00A7673F">
            <w:pPr>
              <w:autoSpaceDE w:val="0"/>
              <w:autoSpaceDN w:val="0"/>
              <w:adjustRightInd w:val="0"/>
              <w:jc w:val="center"/>
              <w:rPr>
                <w:sz w:val="18"/>
                <w:szCs w:val="18"/>
              </w:rPr>
            </w:pPr>
            <w:r w:rsidRPr="00A7673F">
              <w:rPr>
                <w:sz w:val="18"/>
                <w:szCs w:val="18"/>
              </w:rPr>
              <w:t>2023</w:t>
            </w:r>
          </w:p>
        </w:tc>
        <w:tc>
          <w:tcPr>
            <w:tcW w:w="1081" w:type="dxa"/>
            <w:tcBorders>
              <w:top w:val="single" w:sz="4" w:space="0" w:color="auto"/>
              <w:bottom w:val="nil"/>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595,614</w:t>
            </w:r>
          </w:p>
        </w:tc>
        <w:tc>
          <w:tcPr>
            <w:tcW w:w="1029" w:type="dxa"/>
            <w:tcBorders>
              <w:top w:val="single" w:sz="4" w:space="0" w:color="auto"/>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595,614</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rHeight w:val="191"/>
          <w:tblCellSpacing w:w="5" w:type="nil"/>
          <w:jc w:val="center"/>
        </w:trPr>
        <w:tc>
          <w:tcPr>
            <w:tcW w:w="2730" w:type="dxa"/>
            <w:gridSpan w:val="6"/>
            <w:vMerge/>
          </w:tcPr>
          <w:p w:rsidR="00A7673F" w:rsidRPr="00A7673F" w:rsidRDefault="00A7673F" w:rsidP="00A7673F">
            <w:pPr>
              <w:autoSpaceDE w:val="0"/>
              <w:autoSpaceDN w:val="0"/>
              <w:adjustRightInd w:val="0"/>
              <w:jc w:val="center"/>
              <w:rPr>
                <w:sz w:val="18"/>
                <w:szCs w:val="18"/>
              </w:rPr>
            </w:pPr>
          </w:p>
        </w:tc>
        <w:tc>
          <w:tcPr>
            <w:tcW w:w="851" w:type="dxa"/>
          </w:tcPr>
          <w:p w:rsidR="00A7673F" w:rsidRPr="00A7673F" w:rsidRDefault="00A7673F" w:rsidP="00A7673F">
            <w:pPr>
              <w:autoSpaceDE w:val="0"/>
              <w:autoSpaceDN w:val="0"/>
              <w:adjustRightInd w:val="0"/>
              <w:jc w:val="center"/>
              <w:rPr>
                <w:sz w:val="18"/>
                <w:szCs w:val="18"/>
              </w:rPr>
            </w:pPr>
            <w:r w:rsidRPr="00A7673F">
              <w:rPr>
                <w:sz w:val="18"/>
                <w:szCs w:val="18"/>
              </w:rPr>
              <w:t>2024</w:t>
            </w:r>
          </w:p>
        </w:tc>
        <w:tc>
          <w:tcPr>
            <w:tcW w:w="1081" w:type="dxa"/>
            <w:tcBorders>
              <w:top w:val="single" w:sz="4" w:space="0" w:color="auto"/>
              <w:bottom w:val="nil"/>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595,614</w:t>
            </w:r>
          </w:p>
        </w:tc>
        <w:tc>
          <w:tcPr>
            <w:tcW w:w="1029" w:type="dxa"/>
            <w:tcBorders>
              <w:top w:val="single" w:sz="4" w:space="0" w:color="auto"/>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595,614</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rHeight w:val="153"/>
          <w:tblCellSpacing w:w="5" w:type="nil"/>
          <w:jc w:val="center"/>
        </w:trPr>
        <w:tc>
          <w:tcPr>
            <w:tcW w:w="2730" w:type="dxa"/>
            <w:gridSpan w:val="6"/>
            <w:vMerge/>
          </w:tcPr>
          <w:p w:rsidR="00A7673F" w:rsidRPr="00A7673F" w:rsidRDefault="00A7673F" w:rsidP="00A7673F">
            <w:pPr>
              <w:autoSpaceDE w:val="0"/>
              <w:autoSpaceDN w:val="0"/>
              <w:adjustRightInd w:val="0"/>
              <w:jc w:val="center"/>
              <w:rPr>
                <w:sz w:val="18"/>
                <w:szCs w:val="18"/>
              </w:rPr>
            </w:pPr>
          </w:p>
        </w:tc>
        <w:tc>
          <w:tcPr>
            <w:tcW w:w="851" w:type="dxa"/>
          </w:tcPr>
          <w:p w:rsidR="00A7673F" w:rsidRPr="00A7673F" w:rsidRDefault="00A7673F" w:rsidP="00A7673F">
            <w:pPr>
              <w:autoSpaceDE w:val="0"/>
              <w:autoSpaceDN w:val="0"/>
              <w:adjustRightInd w:val="0"/>
              <w:jc w:val="center"/>
              <w:rPr>
                <w:sz w:val="18"/>
                <w:szCs w:val="18"/>
              </w:rPr>
            </w:pPr>
            <w:r w:rsidRPr="00A7673F">
              <w:rPr>
                <w:sz w:val="18"/>
                <w:szCs w:val="18"/>
              </w:rPr>
              <w:t>Итого</w:t>
            </w:r>
          </w:p>
        </w:tc>
        <w:tc>
          <w:tcPr>
            <w:tcW w:w="1081" w:type="dxa"/>
            <w:tcBorders>
              <w:top w:val="single" w:sz="4" w:space="0" w:color="auto"/>
              <w:bottom w:val="nil"/>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5938,839</w:t>
            </w:r>
          </w:p>
        </w:tc>
        <w:tc>
          <w:tcPr>
            <w:tcW w:w="1029" w:type="dxa"/>
            <w:tcBorders>
              <w:top w:val="single" w:sz="4" w:space="0" w:color="auto"/>
            </w:tcBorders>
          </w:tcPr>
          <w:p w:rsidR="00A7673F" w:rsidRPr="00A7673F" w:rsidRDefault="00A7673F" w:rsidP="00A7673F">
            <w:pPr>
              <w:pStyle w:val="ConsPlusCell"/>
              <w:jc w:val="center"/>
              <w:rPr>
                <w:rFonts w:ascii="Times New Roman" w:hAnsi="Times New Roman" w:cs="Times New Roman"/>
                <w:color w:val="000000"/>
                <w:sz w:val="18"/>
                <w:szCs w:val="18"/>
              </w:rPr>
            </w:pPr>
            <w:r w:rsidRPr="00A7673F">
              <w:rPr>
                <w:rFonts w:ascii="Times New Roman" w:hAnsi="Times New Roman" w:cs="Times New Roman"/>
                <w:color w:val="000000"/>
                <w:sz w:val="18"/>
                <w:szCs w:val="18"/>
              </w:rPr>
              <w:t>5938,839</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10473" w:type="dxa"/>
            <w:gridSpan w:val="14"/>
          </w:tcPr>
          <w:p w:rsidR="00A7673F" w:rsidRPr="00A7673F" w:rsidRDefault="00A7673F" w:rsidP="00A7673F">
            <w:pPr>
              <w:pStyle w:val="ConsPlusCell"/>
              <w:jc w:val="center"/>
              <w:rPr>
                <w:rFonts w:ascii="Times New Roman" w:hAnsi="Times New Roman" w:cs="Times New Roman"/>
                <w:bCs/>
                <w:iCs/>
                <w:color w:val="FF0000"/>
                <w:sz w:val="18"/>
                <w:szCs w:val="18"/>
              </w:rPr>
            </w:pPr>
            <w:r w:rsidRPr="00A7673F">
              <w:rPr>
                <w:rFonts w:ascii="Times New Roman" w:hAnsi="Times New Roman" w:cs="Times New Roman"/>
                <w:bCs/>
                <w:iCs/>
                <w:color w:val="000000"/>
                <w:sz w:val="18"/>
                <w:szCs w:val="18"/>
              </w:rPr>
              <w:t>Подпрограмма 2 «</w:t>
            </w:r>
            <w:r w:rsidRPr="00A7673F">
              <w:rPr>
                <w:rFonts w:ascii="Times New Roman" w:hAnsi="Times New Roman" w:cs="Times New Roman"/>
                <w:color w:val="000000"/>
                <w:sz w:val="18"/>
                <w:szCs w:val="18"/>
              </w:rPr>
              <w:t>Эффективное размещение заказов на поставку товаров, выполнение работ, оказание</w:t>
            </w:r>
            <w:r w:rsidRPr="00A7673F">
              <w:rPr>
                <w:rFonts w:ascii="Times New Roman" w:hAnsi="Times New Roman" w:cs="Times New Roman"/>
                <w:color w:val="FF0000"/>
                <w:sz w:val="18"/>
                <w:szCs w:val="18"/>
              </w:rPr>
              <w:t xml:space="preserve"> </w:t>
            </w:r>
            <w:r w:rsidRPr="00A7673F">
              <w:rPr>
                <w:rFonts w:ascii="Times New Roman" w:hAnsi="Times New Roman" w:cs="Times New Roman"/>
                <w:color w:val="000000"/>
                <w:sz w:val="18"/>
                <w:szCs w:val="18"/>
              </w:rPr>
              <w:t>услуг для муниципальных нужд Мошковского сельсовета Бековского района Пензенской области</w:t>
            </w:r>
            <w:r w:rsidRPr="00A7673F">
              <w:rPr>
                <w:rFonts w:ascii="Times New Roman" w:hAnsi="Times New Roman" w:cs="Times New Roman"/>
                <w:bCs/>
                <w:iCs/>
                <w:color w:val="000000"/>
                <w:sz w:val="18"/>
                <w:szCs w:val="18"/>
              </w:rPr>
              <w:t>»</w:t>
            </w:r>
          </w:p>
        </w:tc>
      </w:tr>
      <w:tr w:rsidR="00A7673F" w:rsidRPr="00A7673F" w:rsidTr="00DD49CB">
        <w:trPr>
          <w:tblCellSpacing w:w="5" w:type="nil"/>
          <w:jc w:val="center"/>
        </w:trPr>
        <w:tc>
          <w:tcPr>
            <w:tcW w:w="10473" w:type="dxa"/>
            <w:gridSpan w:val="14"/>
            <w:tcBorders>
              <w:bottom w:val="single" w:sz="4" w:space="0" w:color="auto"/>
            </w:tcBorders>
          </w:tcPr>
          <w:p w:rsidR="00A7673F" w:rsidRPr="00A7673F" w:rsidRDefault="00A7673F" w:rsidP="00A7673F">
            <w:pPr>
              <w:pStyle w:val="ConsPlusCell"/>
              <w:jc w:val="both"/>
              <w:rPr>
                <w:rFonts w:ascii="Times New Roman" w:hAnsi="Times New Roman" w:cs="Times New Roman"/>
                <w:sz w:val="18"/>
                <w:szCs w:val="18"/>
              </w:rPr>
            </w:pPr>
            <w:r w:rsidRPr="00A7673F">
              <w:rPr>
                <w:rFonts w:ascii="Times New Roman" w:hAnsi="Times New Roman" w:cs="Times New Roman"/>
                <w:sz w:val="18"/>
                <w:szCs w:val="18"/>
              </w:rPr>
              <w:t>Цель подпрограммы: Размещение заказов на поставки товаров, выполнение работ, оказание услуг для муниципальных нужд Мошковского сельсовета Бековского района Пензенской области в соответствии с действующим законодательством.</w:t>
            </w:r>
          </w:p>
        </w:tc>
      </w:tr>
      <w:tr w:rsidR="00A7673F" w:rsidRPr="00A7673F" w:rsidTr="00DD49CB">
        <w:trPr>
          <w:tblCellSpacing w:w="5" w:type="nil"/>
          <w:jc w:val="center"/>
        </w:trPr>
        <w:tc>
          <w:tcPr>
            <w:tcW w:w="10473" w:type="dxa"/>
            <w:gridSpan w:val="14"/>
            <w:tcBorders>
              <w:top w:val="single" w:sz="4" w:space="0" w:color="auto"/>
            </w:tcBorders>
          </w:tcPr>
          <w:p w:rsidR="00A7673F" w:rsidRPr="00A7673F" w:rsidRDefault="00A7673F" w:rsidP="00A7673F">
            <w:pPr>
              <w:pStyle w:val="ConsPlusCell"/>
              <w:jc w:val="both"/>
              <w:rPr>
                <w:rFonts w:ascii="Times New Roman" w:hAnsi="Times New Roman" w:cs="Times New Roman"/>
                <w:sz w:val="18"/>
                <w:szCs w:val="18"/>
              </w:rPr>
            </w:pPr>
            <w:r w:rsidRPr="00A7673F">
              <w:rPr>
                <w:rFonts w:ascii="Times New Roman" w:hAnsi="Times New Roman" w:cs="Times New Roman"/>
                <w:iCs/>
                <w:sz w:val="18"/>
                <w:szCs w:val="18"/>
              </w:rPr>
              <w:t xml:space="preserve">Задача: </w:t>
            </w:r>
            <w:r w:rsidRPr="00A7673F">
              <w:rPr>
                <w:rFonts w:ascii="Times New Roman" w:hAnsi="Times New Roman" w:cs="Times New Roman"/>
                <w:sz w:val="18"/>
                <w:szCs w:val="18"/>
              </w:rPr>
              <w:t>Передача полномочий по размещению муниципального заказа для муниципальных нужд Мошковского сельсовета Бековского района Пензенской области»</w:t>
            </w:r>
          </w:p>
        </w:tc>
      </w:tr>
      <w:tr w:rsidR="00A7673F" w:rsidRPr="00A7673F" w:rsidTr="00DD49CB">
        <w:trPr>
          <w:trHeight w:val="156"/>
          <w:tblCellSpacing w:w="5" w:type="nil"/>
          <w:jc w:val="center"/>
        </w:trPr>
        <w:tc>
          <w:tcPr>
            <w:tcW w:w="328" w:type="dxa"/>
            <w:vMerge w:val="restart"/>
            <w:tcBorders>
              <w:top w:val="single" w:sz="4" w:space="0" w:color="auto"/>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2.1.</w:t>
            </w:r>
          </w:p>
        </w:tc>
        <w:tc>
          <w:tcPr>
            <w:tcW w:w="1177" w:type="dxa"/>
            <w:gridSpan w:val="3"/>
            <w:vMerge w:val="restart"/>
            <w:tcBorders>
              <w:top w:val="single" w:sz="4" w:space="0" w:color="auto"/>
              <w:left w:val="single" w:sz="4" w:space="0" w:color="auto"/>
              <w:right w:val="single" w:sz="4" w:space="0" w:color="auto"/>
            </w:tcBorders>
          </w:tcPr>
          <w:p w:rsidR="00A7673F" w:rsidRPr="00A7673F" w:rsidRDefault="00A7673F" w:rsidP="00A7673F">
            <w:pPr>
              <w:autoSpaceDE w:val="0"/>
              <w:autoSpaceDN w:val="0"/>
              <w:adjustRightInd w:val="0"/>
              <w:rPr>
                <w:sz w:val="18"/>
                <w:szCs w:val="18"/>
              </w:rPr>
            </w:pPr>
            <w:r w:rsidRPr="00A7673F">
              <w:rPr>
                <w:sz w:val="18"/>
                <w:szCs w:val="18"/>
              </w:rPr>
              <w:t xml:space="preserve">Осуществление муниципальных закупок для муниципальных нужд Мошковского сельсовета </w:t>
            </w:r>
          </w:p>
        </w:tc>
        <w:tc>
          <w:tcPr>
            <w:tcW w:w="1225" w:type="dxa"/>
            <w:gridSpan w:val="2"/>
            <w:vMerge w:val="restart"/>
            <w:tcBorders>
              <w:top w:val="single" w:sz="4" w:space="0" w:color="auto"/>
              <w:left w:val="single" w:sz="4" w:space="0" w:color="auto"/>
              <w:right w:val="single" w:sz="4" w:space="0" w:color="auto"/>
            </w:tcBorders>
          </w:tcPr>
          <w:p w:rsidR="00A7673F" w:rsidRPr="00A7673F" w:rsidRDefault="00A7673F" w:rsidP="00A7673F">
            <w:pPr>
              <w:autoSpaceDE w:val="0"/>
              <w:autoSpaceDN w:val="0"/>
              <w:adjustRightInd w:val="0"/>
              <w:rPr>
                <w:sz w:val="18"/>
                <w:szCs w:val="18"/>
              </w:rPr>
            </w:pPr>
            <w:r w:rsidRPr="00A7673F">
              <w:rPr>
                <w:sz w:val="18"/>
                <w:szCs w:val="18"/>
              </w:rPr>
              <w:t>администрация Мошковского сельсовета Бековского района Пензенской области</w:t>
            </w: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Итого</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47,852</w:t>
            </w:r>
          </w:p>
        </w:tc>
        <w:tc>
          <w:tcPr>
            <w:tcW w:w="1029" w:type="dxa"/>
          </w:tcPr>
          <w:p w:rsidR="00A7673F" w:rsidRPr="00A7673F" w:rsidRDefault="00A7673F" w:rsidP="00A7673F">
            <w:pPr>
              <w:jc w:val="center"/>
              <w:rPr>
                <w:sz w:val="18"/>
                <w:szCs w:val="18"/>
              </w:rPr>
            </w:pPr>
            <w:r w:rsidRPr="00A7673F">
              <w:rPr>
                <w:sz w:val="18"/>
                <w:szCs w:val="18"/>
              </w:rPr>
              <w:t>47,852</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328"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177"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rPr>
                <w:sz w:val="18"/>
                <w:szCs w:val="18"/>
              </w:rPr>
            </w:pPr>
          </w:p>
        </w:tc>
        <w:tc>
          <w:tcPr>
            <w:tcW w:w="1225"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2019</w:t>
            </w:r>
          </w:p>
        </w:tc>
        <w:tc>
          <w:tcPr>
            <w:tcW w:w="1081" w:type="dxa"/>
            <w:tcBorders>
              <w:left w:val="single" w:sz="4" w:space="0" w:color="auto"/>
            </w:tcBorders>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5,952</w:t>
            </w:r>
          </w:p>
        </w:tc>
        <w:tc>
          <w:tcPr>
            <w:tcW w:w="1029" w:type="dxa"/>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5,952</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328"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177"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rPr>
                <w:sz w:val="18"/>
                <w:szCs w:val="18"/>
              </w:rPr>
            </w:pPr>
          </w:p>
        </w:tc>
        <w:tc>
          <w:tcPr>
            <w:tcW w:w="1225"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2020</w:t>
            </w:r>
          </w:p>
        </w:tc>
        <w:tc>
          <w:tcPr>
            <w:tcW w:w="1081" w:type="dxa"/>
            <w:tcBorders>
              <w:left w:val="single" w:sz="4" w:space="0" w:color="auto"/>
            </w:tcBorders>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1029" w:type="dxa"/>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328"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177"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rPr>
                <w:sz w:val="18"/>
                <w:szCs w:val="18"/>
              </w:rPr>
            </w:pPr>
          </w:p>
        </w:tc>
        <w:tc>
          <w:tcPr>
            <w:tcW w:w="1225"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2021</w:t>
            </w:r>
          </w:p>
        </w:tc>
        <w:tc>
          <w:tcPr>
            <w:tcW w:w="1081" w:type="dxa"/>
            <w:tcBorders>
              <w:left w:val="single" w:sz="4" w:space="0" w:color="auto"/>
            </w:tcBorders>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1029" w:type="dxa"/>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328"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177"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225"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2022</w:t>
            </w:r>
          </w:p>
        </w:tc>
        <w:tc>
          <w:tcPr>
            <w:tcW w:w="1081" w:type="dxa"/>
            <w:tcBorders>
              <w:left w:val="single" w:sz="4" w:space="0" w:color="auto"/>
            </w:tcBorders>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1029" w:type="dxa"/>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328"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177"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225"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2023</w:t>
            </w:r>
          </w:p>
        </w:tc>
        <w:tc>
          <w:tcPr>
            <w:tcW w:w="1081" w:type="dxa"/>
            <w:tcBorders>
              <w:left w:val="single" w:sz="4" w:space="0" w:color="auto"/>
            </w:tcBorders>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1029" w:type="dxa"/>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328"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177"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225"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2024</w:t>
            </w:r>
          </w:p>
        </w:tc>
        <w:tc>
          <w:tcPr>
            <w:tcW w:w="1081" w:type="dxa"/>
            <w:tcBorders>
              <w:left w:val="single" w:sz="4" w:space="0" w:color="auto"/>
            </w:tcBorders>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1029" w:type="dxa"/>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2730" w:type="dxa"/>
            <w:gridSpan w:val="6"/>
            <w:vMerge w:val="restart"/>
            <w:tcBorders>
              <w:left w:val="single" w:sz="4" w:space="0" w:color="auto"/>
              <w:right w:val="single" w:sz="4" w:space="0" w:color="auto"/>
            </w:tcBorders>
          </w:tcPr>
          <w:p w:rsidR="00A7673F" w:rsidRPr="00A7673F" w:rsidRDefault="00A7673F" w:rsidP="00A7673F">
            <w:pPr>
              <w:autoSpaceDE w:val="0"/>
              <w:autoSpaceDN w:val="0"/>
              <w:adjustRightInd w:val="0"/>
              <w:rPr>
                <w:sz w:val="18"/>
                <w:szCs w:val="18"/>
              </w:rPr>
            </w:pPr>
            <w:r w:rsidRPr="00A7673F">
              <w:rPr>
                <w:sz w:val="18"/>
                <w:szCs w:val="18"/>
              </w:rPr>
              <w:t>Итого по подпрограмме № 2</w:t>
            </w: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2019</w:t>
            </w:r>
          </w:p>
        </w:tc>
        <w:tc>
          <w:tcPr>
            <w:tcW w:w="1081" w:type="dxa"/>
            <w:tcBorders>
              <w:left w:val="single" w:sz="4" w:space="0" w:color="auto"/>
            </w:tcBorders>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5,952</w:t>
            </w:r>
          </w:p>
        </w:tc>
        <w:tc>
          <w:tcPr>
            <w:tcW w:w="1029" w:type="dxa"/>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5,952</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2020</w:t>
            </w:r>
          </w:p>
        </w:tc>
        <w:tc>
          <w:tcPr>
            <w:tcW w:w="1081" w:type="dxa"/>
            <w:tcBorders>
              <w:left w:val="single" w:sz="4" w:space="0" w:color="auto"/>
            </w:tcBorders>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1029" w:type="dxa"/>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2021</w:t>
            </w:r>
          </w:p>
        </w:tc>
        <w:tc>
          <w:tcPr>
            <w:tcW w:w="1081" w:type="dxa"/>
            <w:tcBorders>
              <w:left w:val="single" w:sz="4" w:space="0" w:color="auto"/>
            </w:tcBorders>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1029" w:type="dxa"/>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2022</w:t>
            </w:r>
          </w:p>
        </w:tc>
        <w:tc>
          <w:tcPr>
            <w:tcW w:w="1081" w:type="dxa"/>
            <w:tcBorders>
              <w:left w:val="single" w:sz="4" w:space="0" w:color="auto"/>
            </w:tcBorders>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1029" w:type="dxa"/>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2023</w:t>
            </w:r>
          </w:p>
        </w:tc>
        <w:tc>
          <w:tcPr>
            <w:tcW w:w="1081" w:type="dxa"/>
            <w:tcBorders>
              <w:left w:val="single" w:sz="4" w:space="0" w:color="auto"/>
            </w:tcBorders>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1029" w:type="dxa"/>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2024</w:t>
            </w:r>
          </w:p>
        </w:tc>
        <w:tc>
          <w:tcPr>
            <w:tcW w:w="1081" w:type="dxa"/>
            <w:tcBorders>
              <w:left w:val="single" w:sz="4" w:space="0" w:color="auto"/>
            </w:tcBorders>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1029" w:type="dxa"/>
            <w:vAlign w:val="center"/>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8,380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Итого</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47,852</w:t>
            </w:r>
          </w:p>
        </w:tc>
        <w:tc>
          <w:tcPr>
            <w:tcW w:w="1029" w:type="dxa"/>
          </w:tcPr>
          <w:p w:rsidR="00A7673F" w:rsidRPr="00A7673F" w:rsidRDefault="00A7673F" w:rsidP="00A7673F">
            <w:pPr>
              <w:jc w:val="center"/>
              <w:rPr>
                <w:sz w:val="18"/>
                <w:szCs w:val="18"/>
              </w:rPr>
            </w:pPr>
            <w:r w:rsidRPr="00A7673F">
              <w:rPr>
                <w:sz w:val="18"/>
                <w:szCs w:val="18"/>
              </w:rPr>
              <w:t>47,852</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10473" w:type="dxa"/>
            <w:gridSpan w:val="14"/>
            <w:tcBorders>
              <w:left w:val="single" w:sz="4" w:space="0" w:color="auto"/>
            </w:tcBorders>
          </w:tcPr>
          <w:p w:rsidR="00A7673F" w:rsidRPr="00A7673F" w:rsidRDefault="00A7673F" w:rsidP="00A7673F">
            <w:pPr>
              <w:autoSpaceDE w:val="0"/>
              <w:autoSpaceDN w:val="0"/>
              <w:adjustRightInd w:val="0"/>
              <w:rPr>
                <w:sz w:val="18"/>
                <w:szCs w:val="18"/>
              </w:rPr>
            </w:pPr>
            <w:r w:rsidRPr="00A7673F">
              <w:rPr>
                <w:color w:val="000000"/>
                <w:sz w:val="18"/>
                <w:szCs w:val="18"/>
              </w:rPr>
              <w:t xml:space="preserve">Подпрограмма 3. </w:t>
            </w:r>
            <w:r w:rsidRPr="00A7673F">
              <w:rPr>
                <w:spacing w:val="-2"/>
                <w:sz w:val="18"/>
                <w:szCs w:val="18"/>
              </w:rPr>
              <w:t>Осуществление градостроительной деятельности на территории Мошковского сельсовета Бековского района Пензенской области»</w:t>
            </w:r>
          </w:p>
        </w:tc>
      </w:tr>
      <w:tr w:rsidR="00A7673F" w:rsidRPr="00A7673F" w:rsidTr="00DD49CB">
        <w:trPr>
          <w:tblCellSpacing w:w="5" w:type="nil"/>
          <w:jc w:val="center"/>
        </w:trPr>
        <w:tc>
          <w:tcPr>
            <w:tcW w:w="10473" w:type="dxa"/>
            <w:gridSpan w:val="14"/>
            <w:tcBorders>
              <w:left w:val="single" w:sz="4" w:space="0" w:color="auto"/>
            </w:tcBorders>
          </w:tcPr>
          <w:p w:rsidR="00A7673F" w:rsidRPr="00A7673F" w:rsidRDefault="00A7673F" w:rsidP="00A7673F">
            <w:pPr>
              <w:autoSpaceDE w:val="0"/>
              <w:autoSpaceDN w:val="0"/>
              <w:adjustRightInd w:val="0"/>
              <w:rPr>
                <w:sz w:val="18"/>
                <w:szCs w:val="18"/>
              </w:rPr>
            </w:pPr>
            <w:r w:rsidRPr="00A7673F">
              <w:rPr>
                <w:sz w:val="18"/>
                <w:szCs w:val="18"/>
              </w:rPr>
              <w:t>Цель подпрограммы: Обеспечение осуществления отдельных полномочий по вопросам местного значения</w:t>
            </w:r>
          </w:p>
        </w:tc>
      </w:tr>
      <w:tr w:rsidR="00A7673F" w:rsidRPr="00A7673F" w:rsidTr="00DD49CB">
        <w:trPr>
          <w:tblCellSpacing w:w="5" w:type="nil"/>
          <w:jc w:val="center"/>
        </w:trPr>
        <w:tc>
          <w:tcPr>
            <w:tcW w:w="10473" w:type="dxa"/>
            <w:gridSpan w:val="14"/>
            <w:tcBorders>
              <w:left w:val="single" w:sz="4" w:space="0" w:color="auto"/>
            </w:tcBorders>
          </w:tcPr>
          <w:p w:rsidR="00A7673F" w:rsidRPr="00A7673F" w:rsidRDefault="00A7673F" w:rsidP="00A7673F">
            <w:pPr>
              <w:autoSpaceDE w:val="0"/>
              <w:autoSpaceDN w:val="0"/>
              <w:adjustRightInd w:val="0"/>
              <w:rPr>
                <w:sz w:val="18"/>
                <w:szCs w:val="18"/>
              </w:rPr>
            </w:pPr>
            <w:r w:rsidRPr="00A7673F">
              <w:rPr>
                <w:iCs/>
                <w:sz w:val="18"/>
                <w:szCs w:val="18"/>
              </w:rPr>
              <w:t xml:space="preserve">Задача: </w:t>
            </w:r>
            <w:r w:rsidRPr="00A7673F">
              <w:rPr>
                <w:sz w:val="18"/>
                <w:szCs w:val="18"/>
              </w:rPr>
              <w:t>- создание условий для исполнения переданных полномочий по утверждению генеральных планов поселения, правил землепользования и застройки, утверждению подготовленной на основе генеральных планов поселения документации по планировке территории, выдача разрешений на строительство, разрешений на ввод объектов в эксплуатацию, утверждению местных нормативов градостроительного проектирования поселений, резервирование и изъятие, в том числе путем выкупа, земельных участков в границах поселения для муниципальных нужд</w:t>
            </w:r>
          </w:p>
        </w:tc>
      </w:tr>
      <w:tr w:rsidR="00A7673F" w:rsidRPr="00A7673F" w:rsidTr="00DD49CB">
        <w:trPr>
          <w:tblCellSpacing w:w="5" w:type="nil"/>
          <w:jc w:val="center"/>
        </w:trPr>
        <w:tc>
          <w:tcPr>
            <w:tcW w:w="328" w:type="dxa"/>
            <w:vMerge w:val="restart"/>
            <w:tcBorders>
              <w:left w:val="single" w:sz="4" w:space="0" w:color="auto"/>
              <w:right w:val="single" w:sz="4" w:space="0" w:color="auto"/>
            </w:tcBorders>
          </w:tcPr>
          <w:p w:rsidR="00A7673F" w:rsidRPr="00A7673F" w:rsidRDefault="00A7673F" w:rsidP="00A7673F">
            <w:pPr>
              <w:autoSpaceDE w:val="0"/>
              <w:autoSpaceDN w:val="0"/>
              <w:adjustRightInd w:val="0"/>
              <w:rPr>
                <w:sz w:val="18"/>
                <w:szCs w:val="18"/>
              </w:rPr>
            </w:pPr>
            <w:r w:rsidRPr="00A7673F">
              <w:rPr>
                <w:sz w:val="18"/>
                <w:szCs w:val="18"/>
              </w:rPr>
              <w:t>3.1</w:t>
            </w:r>
          </w:p>
        </w:tc>
        <w:tc>
          <w:tcPr>
            <w:tcW w:w="893" w:type="dxa"/>
            <w:gridSpan w:val="2"/>
            <w:vMerge w:val="restart"/>
            <w:tcBorders>
              <w:left w:val="single" w:sz="4" w:space="0" w:color="auto"/>
              <w:right w:val="single" w:sz="4" w:space="0" w:color="auto"/>
            </w:tcBorders>
          </w:tcPr>
          <w:p w:rsidR="00A7673F" w:rsidRPr="00A7673F" w:rsidRDefault="00A7673F" w:rsidP="00A7673F">
            <w:pPr>
              <w:autoSpaceDE w:val="0"/>
              <w:autoSpaceDN w:val="0"/>
              <w:adjustRightInd w:val="0"/>
              <w:rPr>
                <w:sz w:val="18"/>
                <w:szCs w:val="18"/>
              </w:rPr>
            </w:pPr>
            <w:r w:rsidRPr="00A7673F">
              <w:rPr>
                <w:sz w:val="18"/>
                <w:szCs w:val="18"/>
              </w:rPr>
              <w:t>Обеспечение осуществления отдельных полномочий по вопросам местного значения</w:t>
            </w:r>
          </w:p>
        </w:tc>
        <w:tc>
          <w:tcPr>
            <w:tcW w:w="1509" w:type="dxa"/>
            <w:gridSpan w:val="3"/>
            <w:vMerge w:val="restart"/>
            <w:tcBorders>
              <w:left w:val="single" w:sz="4" w:space="0" w:color="auto"/>
              <w:right w:val="single" w:sz="4" w:space="0" w:color="auto"/>
            </w:tcBorders>
          </w:tcPr>
          <w:p w:rsidR="00A7673F" w:rsidRPr="00A7673F" w:rsidRDefault="00A7673F" w:rsidP="00A7673F">
            <w:pPr>
              <w:autoSpaceDE w:val="0"/>
              <w:autoSpaceDN w:val="0"/>
              <w:adjustRightInd w:val="0"/>
              <w:rPr>
                <w:sz w:val="18"/>
                <w:szCs w:val="18"/>
              </w:rPr>
            </w:pPr>
            <w:r w:rsidRPr="00A7673F">
              <w:rPr>
                <w:sz w:val="18"/>
                <w:szCs w:val="18"/>
              </w:rPr>
              <w:t>администрация Мошковского сельсовета Бековского района Пензенской области</w:t>
            </w: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Итого</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w:t>
            </w:r>
          </w:p>
        </w:tc>
        <w:tc>
          <w:tcPr>
            <w:tcW w:w="1029" w:type="dxa"/>
          </w:tcPr>
          <w:p w:rsidR="00A7673F" w:rsidRPr="00A7673F" w:rsidRDefault="00A7673F" w:rsidP="00A7673F">
            <w:pPr>
              <w:jc w:val="center"/>
              <w:rPr>
                <w:sz w:val="18"/>
                <w:szCs w:val="18"/>
              </w:rPr>
            </w:pPr>
            <w:r w:rsidRPr="00A7673F">
              <w:rPr>
                <w:sz w:val="18"/>
                <w:szCs w:val="18"/>
              </w:rPr>
              <w:t>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w:t>
            </w:r>
          </w:p>
        </w:tc>
      </w:tr>
      <w:tr w:rsidR="00A7673F" w:rsidRPr="00A7673F" w:rsidTr="00DD49CB">
        <w:trPr>
          <w:tblCellSpacing w:w="5" w:type="nil"/>
          <w:jc w:val="center"/>
        </w:trPr>
        <w:tc>
          <w:tcPr>
            <w:tcW w:w="328"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93"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509"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2019</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w:t>
            </w:r>
          </w:p>
        </w:tc>
        <w:tc>
          <w:tcPr>
            <w:tcW w:w="1029" w:type="dxa"/>
          </w:tcPr>
          <w:p w:rsidR="00A7673F" w:rsidRPr="00A7673F" w:rsidRDefault="00A7673F" w:rsidP="00A7673F">
            <w:pPr>
              <w:jc w:val="center"/>
              <w:rPr>
                <w:sz w:val="18"/>
                <w:szCs w:val="18"/>
              </w:rPr>
            </w:pPr>
            <w:r w:rsidRPr="00A7673F">
              <w:rPr>
                <w:sz w:val="18"/>
                <w:szCs w:val="18"/>
              </w:rPr>
              <w:t>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w:t>
            </w:r>
          </w:p>
        </w:tc>
      </w:tr>
      <w:tr w:rsidR="00A7673F" w:rsidRPr="00A7673F" w:rsidTr="00DD49CB">
        <w:trPr>
          <w:tblCellSpacing w:w="5" w:type="nil"/>
          <w:jc w:val="center"/>
        </w:trPr>
        <w:tc>
          <w:tcPr>
            <w:tcW w:w="328"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93"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509"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2020</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w:t>
            </w:r>
          </w:p>
        </w:tc>
        <w:tc>
          <w:tcPr>
            <w:tcW w:w="1029" w:type="dxa"/>
          </w:tcPr>
          <w:p w:rsidR="00A7673F" w:rsidRPr="00A7673F" w:rsidRDefault="00A7673F" w:rsidP="00A7673F">
            <w:pPr>
              <w:jc w:val="center"/>
              <w:rPr>
                <w:sz w:val="18"/>
                <w:szCs w:val="18"/>
              </w:rPr>
            </w:pPr>
            <w:r w:rsidRPr="00A7673F">
              <w:rPr>
                <w:sz w:val="18"/>
                <w:szCs w:val="18"/>
              </w:rPr>
              <w:t>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w:t>
            </w:r>
          </w:p>
        </w:tc>
      </w:tr>
      <w:tr w:rsidR="00A7673F" w:rsidRPr="00A7673F" w:rsidTr="00DD49CB">
        <w:trPr>
          <w:tblCellSpacing w:w="5" w:type="nil"/>
          <w:jc w:val="center"/>
        </w:trPr>
        <w:tc>
          <w:tcPr>
            <w:tcW w:w="328"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93"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509"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2021</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w:t>
            </w:r>
          </w:p>
        </w:tc>
        <w:tc>
          <w:tcPr>
            <w:tcW w:w="1029" w:type="dxa"/>
          </w:tcPr>
          <w:p w:rsidR="00A7673F" w:rsidRPr="00A7673F" w:rsidRDefault="00A7673F" w:rsidP="00A7673F">
            <w:pPr>
              <w:jc w:val="center"/>
              <w:rPr>
                <w:sz w:val="18"/>
                <w:szCs w:val="18"/>
              </w:rPr>
            </w:pPr>
            <w:r w:rsidRPr="00A7673F">
              <w:rPr>
                <w:sz w:val="18"/>
                <w:szCs w:val="18"/>
              </w:rPr>
              <w:t>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w:t>
            </w:r>
          </w:p>
        </w:tc>
      </w:tr>
      <w:tr w:rsidR="00A7673F" w:rsidRPr="00A7673F" w:rsidTr="00DD49CB">
        <w:trPr>
          <w:tblCellSpacing w:w="5" w:type="nil"/>
          <w:jc w:val="center"/>
        </w:trPr>
        <w:tc>
          <w:tcPr>
            <w:tcW w:w="328"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93"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509"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2022</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w:t>
            </w:r>
          </w:p>
        </w:tc>
        <w:tc>
          <w:tcPr>
            <w:tcW w:w="1029" w:type="dxa"/>
          </w:tcPr>
          <w:p w:rsidR="00A7673F" w:rsidRPr="00A7673F" w:rsidRDefault="00A7673F" w:rsidP="00A7673F">
            <w:pPr>
              <w:jc w:val="center"/>
              <w:rPr>
                <w:sz w:val="18"/>
                <w:szCs w:val="18"/>
              </w:rPr>
            </w:pPr>
            <w:r w:rsidRPr="00A7673F">
              <w:rPr>
                <w:sz w:val="18"/>
                <w:szCs w:val="18"/>
              </w:rPr>
              <w:t>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w:t>
            </w:r>
          </w:p>
        </w:tc>
      </w:tr>
      <w:tr w:rsidR="00A7673F" w:rsidRPr="00A7673F" w:rsidTr="00DD49CB">
        <w:trPr>
          <w:tblCellSpacing w:w="5" w:type="nil"/>
          <w:jc w:val="center"/>
        </w:trPr>
        <w:tc>
          <w:tcPr>
            <w:tcW w:w="328"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93"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509"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2023</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w:t>
            </w:r>
          </w:p>
        </w:tc>
        <w:tc>
          <w:tcPr>
            <w:tcW w:w="1029" w:type="dxa"/>
          </w:tcPr>
          <w:p w:rsidR="00A7673F" w:rsidRPr="00A7673F" w:rsidRDefault="00A7673F" w:rsidP="00A7673F">
            <w:pPr>
              <w:jc w:val="center"/>
              <w:rPr>
                <w:sz w:val="18"/>
                <w:szCs w:val="18"/>
              </w:rPr>
            </w:pPr>
            <w:r w:rsidRPr="00A7673F">
              <w:rPr>
                <w:sz w:val="18"/>
                <w:szCs w:val="18"/>
              </w:rPr>
              <w:t>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w:t>
            </w:r>
          </w:p>
        </w:tc>
      </w:tr>
      <w:tr w:rsidR="00A7673F" w:rsidRPr="00A7673F" w:rsidTr="00DD49CB">
        <w:trPr>
          <w:tblCellSpacing w:w="5" w:type="nil"/>
          <w:jc w:val="center"/>
        </w:trPr>
        <w:tc>
          <w:tcPr>
            <w:tcW w:w="328"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93"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509"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2024</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w:t>
            </w:r>
          </w:p>
        </w:tc>
        <w:tc>
          <w:tcPr>
            <w:tcW w:w="1029" w:type="dxa"/>
          </w:tcPr>
          <w:p w:rsidR="00A7673F" w:rsidRPr="00A7673F" w:rsidRDefault="00A7673F" w:rsidP="00A7673F">
            <w:pPr>
              <w:jc w:val="center"/>
              <w:rPr>
                <w:sz w:val="18"/>
                <w:szCs w:val="18"/>
              </w:rPr>
            </w:pPr>
            <w:r w:rsidRPr="00A7673F">
              <w:rPr>
                <w:sz w:val="18"/>
                <w:szCs w:val="18"/>
              </w:rPr>
              <w:t>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w:t>
            </w:r>
          </w:p>
        </w:tc>
      </w:tr>
      <w:tr w:rsidR="00A7673F" w:rsidRPr="00A7673F" w:rsidTr="00DD49CB">
        <w:trPr>
          <w:tblCellSpacing w:w="5" w:type="nil"/>
          <w:jc w:val="center"/>
        </w:trPr>
        <w:tc>
          <w:tcPr>
            <w:tcW w:w="2730" w:type="dxa"/>
            <w:gridSpan w:val="6"/>
            <w:vMerge w:val="restart"/>
            <w:tcBorders>
              <w:left w:val="single" w:sz="4" w:space="0" w:color="auto"/>
              <w:right w:val="single" w:sz="4" w:space="0" w:color="auto"/>
            </w:tcBorders>
          </w:tcPr>
          <w:p w:rsidR="00A7673F" w:rsidRPr="00A7673F" w:rsidRDefault="00A7673F" w:rsidP="00A7673F">
            <w:pPr>
              <w:autoSpaceDE w:val="0"/>
              <w:autoSpaceDN w:val="0"/>
              <w:adjustRightInd w:val="0"/>
              <w:rPr>
                <w:sz w:val="18"/>
                <w:szCs w:val="18"/>
              </w:rPr>
            </w:pPr>
            <w:r w:rsidRPr="00A7673F">
              <w:rPr>
                <w:sz w:val="18"/>
                <w:szCs w:val="18"/>
              </w:rPr>
              <w:t>Итого по подпрограмме № 3</w:t>
            </w: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2019</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w:t>
            </w:r>
          </w:p>
        </w:tc>
        <w:tc>
          <w:tcPr>
            <w:tcW w:w="1029" w:type="dxa"/>
          </w:tcPr>
          <w:p w:rsidR="00A7673F" w:rsidRPr="00A7673F" w:rsidRDefault="00A7673F" w:rsidP="00A7673F">
            <w:pPr>
              <w:jc w:val="center"/>
              <w:rPr>
                <w:sz w:val="18"/>
                <w:szCs w:val="18"/>
              </w:rPr>
            </w:pPr>
            <w:r w:rsidRPr="00A7673F">
              <w:rPr>
                <w:sz w:val="18"/>
                <w:szCs w:val="18"/>
              </w:rPr>
              <w:t>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2020</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w:t>
            </w:r>
          </w:p>
        </w:tc>
        <w:tc>
          <w:tcPr>
            <w:tcW w:w="1029" w:type="dxa"/>
          </w:tcPr>
          <w:p w:rsidR="00A7673F" w:rsidRPr="00A7673F" w:rsidRDefault="00A7673F" w:rsidP="00A7673F">
            <w:pPr>
              <w:jc w:val="center"/>
              <w:rPr>
                <w:sz w:val="18"/>
                <w:szCs w:val="18"/>
              </w:rPr>
            </w:pPr>
            <w:r w:rsidRPr="00A7673F">
              <w:rPr>
                <w:sz w:val="18"/>
                <w:szCs w:val="18"/>
              </w:rPr>
              <w:t>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2021</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w:t>
            </w:r>
          </w:p>
        </w:tc>
        <w:tc>
          <w:tcPr>
            <w:tcW w:w="1029" w:type="dxa"/>
          </w:tcPr>
          <w:p w:rsidR="00A7673F" w:rsidRPr="00A7673F" w:rsidRDefault="00A7673F" w:rsidP="00A7673F">
            <w:pPr>
              <w:jc w:val="center"/>
              <w:rPr>
                <w:sz w:val="18"/>
                <w:szCs w:val="18"/>
              </w:rPr>
            </w:pPr>
            <w:r w:rsidRPr="00A7673F">
              <w:rPr>
                <w:sz w:val="18"/>
                <w:szCs w:val="18"/>
              </w:rPr>
              <w:t>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2022</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w:t>
            </w:r>
          </w:p>
        </w:tc>
        <w:tc>
          <w:tcPr>
            <w:tcW w:w="1029" w:type="dxa"/>
          </w:tcPr>
          <w:p w:rsidR="00A7673F" w:rsidRPr="00A7673F" w:rsidRDefault="00A7673F" w:rsidP="00A7673F">
            <w:pPr>
              <w:jc w:val="center"/>
              <w:rPr>
                <w:sz w:val="18"/>
                <w:szCs w:val="18"/>
              </w:rPr>
            </w:pPr>
            <w:r w:rsidRPr="00A7673F">
              <w:rPr>
                <w:sz w:val="18"/>
                <w:szCs w:val="18"/>
              </w:rPr>
              <w:t>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2023</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w:t>
            </w:r>
          </w:p>
        </w:tc>
        <w:tc>
          <w:tcPr>
            <w:tcW w:w="1029" w:type="dxa"/>
          </w:tcPr>
          <w:p w:rsidR="00A7673F" w:rsidRPr="00A7673F" w:rsidRDefault="00A7673F" w:rsidP="00A7673F">
            <w:pPr>
              <w:jc w:val="center"/>
              <w:rPr>
                <w:sz w:val="18"/>
                <w:szCs w:val="18"/>
              </w:rPr>
            </w:pPr>
            <w:r w:rsidRPr="00A7673F">
              <w:rPr>
                <w:sz w:val="18"/>
                <w:szCs w:val="18"/>
              </w:rPr>
              <w:t>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2024</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w:t>
            </w:r>
          </w:p>
        </w:tc>
        <w:tc>
          <w:tcPr>
            <w:tcW w:w="1029" w:type="dxa"/>
          </w:tcPr>
          <w:p w:rsidR="00A7673F" w:rsidRPr="00A7673F" w:rsidRDefault="00A7673F" w:rsidP="00A7673F">
            <w:pPr>
              <w:jc w:val="center"/>
              <w:rPr>
                <w:sz w:val="18"/>
                <w:szCs w:val="18"/>
              </w:rPr>
            </w:pPr>
            <w:r w:rsidRPr="00A7673F">
              <w:rPr>
                <w:sz w:val="18"/>
                <w:szCs w:val="18"/>
              </w:rPr>
              <w:t>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Итого</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w:t>
            </w:r>
          </w:p>
        </w:tc>
        <w:tc>
          <w:tcPr>
            <w:tcW w:w="1029" w:type="dxa"/>
          </w:tcPr>
          <w:p w:rsidR="00A7673F" w:rsidRPr="00A7673F" w:rsidRDefault="00A7673F" w:rsidP="00A7673F">
            <w:pPr>
              <w:jc w:val="center"/>
              <w:rPr>
                <w:sz w:val="18"/>
                <w:szCs w:val="18"/>
              </w:rPr>
            </w:pPr>
            <w:r w:rsidRPr="00A7673F">
              <w:rPr>
                <w:sz w:val="18"/>
                <w:szCs w:val="18"/>
              </w:rPr>
              <w:t>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w:t>
            </w:r>
          </w:p>
        </w:tc>
      </w:tr>
      <w:tr w:rsidR="00A7673F" w:rsidRPr="00A7673F" w:rsidTr="00DD49CB">
        <w:trPr>
          <w:tblCellSpacing w:w="5" w:type="nil"/>
          <w:jc w:val="center"/>
        </w:trPr>
        <w:tc>
          <w:tcPr>
            <w:tcW w:w="10473" w:type="dxa"/>
            <w:gridSpan w:val="14"/>
            <w:tcBorders>
              <w:left w:val="single" w:sz="4" w:space="0" w:color="auto"/>
            </w:tcBorders>
          </w:tcPr>
          <w:p w:rsidR="00A7673F" w:rsidRPr="00A7673F" w:rsidRDefault="00A7673F" w:rsidP="00A7673F">
            <w:pPr>
              <w:autoSpaceDE w:val="0"/>
              <w:autoSpaceDN w:val="0"/>
              <w:adjustRightInd w:val="0"/>
              <w:rPr>
                <w:sz w:val="18"/>
                <w:szCs w:val="18"/>
              </w:rPr>
            </w:pPr>
            <w:r w:rsidRPr="00A7673F">
              <w:rPr>
                <w:color w:val="000000"/>
                <w:sz w:val="18"/>
                <w:szCs w:val="18"/>
              </w:rPr>
              <w:t xml:space="preserve">Подпрограмма 4. </w:t>
            </w:r>
            <w:r w:rsidRPr="00A7673F">
              <w:rPr>
                <w:sz w:val="18"/>
                <w:szCs w:val="18"/>
              </w:rPr>
              <w:t>Социальная поддержка граждан Мошковского сельсовета Бековского района Пензенской области</w:t>
            </w:r>
          </w:p>
        </w:tc>
      </w:tr>
      <w:tr w:rsidR="00A7673F" w:rsidRPr="00A7673F" w:rsidTr="00DD49CB">
        <w:trPr>
          <w:tblCellSpacing w:w="5" w:type="nil"/>
          <w:jc w:val="center"/>
        </w:trPr>
        <w:tc>
          <w:tcPr>
            <w:tcW w:w="10473" w:type="dxa"/>
            <w:gridSpan w:val="14"/>
            <w:tcBorders>
              <w:left w:val="single" w:sz="4" w:space="0" w:color="auto"/>
            </w:tcBorders>
          </w:tcPr>
          <w:p w:rsidR="00A7673F" w:rsidRPr="00A7673F" w:rsidRDefault="00A7673F" w:rsidP="00A7673F">
            <w:pPr>
              <w:autoSpaceDE w:val="0"/>
              <w:autoSpaceDN w:val="0"/>
              <w:adjustRightInd w:val="0"/>
              <w:rPr>
                <w:sz w:val="18"/>
                <w:szCs w:val="18"/>
              </w:rPr>
            </w:pPr>
            <w:r w:rsidRPr="00A7673F">
              <w:rPr>
                <w:sz w:val="18"/>
                <w:szCs w:val="18"/>
              </w:rPr>
              <w:t>Цель подпрограммы: Улучшение материального положения муниципальных служащих Мошковского сельсовета Бековского района Пензенской области</w:t>
            </w:r>
          </w:p>
        </w:tc>
      </w:tr>
      <w:tr w:rsidR="00A7673F" w:rsidRPr="00A7673F" w:rsidTr="00DD49CB">
        <w:trPr>
          <w:tblCellSpacing w:w="5" w:type="nil"/>
          <w:jc w:val="center"/>
        </w:trPr>
        <w:tc>
          <w:tcPr>
            <w:tcW w:w="10473" w:type="dxa"/>
            <w:gridSpan w:val="14"/>
            <w:tcBorders>
              <w:left w:val="single" w:sz="4" w:space="0" w:color="auto"/>
            </w:tcBorders>
          </w:tcPr>
          <w:p w:rsidR="00A7673F" w:rsidRPr="00A7673F" w:rsidRDefault="00A7673F" w:rsidP="00A7673F">
            <w:pPr>
              <w:autoSpaceDE w:val="0"/>
              <w:autoSpaceDN w:val="0"/>
              <w:adjustRightInd w:val="0"/>
              <w:rPr>
                <w:sz w:val="18"/>
                <w:szCs w:val="18"/>
              </w:rPr>
            </w:pPr>
            <w:r w:rsidRPr="00A7673F">
              <w:rPr>
                <w:iCs/>
                <w:sz w:val="18"/>
                <w:szCs w:val="18"/>
              </w:rPr>
              <w:t xml:space="preserve">Задача: </w:t>
            </w:r>
            <w:r w:rsidRPr="00A7673F">
              <w:rPr>
                <w:sz w:val="18"/>
                <w:szCs w:val="18"/>
              </w:rPr>
              <w:t xml:space="preserve">Выполнение обязательств по предоставлению пенсии за выслугу лет муниципальным служащим Мошковского сельсовета Бековского района Пензенской области </w:t>
            </w:r>
          </w:p>
        </w:tc>
      </w:tr>
      <w:tr w:rsidR="00A7673F" w:rsidRPr="00A7673F" w:rsidTr="00DD49CB">
        <w:trPr>
          <w:tblCellSpacing w:w="5" w:type="nil"/>
          <w:jc w:val="center"/>
        </w:trPr>
        <w:tc>
          <w:tcPr>
            <w:tcW w:w="371" w:type="dxa"/>
            <w:gridSpan w:val="2"/>
            <w:vMerge w:val="restart"/>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4.1.</w:t>
            </w:r>
          </w:p>
        </w:tc>
        <w:tc>
          <w:tcPr>
            <w:tcW w:w="1223" w:type="dxa"/>
            <w:gridSpan w:val="3"/>
            <w:vMerge w:val="restart"/>
            <w:tcBorders>
              <w:left w:val="single" w:sz="4" w:space="0" w:color="auto"/>
              <w:right w:val="single" w:sz="4" w:space="0" w:color="auto"/>
            </w:tcBorders>
          </w:tcPr>
          <w:p w:rsidR="00A7673F" w:rsidRPr="00A7673F" w:rsidRDefault="00A7673F" w:rsidP="00A7673F">
            <w:pPr>
              <w:autoSpaceDE w:val="0"/>
              <w:autoSpaceDN w:val="0"/>
              <w:adjustRightInd w:val="0"/>
              <w:rPr>
                <w:sz w:val="18"/>
                <w:szCs w:val="18"/>
              </w:rPr>
            </w:pPr>
            <w:r w:rsidRPr="00A7673F">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1136" w:type="dxa"/>
            <w:vMerge w:val="restart"/>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администрация Мошковского сельсовета Бековского района Пензенской области</w:t>
            </w: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Итого</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53,219</w:t>
            </w:r>
          </w:p>
        </w:tc>
        <w:tc>
          <w:tcPr>
            <w:tcW w:w="1029" w:type="dxa"/>
          </w:tcPr>
          <w:p w:rsidR="00A7673F" w:rsidRPr="00A7673F" w:rsidRDefault="00A7673F" w:rsidP="00A7673F">
            <w:pPr>
              <w:jc w:val="center"/>
              <w:rPr>
                <w:sz w:val="18"/>
                <w:szCs w:val="18"/>
              </w:rPr>
            </w:pPr>
            <w:r w:rsidRPr="00A7673F">
              <w:rPr>
                <w:sz w:val="18"/>
                <w:szCs w:val="18"/>
              </w:rPr>
              <w:t>53,219</w:t>
            </w:r>
          </w:p>
        </w:tc>
        <w:tc>
          <w:tcPr>
            <w:tcW w:w="869" w:type="dxa"/>
            <w:gridSpan w:val="2"/>
          </w:tcPr>
          <w:p w:rsidR="00A7673F" w:rsidRPr="00A7673F" w:rsidRDefault="00A7673F" w:rsidP="00A7673F">
            <w:pPr>
              <w:autoSpaceDE w:val="0"/>
              <w:autoSpaceDN w:val="0"/>
              <w:adjustRightInd w:val="0"/>
              <w:jc w:val="center"/>
              <w:rPr>
                <w:sz w:val="18"/>
                <w:szCs w:val="18"/>
              </w:rPr>
            </w:pPr>
          </w:p>
        </w:tc>
        <w:tc>
          <w:tcPr>
            <w:tcW w:w="1150" w:type="dxa"/>
          </w:tcPr>
          <w:p w:rsidR="00A7673F" w:rsidRPr="00A7673F" w:rsidRDefault="00A7673F" w:rsidP="00A7673F">
            <w:pPr>
              <w:autoSpaceDE w:val="0"/>
              <w:autoSpaceDN w:val="0"/>
              <w:adjustRightInd w:val="0"/>
              <w:jc w:val="center"/>
              <w:rPr>
                <w:sz w:val="18"/>
                <w:szCs w:val="18"/>
              </w:rPr>
            </w:pPr>
          </w:p>
        </w:tc>
        <w:tc>
          <w:tcPr>
            <w:tcW w:w="1134" w:type="dxa"/>
          </w:tcPr>
          <w:p w:rsidR="00A7673F" w:rsidRPr="00A7673F" w:rsidRDefault="00A7673F" w:rsidP="00A7673F">
            <w:pPr>
              <w:autoSpaceDE w:val="0"/>
              <w:autoSpaceDN w:val="0"/>
              <w:adjustRightInd w:val="0"/>
              <w:jc w:val="center"/>
              <w:rPr>
                <w:sz w:val="18"/>
                <w:szCs w:val="18"/>
              </w:rPr>
            </w:pP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371"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223"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136"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2019</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13,463</w:t>
            </w:r>
          </w:p>
        </w:tc>
        <w:tc>
          <w:tcPr>
            <w:tcW w:w="1029" w:type="dxa"/>
          </w:tcPr>
          <w:p w:rsidR="00A7673F" w:rsidRPr="00A7673F" w:rsidRDefault="00A7673F" w:rsidP="00A7673F">
            <w:pPr>
              <w:jc w:val="center"/>
              <w:rPr>
                <w:sz w:val="18"/>
                <w:szCs w:val="18"/>
              </w:rPr>
            </w:pPr>
            <w:r w:rsidRPr="00A7673F">
              <w:rPr>
                <w:sz w:val="18"/>
                <w:szCs w:val="18"/>
              </w:rPr>
              <w:t>13,463</w:t>
            </w:r>
          </w:p>
        </w:tc>
        <w:tc>
          <w:tcPr>
            <w:tcW w:w="869" w:type="dxa"/>
            <w:gridSpan w:val="2"/>
          </w:tcPr>
          <w:p w:rsidR="00A7673F" w:rsidRPr="00A7673F" w:rsidRDefault="00A7673F" w:rsidP="00A7673F">
            <w:pPr>
              <w:autoSpaceDE w:val="0"/>
              <w:autoSpaceDN w:val="0"/>
              <w:adjustRightInd w:val="0"/>
              <w:jc w:val="center"/>
              <w:rPr>
                <w:sz w:val="18"/>
                <w:szCs w:val="18"/>
              </w:rPr>
            </w:pPr>
          </w:p>
        </w:tc>
        <w:tc>
          <w:tcPr>
            <w:tcW w:w="1150" w:type="dxa"/>
          </w:tcPr>
          <w:p w:rsidR="00A7673F" w:rsidRPr="00A7673F" w:rsidRDefault="00A7673F" w:rsidP="00A7673F">
            <w:pPr>
              <w:autoSpaceDE w:val="0"/>
              <w:autoSpaceDN w:val="0"/>
              <w:adjustRightInd w:val="0"/>
              <w:jc w:val="center"/>
              <w:rPr>
                <w:sz w:val="18"/>
                <w:szCs w:val="18"/>
              </w:rPr>
            </w:pPr>
          </w:p>
        </w:tc>
        <w:tc>
          <w:tcPr>
            <w:tcW w:w="1134" w:type="dxa"/>
          </w:tcPr>
          <w:p w:rsidR="00A7673F" w:rsidRPr="00A7673F" w:rsidRDefault="00A7673F" w:rsidP="00A7673F">
            <w:pPr>
              <w:autoSpaceDE w:val="0"/>
              <w:autoSpaceDN w:val="0"/>
              <w:adjustRightInd w:val="0"/>
              <w:jc w:val="center"/>
              <w:rPr>
                <w:sz w:val="18"/>
                <w:szCs w:val="18"/>
              </w:rPr>
            </w:pP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371"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223"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136"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2020</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19,878</w:t>
            </w:r>
          </w:p>
        </w:tc>
        <w:tc>
          <w:tcPr>
            <w:tcW w:w="1029" w:type="dxa"/>
          </w:tcPr>
          <w:p w:rsidR="00A7673F" w:rsidRPr="00A7673F" w:rsidRDefault="00A7673F" w:rsidP="00A7673F">
            <w:pPr>
              <w:jc w:val="center"/>
              <w:rPr>
                <w:sz w:val="18"/>
                <w:szCs w:val="18"/>
              </w:rPr>
            </w:pPr>
            <w:r w:rsidRPr="00A7673F">
              <w:rPr>
                <w:sz w:val="18"/>
                <w:szCs w:val="18"/>
              </w:rPr>
              <w:t>19,878</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371"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223"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136"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2021</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19,878</w:t>
            </w:r>
          </w:p>
        </w:tc>
        <w:tc>
          <w:tcPr>
            <w:tcW w:w="1029" w:type="dxa"/>
          </w:tcPr>
          <w:p w:rsidR="00A7673F" w:rsidRPr="00A7673F" w:rsidRDefault="00A7673F" w:rsidP="00A7673F">
            <w:pPr>
              <w:jc w:val="center"/>
              <w:rPr>
                <w:sz w:val="18"/>
                <w:szCs w:val="18"/>
              </w:rPr>
            </w:pPr>
            <w:r w:rsidRPr="00A7673F">
              <w:rPr>
                <w:sz w:val="18"/>
                <w:szCs w:val="18"/>
              </w:rPr>
              <w:t>19,878</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371"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223"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136"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2022</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0,000</w:t>
            </w:r>
          </w:p>
        </w:tc>
        <w:tc>
          <w:tcPr>
            <w:tcW w:w="1029" w:type="dxa"/>
          </w:tcPr>
          <w:p w:rsidR="00A7673F" w:rsidRPr="00A7673F" w:rsidRDefault="00A7673F" w:rsidP="00A7673F">
            <w:pPr>
              <w:jc w:val="center"/>
              <w:rPr>
                <w:sz w:val="18"/>
                <w:szCs w:val="18"/>
              </w:rPr>
            </w:pPr>
            <w:r w:rsidRPr="00A7673F">
              <w:rPr>
                <w:sz w:val="18"/>
                <w:szCs w:val="18"/>
              </w:rPr>
              <w:t>0,000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371"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223"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136"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2023</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0,000</w:t>
            </w:r>
          </w:p>
        </w:tc>
        <w:tc>
          <w:tcPr>
            <w:tcW w:w="1029" w:type="dxa"/>
          </w:tcPr>
          <w:p w:rsidR="00A7673F" w:rsidRPr="00A7673F" w:rsidRDefault="00A7673F" w:rsidP="00A7673F">
            <w:pPr>
              <w:jc w:val="center"/>
              <w:rPr>
                <w:sz w:val="18"/>
                <w:szCs w:val="18"/>
              </w:rPr>
            </w:pPr>
            <w:r w:rsidRPr="00A7673F">
              <w:rPr>
                <w:sz w:val="18"/>
                <w:szCs w:val="18"/>
              </w:rPr>
              <w:t>0,000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371" w:type="dxa"/>
            <w:gridSpan w:val="2"/>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223" w:type="dxa"/>
            <w:gridSpan w:val="3"/>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1136" w:type="dxa"/>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2024</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0,000</w:t>
            </w:r>
          </w:p>
        </w:tc>
        <w:tc>
          <w:tcPr>
            <w:tcW w:w="1029" w:type="dxa"/>
          </w:tcPr>
          <w:p w:rsidR="00A7673F" w:rsidRPr="00A7673F" w:rsidRDefault="00A7673F" w:rsidP="00A7673F">
            <w:pPr>
              <w:jc w:val="center"/>
              <w:rPr>
                <w:sz w:val="18"/>
                <w:szCs w:val="18"/>
              </w:rPr>
            </w:pPr>
            <w:r w:rsidRPr="00A7673F">
              <w:rPr>
                <w:sz w:val="18"/>
                <w:szCs w:val="18"/>
              </w:rPr>
              <w:t>0,000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2730" w:type="dxa"/>
            <w:gridSpan w:val="6"/>
            <w:vMerge w:val="restart"/>
            <w:tcBorders>
              <w:left w:val="single" w:sz="4" w:space="0" w:color="auto"/>
              <w:right w:val="single" w:sz="4" w:space="0" w:color="auto"/>
            </w:tcBorders>
          </w:tcPr>
          <w:p w:rsidR="00A7673F" w:rsidRPr="00A7673F" w:rsidRDefault="00A7673F" w:rsidP="00A7673F">
            <w:pPr>
              <w:tabs>
                <w:tab w:val="left" w:pos="0"/>
              </w:tabs>
              <w:autoSpaceDE w:val="0"/>
              <w:autoSpaceDN w:val="0"/>
              <w:adjustRightInd w:val="0"/>
              <w:rPr>
                <w:sz w:val="18"/>
                <w:szCs w:val="18"/>
              </w:rPr>
            </w:pPr>
            <w:r w:rsidRPr="00A7673F">
              <w:rPr>
                <w:sz w:val="18"/>
                <w:szCs w:val="18"/>
              </w:rPr>
              <w:t>Итого по подпрограмме № 4</w:t>
            </w: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2019</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13,463</w:t>
            </w:r>
          </w:p>
        </w:tc>
        <w:tc>
          <w:tcPr>
            <w:tcW w:w="1029" w:type="dxa"/>
          </w:tcPr>
          <w:p w:rsidR="00A7673F" w:rsidRPr="00A7673F" w:rsidRDefault="00A7673F" w:rsidP="00A7673F">
            <w:pPr>
              <w:jc w:val="center"/>
              <w:rPr>
                <w:sz w:val="18"/>
                <w:szCs w:val="18"/>
              </w:rPr>
            </w:pPr>
            <w:r w:rsidRPr="00A7673F">
              <w:rPr>
                <w:sz w:val="18"/>
                <w:szCs w:val="18"/>
              </w:rPr>
              <w:t>13,463</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2020</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19,878</w:t>
            </w:r>
          </w:p>
        </w:tc>
        <w:tc>
          <w:tcPr>
            <w:tcW w:w="1029" w:type="dxa"/>
          </w:tcPr>
          <w:p w:rsidR="00A7673F" w:rsidRPr="00A7673F" w:rsidRDefault="00A7673F" w:rsidP="00A7673F">
            <w:pPr>
              <w:jc w:val="center"/>
              <w:rPr>
                <w:sz w:val="18"/>
                <w:szCs w:val="18"/>
              </w:rPr>
            </w:pPr>
            <w:r w:rsidRPr="00A7673F">
              <w:rPr>
                <w:sz w:val="18"/>
                <w:szCs w:val="18"/>
              </w:rPr>
              <w:t>19,878</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2021</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19,878</w:t>
            </w:r>
          </w:p>
        </w:tc>
        <w:tc>
          <w:tcPr>
            <w:tcW w:w="1029" w:type="dxa"/>
          </w:tcPr>
          <w:p w:rsidR="00A7673F" w:rsidRPr="00A7673F" w:rsidRDefault="00A7673F" w:rsidP="00A7673F">
            <w:pPr>
              <w:jc w:val="center"/>
              <w:rPr>
                <w:sz w:val="18"/>
                <w:szCs w:val="18"/>
              </w:rPr>
            </w:pPr>
            <w:r w:rsidRPr="00A7673F">
              <w:rPr>
                <w:sz w:val="18"/>
                <w:szCs w:val="18"/>
              </w:rPr>
              <w:t>19,878</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2022</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0,000</w:t>
            </w:r>
          </w:p>
        </w:tc>
        <w:tc>
          <w:tcPr>
            <w:tcW w:w="1029" w:type="dxa"/>
          </w:tcPr>
          <w:p w:rsidR="00A7673F" w:rsidRPr="00A7673F" w:rsidRDefault="00A7673F" w:rsidP="00A7673F">
            <w:pPr>
              <w:jc w:val="center"/>
              <w:rPr>
                <w:sz w:val="18"/>
                <w:szCs w:val="18"/>
              </w:rPr>
            </w:pPr>
            <w:r w:rsidRPr="00A7673F">
              <w:rPr>
                <w:sz w:val="18"/>
                <w:szCs w:val="18"/>
              </w:rPr>
              <w:t>0,000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2023</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0,000</w:t>
            </w:r>
          </w:p>
        </w:tc>
        <w:tc>
          <w:tcPr>
            <w:tcW w:w="1029" w:type="dxa"/>
          </w:tcPr>
          <w:p w:rsidR="00A7673F" w:rsidRPr="00A7673F" w:rsidRDefault="00A7673F" w:rsidP="00A7673F">
            <w:pPr>
              <w:jc w:val="center"/>
              <w:rPr>
                <w:sz w:val="18"/>
                <w:szCs w:val="18"/>
              </w:rPr>
            </w:pPr>
            <w:r w:rsidRPr="00A7673F">
              <w:rPr>
                <w:sz w:val="18"/>
                <w:szCs w:val="18"/>
              </w:rPr>
              <w:t>0,000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2024</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0,000</w:t>
            </w:r>
          </w:p>
        </w:tc>
        <w:tc>
          <w:tcPr>
            <w:tcW w:w="1029" w:type="dxa"/>
          </w:tcPr>
          <w:p w:rsidR="00A7673F" w:rsidRPr="00A7673F" w:rsidRDefault="00A7673F" w:rsidP="00A7673F">
            <w:pPr>
              <w:jc w:val="center"/>
              <w:rPr>
                <w:sz w:val="18"/>
                <w:szCs w:val="18"/>
              </w:rPr>
            </w:pPr>
            <w:r w:rsidRPr="00A7673F">
              <w:rPr>
                <w:sz w:val="18"/>
                <w:szCs w:val="18"/>
              </w:rPr>
              <w:t>0,000</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rPr>
          <w:tblCellSpacing w:w="5" w:type="nil"/>
          <w:jc w:val="center"/>
        </w:trPr>
        <w:tc>
          <w:tcPr>
            <w:tcW w:w="2730" w:type="dxa"/>
            <w:gridSpan w:val="6"/>
            <w:vMerge/>
            <w:tcBorders>
              <w:left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Итого</w:t>
            </w:r>
          </w:p>
        </w:tc>
        <w:tc>
          <w:tcPr>
            <w:tcW w:w="1081" w:type="dxa"/>
            <w:tcBorders>
              <w:left w:val="single" w:sz="4" w:space="0" w:color="auto"/>
            </w:tcBorders>
          </w:tcPr>
          <w:p w:rsidR="00A7673F" w:rsidRPr="00A7673F" w:rsidRDefault="00A7673F" w:rsidP="00A7673F">
            <w:pPr>
              <w:jc w:val="center"/>
              <w:rPr>
                <w:sz w:val="18"/>
                <w:szCs w:val="18"/>
              </w:rPr>
            </w:pPr>
            <w:r w:rsidRPr="00A7673F">
              <w:rPr>
                <w:sz w:val="18"/>
                <w:szCs w:val="18"/>
              </w:rPr>
              <w:t>53,219</w:t>
            </w:r>
          </w:p>
        </w:tc>
        <w:tc>
          <w:tcPr>
            <w:tcW w:w="1029" w:type="dxa"/>
          </w:tcPr>
          <w:p w:rsidR="00A7673F" w:rsidRPr="00A7673F" w:rsidRDefault="00A7673F" w:rsidP="00A7673F">
            <w:pPr>
              <w:jc w:val="center"/>
              <w:rPr>
                <w:sz w:val="18"/>
                <w:szCs w:val="18"/>
              </w:rPr>
            </w:pPr>
            <w:r w:rsidRPr="00A7673F">
              <w:rPr>
                <w:sz w:val="18"/>
                <w:szCs w:val="18"/>
              </w:rPr>
              <w:t>53,219</w:t>
            </w:r>
          </w:p>
        </w:tc>
        <w:tc>
          <w:tcPr>
            <w:tcW w:w="869" w:type="dxa"/>
            <w:gridSpan w:val="2"/>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Pr>
          <w:p w:rsidR="00A7673F" w:rsidRPr="00A7673F" w:rsidRDefault="00A7673F" w:rsidP="00A7673F">
            <w:pPr>
              <w:autoSpaceDE w:val="0"/>
              <w:autoSpaceDN w:val="0"/>
              <w:adjustRightInd w:val="0"/>
              <w:jc w:val="center"/>
              <w:rPr>
                <w:sz w:val="18"/>
                <w:szCs w:val="18"/>
              </w:rPr>
            </w:pPr>
            <w:r w:rsidRPr="00A7673F">
              <w:rPr>
                <w:sz w:val="18"/>
                <w:szCs w:val="18"/>
              </w:rPr>
              <w:t>100%</w:t>
            </w:r>
          </w:p>
        </w:tc>
      </w:tr>
      <w:tr w:rsidR="00A7673F" w:rsidRPr="00A7673F" w:rsidTr="00DD4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5" w:type="nil"/>
          <w:jc w:val="center"/>
        </w:trPr>
        <w:tc>
          <w:tcPr>
            <w:tcW w:w="10473" w:type="dxa"/>
            <w:gridSpan w:val="14"/>
            <w:tcBorders>
              <w:top w:val="single" w:sz="4" w:space="0" w:color="auto"/>
              <w:left w:val="single" w:sz="4" w:space="0" w:color="auto"/>
              <w:bottom w:val="single" w:sz="4" w:space="0" w:color="auto"/>
              <w:right w:val="single" w:sz="4" w:space="0" w:color="auto"/>
            </w:tcBorders>
          </w:tcPr>
          <w:p w:rsidR="00A7673F" w:rsidRPr="00A7673F" w:rsidRDefault="00A7673F" w:rsidP="00A7673F">
            <w:pPr>
              <w:pStyle w:val="ConsPlusCell"/>
              <w:rPr>
                <w:rFonts w:ascii="Times New Roman" w:hAnsi="Times New Roman" w:cs="Times New Roman"/>
                <w:sz w:val="18"/>
                <w:szCs w:val="18"/>
              </w:rPr>
            </w:pPr>
            <w:r w:rsidRPr="00A7673F">
              <w:rPr>
                <w:rFonts w:ascii="Times New Roman" w:hAnsi="Times New Roman" w:cs="Times New Roman"/>
                <w:sz w:val="18"/>
                <w:szCs w:val="18"/>
              </w:rPr>
              <w:t>Итого по мероприятиям</w:t>
            </w:r>
          </w:p>
        </w:tc>
      </w:tr>
      <w:tr w:rsidR="00A7673F" w:rsidRPr="00A7673F" w:rsidTr="00DD4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27"/>
          <w:tblCellSpacing w:w="5" w:type="nil"/>
          <w:jc w:val="center"/>
        </w:trPr>
        <w:tc>
          <w:tcPr>
            <w:tcW w:w="2730" w:type="dxa"/>
            <w:gridSpan w:val="6"/>
            <w:vMerge w:val="restart"/>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both"/>
              <w:outlineLvl w:val="1"/>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sz w:val="18"/>
                <w:szCs w:val="18"/>
              </w:rPr>
            </w:pPr>
            <w:r w:rsidRPr="00A7673F">
              <w:rPr>
                <w:sz w:val="18"/>
                <w:szCs w:val="18"/>
              </w:rPr>
              <w:t>2019</w:t>
            </w:r>
          </w:p>
        </w:tc>
        <w:tc>
          <w:tcPr>
            <w:tcW w:w="108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bCs/>
                <w:iCs/>
                <w:color w:val="000000"/>
                <w:sz w:val="18"/>
                <w:szCs w:val="18"/>
              </w:rPr>
            </w:pPr>
            <w:r w:rsidRPr="00A7673F">
              <w:rPr>
                <w:bCs/>
                <w:iCs/>
                <w:color w:val="000000"/>
                <w:sz w:val="18"/>
                <w:szCs w:val="18"/>
              </w:rPr>
              <w:t>1678,045</w:t>
            </w:r>
          </w:p>
        </w:tc>
        <w:tc>
          <w:tcPr>
            <w:tcW w:w="1029"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bCs/>
                <w:iCs/>
                <w:color w:val="000000"/>
                <w:sz w:val="18"/>
                <w:szCs w:val="18"/>
              </w:rPr>
            </w:pPr>
            <w:r w:rsidRPr="00A7673F">
              <w:rPr>
                <w:bCs/>
                <w:iCs/>
                <w:color w:val="000000"/>
                <w:sz w:val="18"/>
                <w:szCs w:val="18"/>
              </w:rPr>
              <w:t>1678,045</w:t>
            </w:r>
          </w:p>
        </w:tc>
        <w:tc>
          <w:tcPr>
            <w:tcW w:w="869" w:type="dxa"/>
            <w:gridSpan w:val="2"/>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100%</w:t>
            </w:r>
          </w:p>
        </w:tc>
      </w:tr>
      <w:tr w:rsidR="00A7673F" w:rsidRPr="00A7673F" w:rsidTr="00DD4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7"/>
          <w:tblCellSpacing w:w="5" w:type="nil"/>
          <w:jc w:val="center"/>
        </w:trPr>
        <w:tc>
          <w:tcPr>
            <w:tcW w:w="2730" w:type="dxa"/>
            <w:gridSpan w:val="6"/>
            <w:vMerge/>
            <w:tcBorders>
              <w:top w:val="single" w:sz="4" w:space="0" w:color="auto"/>
              <w:left w:val="single" w:sz="4" w:space="0" w:color="auto"/>
              <w:bottom w:val="single" w:sz="4" w:space="0" w:color="auto"/>
              <w:right w:val="single" w:sz="4" w:space="0" w:color="auto"/>
            </w:tcBorders>
          </w:tcPr>
          <w:p w:rsidR="00A7673F" w:rsidRPr="00A7673F" w:rsidRDefault="00A7673F" w:rsidP="00A7673F">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sz w:val="18"/>
                <w:szCs w:val="18"/>
              </w:rPr>
            </w:pPr>
            <w:r w:rsidRPr="00A7673F">
              <w:rPr>
                <w:sz w:val="18"/>
                <w:szCs w:val="18"/>
              </w:rPr>
              <w:t>2020</w:t>
            </w:r>
          </w:p>
        </w:tc>
        <w:tc>
          <w:tcPr>
            <w:tcW w:w="108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bCs/>
                <w:iCs/>
                <w:color w:val="000000"/>
                <w:sz w:val="18"/>
                <w:szCs w:val="18"/>
              </w:rPr>
            </w:pPr>
            <w:r w:rsidRPr="00A7673F">
              <w:rPr>
                <w:bCs/>
                <w:iCs/>
                <w:color w:val="000000"/>
                <w:sz w:val="18"/>
                <w:szCs w:val="18"/>
              </w:rPr>
              <w:t>1866,964</w:t>
            </w:r>
          </w:p>
        </w:tc>
        <w:tc>
          <w:tcPr>
            <w:tcW w:w="1029"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bCs/>
                <w:iCs/>
                <w:color w:val="000000"/>
                <w:sz w:val="18"/>
                <w:szCs w:val="18"/>
              </w:rPr>
            </w:pPr>
            <w:r w:rsidRPr="00A7673F">
              <w:rPr>
                <w:bCs/>
                <w:iCs/>
                <w:color w:val="000000"/>
                <w:sz w:val="18"/>
                <w:szCs w:val="18"/>
              </w:rPr>
              <w:t>1866,964</w:t>
            </w:r>
          </w:p>
        </w:tc>
        <w:tc>
          <w:tcPr>
            <w:tcW w:w="869" w:type="dxa"/>
            <w:gridSpan w:val="2"/>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100%</w:t>
            </w:r>
          </w:p>
        </w:tc>
      </w:tr>
      <w:tr w:rsidR="00A7673F" w:rsidRPr="00A7673F" w:rsidTr="00DD4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1"/>
          <w:tblCellSpacing w:w="5" w:type="nil"/>
          <w:jc w:val="center"/>
        </w:trPr>
        <w:tc>
          <w:tcPr>
            <w:tcW w:w="2730" w:type="dxa"/>
            <w:gridSpan w:val="6"/>
            <w:vMerge/>
            <w:tcBorders>
              <w:top w:val="single" w:sz="4" w:space="0" w:color="auto"/>
              <w:left w:val="single" w:sz="4" w:space="0" w:color="auto"/>
              <w:bottom w:val="single" w:sz="4" w:space="0" w:color="auto"/>
              <w:right w:val="single" w:sz="4" w:space="0" w:color="auto"/>
            </w:tcBorders>
          </w:tcPr>
          <w:p w:rsidR="00A7673F" w:rsidRPr="00A7673F" w:rsidRDefault="00A7673F" w:rsidP="00A7673F">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sz w:val="18"/>
                <w:szCs w:val="18"/>
              </w:rPr>
            </w:pPr>
            <w:r w:rsidRPr="00A7673F">
              <w:rPr>
                <w:sz w:val="18"/>
                <w:szCs w:val="18"/>
              </w:rPr>
              <w:t>2021</w:t>
            </w:r>
          </w:p>
        </w:tc>
        <w:tc>
          <w:tcPr>
            <w:tcW w:w="108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bCs/>
                <w:iCs/>
                <w:color w:val="000000"/>
                <w:sz w:val="18"/>
                <w:szCs w:val="18"/>
              </w:rPr>
            </w:pPr>
            <w:r w:rsidRPr="00A7673F">
              <w:rPr>
                <w:bCs/>
                <w:iCs/>
                <w:color w:val="000000"/>
                <w:sz w:val="18"/>
                <w:szCs w:val="18"/>
              </w:rPr>
              <w:t>682,919</w:t>
            </w:r>
          </w:p>
        </w:tc>
        <w:tc>
          <w:tcPr>
            <w:tcW w:w="1029"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bCs/>
                <w:iCs/>
                <w:color w:val="000000"/>
                <w:sz w:val="18"/>
                <w:szCs w:val="18"/>
              </w:rPr>
            </w:pPr>
            <w:r w:rsidRPr="00A7673F">
              <w:rPr>
                <w:bCs/>
                <w:iCs/>
                <w:color w:val="000000"/>
                <w:sz w:val="18"/>
                <w:szCs w:val="18"/>
              </w:rPr>
              <w:t>682,919</w:t>
            </w:r>
          </w:p>
        </w:tc>
        <w:tc>
          <w:tcPr>
            <w:tcW w:w="869" w:type="dxa"/>
            <w:gridSpan w:val="2"/>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100%</w:t>
            </w:r>
          </w:p>
        </w:tc>
      </w:tr>
      <w:tr w:rsidR="00A7673F" w:rsidRPr="00A7673F" w:rsidTr="00DD4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3"/>
          <w:tblCellSpacing w:w="5" w:type="nil"/>
          <w:jc w:val="center"/>
        </w:trPr>
        <w:tc>
          <w:tcPr>
            <w:tcW w:w="2730" w:type="dxa"/>
            <w:gridSpan w:val="6"/>
            <w:vMerge/>
            <w:tcBorders>
              <w:top w:val="single" w:sz="4" w:space="0" w:color="auto"/>
              <w:left w:val="single" w:sz="4" w:space="0" w:color="auto"/>
              <w:bottom w:val="single" w:sz="4" w:space="0" w:color="auto"/>
              <w:right w:val="single" w:sz="4" w:space="0" w:color="auto"/>
            </w:tcBorders>
          </w:tcPr>
          <w:p w:rsidR="00A7673F" w:rsidRPr="00A7673F" w:rsidRDefault="00A7673F" w:rsidP="00A7673F">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sz w:val="18"/>
                <w:szCs w:val="18"/>
              </w:rPr>
            </w:pPr>
            <w:r w:rsidRPr="00A7673F">
              <w:rPr>
                <w:sz w:val="18"/>
                <w:szCs w:val="18"/>
              </w:rPr>
              <w:t>2022</w:t>
            </w:r>
          </w:p>
        </w:tc>
        <w:tc>
          <w:tcPr>
            <w:tcW w:w="108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bCs/>
                <w:iCs/>
                <w:color w:val="000000"/>
                <w:sz w:val="18"/>
                <w:szCs w:val="18"/>
              </w:rPr>
            </w:pPr>
            <w:r w:rsidRPr="00A7673F">
              <w:rPr>
                <w:bCs/>
                <w:iCs/>
                <w:color w:val="000000"/>
                <w:sz w:val="18"/>
                <w:szCs w:val="18"/>
              </w:rPr>
              <w:t>603,994</w:t>
            </w:r>
          </w:p>
        </w:tc>
        <w:tc>
          <w:tcPr>
            <w:tcW w:w="1029"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bCs/>
                <w:iCs/>
                <w:color w:val="000000"/>
                <w:sz w:val="18"/>
                <w:szCs w:val="18"/>
              </w:rPr>
            </w:pPr>
            <w:r w:rsidRPr="00A7673F">
              <w:rPr>
                <w:bCs/>
                <w:iCs/>
                <w:color w:val="000000"/>
                <w:sz w:val="18"/>
                <w:szCs w:val="18"/>
              </w:rPr>
              <w:t>603,994</w:t>
            </w:r>
          </w:p>
        </w:tc>
        <w:tc>
          <w:tcPr>
            <w:tcW w:w="869" w:type="dxa"/>
            <w:gridSpan w:val="2"/>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100%</w:t>
            </w:r>
          </w:p>
        </w:tc>
      </w:tr>
      <w:tr w:rsidR="00A7673F" w:rsidRPr="00A7673F" w:rsidTr="00DD4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73"/>
          <w:tblCellSpacing w:w="5" w:type="nil"/>
          <w:jc w:val="center"/>
        </w:trPr>
        <w:tc>
          <w:tcPr>
            <w:tcW w:w="2730" w:type="dxa"/>
            <w:gridSpan w:val="6"/>
            <w:vMerge/>
            <w:tcBorders>
              <w:top w:val="single" w:sz="4" w:space="0" w:color="auto"/>
              <w:left w:val="single" w:sz="4" w:space="0" w:color="auto"/>
              <w:bottom w:val="single" w:sz="4" w:space="0" w:color="auto"/>
              <w:right w:val="single" w:sz="4" w:space="0" w:color="auto"/>
            </w:tcBorders>
          </w:tcPr>
          <w:p w:rsidR="00A7673F" w:rsidRPr="00A7673F" w:rsidRDefault="00A7673F" w:rsidP="00A7673F">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sz w:val="18"/>
                <w:szCs w:val="18"/>
              </w:rPr>
            </w:pPr>
            <w:r w:rsidRPr="00A7673F">
              <w:rPr>
                <w:sz w:val="18"/>
                <w:szCs w:val="18"/>
              </w:rPr>
              <w:t>2023</w:t>
            </w:r>
          </w:p>
        </w:tc>
        <w:tc>
          <w:tcPr>
            <w:tcW w:w="108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bCs/>
                <w:iCs/>
                <w:color w:val="000000"/>
                <w:sz w:val="18"/>
                <w:szCs w:val="18"/>
              </w:rPr>
            </w:pPr>
            <w:r w:rsidRPr="00A7673F">
              <w:rPr>
                <w:bCs/>
                <w:iCs/>
                <w:color w:val="000000"/>
                <w:sz w:val="18"/>
                <w:szCs w:val="18"/>
              </w:rPr>
              <w:t>603,994</w:t>
            </w:r>
          </w:p>
        </w:tc>
        <w:tc>
          <w:tcPr>
            <w:tcW w:w="1029"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bCs/>
                <w:iCs/>
                <w:color w:val="000000"/>
                <w:sz w:val="18"/>
                <w:szCs w:val="18"/>
              </w:rPr>
            </w:pPr>
            <w:r w:rsidRPr="00A7673F">
              <w:rPr>
                <w:bCs/>
                <w:iCs/>
                <w:color w:val="000000"/>
                <w:sz w:val="18"/>
                <w:szCs w:val="18"/>
              </w:rPr>
              <w:t>603,994</w:t>
            </w:r>
          </w:p>
        </w:tc>
        <w:tc>
          <w:tcPr>
            <w:tcW w:w="869" w:type="dxa"/>
            <w:gridSpan w:val="2"/>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100%</w:t>
            </w:r>
          </w:p>
        </w:tc>
      </w:tr>
      <w:tr w:rsidR="00A7673F" w:rsidRPr="00A7673F" w:rsidTr="00DD4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9"/>
          <w:tblCellSpacing w:w="5" w:type="nil"/>
          <w:jc w:val="center"/>
        </w:trPr>
        <w:tc>
          <w:tcPr>
            <w:tcW w:w="2730" w:type="dxa"/>
            <w:gridSpan w:val="6"/>
            <w:vMerge/>
            <w:tcBorders>
              <w:top w:val="single" w:sz="4" w:space="0" w:color="auto"/>
              <w:left w:val="single" w:sz="4" w:space="0" w:color="auto"/>
              <w:bottom w:val="single" w:sz="4" w:space="0" w:color="auto"/>
              <w:right w:val="single" w:sz="4" w:space="0" w:color="auto"/>
            </w:tcBorders>
          </w:tcPr>
          <w:p w:rsidR="00A7673F" w:rsidRPr="00A7673F" w:rsidRDefault="00A7673F" w:rsidP="00A7673F">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sz w:val="18"/>
                <w:szCs w:val="18"/>
              </w:rPr>
            </w:pPr>
            <w:r w:rsidRPr="00A7673F">
              <w:rPr>
                <w:sz w:val="18"/>
                <w:szCs w:val="18"/>
              </w:rPr>
              <w:t>2024</w:t>
            </w:r>
          </w:p>
        </w:tc>
        <w:tc>
          <w:tcPr>
            <w:tcW w:w="108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bCs/>
                <w:iCs/>
                <w:color w:val="000000"/>
                <w:sz w:val="18"/>
                <w:szCs w:val="18"/>
              </w:rPr>
            </w:pPr>
            <w:r w:rsidRPr="00A7673F">
              <w:rPr>
                <w:bCs/>
                <w:iCs/>
                <w:color w:val="000000"/>
                <w:sz w:val="18"/>
                <w:szCs w:val="18"/>
              </w:rPr>
              <w:t>603,994</w:t>
            </w:r>
          </w:p>
        </w:tc>
        <w:tc>
          <w:tcPr>
            <w:tcW w:w="1029"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bCs/>
                <w:iCs/>
                <w:color w:val="000000"/>
                <w:sz w:val="18"/>
                <w:szCs w:val="18"/>
              </w:rPr>
            </w:pPr>
            <w:r w:rsidRPr="00A7673F">
              <w:rPr>
                <w:bCs/>
                <w:iCs/>
                <w:color w:val="000000"/>
                <w:sz w:val="18"/>
                <w:szCs w:val="18"/>
              </w:rPr>
              <w:t>603,994</w:t>
            </w:r>
          </w:p>
        </w:tc>
        <w:tc>
          <w:tcPr>
            <w:tcW w:w="869" w:type="dxa"/>
            <w:gridSpan w:val="2"/>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100%</w:t>
            </w:r>
          </w:p>
        </w:tc>
      </w:tr>
      <w:tr w:rsidR="00A7673F" w:rsidRPr="00A7673F" w:rsidTr="00DD4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5" w:type="nil"/>
          <w:jc w:val="center"/>
        </w:trPr>
        <w:tc>
          <w:tcPr>
            <w:tcW w:w="2730" w:type="dxa"/>
            <w:gridSpan w:val="6"/>
            <w:vMerge/>
            <w:tcBorders>
              <w:top w:val="single" w:sz="4" w:space="0" w:color="auto"/>
              <w:left w:val="single" w:sz="4" w:space="0" w:color="auto"/>
              <w:bottom w:val="single" w:sz="4" w:space="0" w:color="auto"/>
              <w:right w:val="single" w:sz="4" w:space="0" w:color="auto"/>
            </w:tcBorders>
          </w:tcPr>
          <w:p w:rsidR="00A7673F" w:rsidRPr="00A7673F" w:rsidRDefault="00A7673F" w:rsidP="00A7673F">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jc w:val="center"/>
              <w:rPr>
                <w:sz w:val="18"/>
                <w:szCs w:val="18"/>
              </w:rPr>
            </w:pPr>
            <w:r w:rsidRPr="00A7673F">
              <w:rPr>
                <w:spacing w:val="-20"/>
                <w:sz w:val="18"/>
                <w:szCs w:val="18"/>
              </w:rPr>
              <w:t>Итого</w:t>
            </w:r>
          </w:p>
        </w:tc>
        <w:tc>
          <w:tcPr>
            <w:tcW w:w="1081"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pStyle w:val="ConsPlusCell"/>
              <w:jc w:val="center"/>
              <w:rPr>
                <w:rFonts w:ascii="Times New Roman" w:hAnsi="Times New Roman" w:cs="Times New Roman"/>
                <w:color w:val="FF0000"/>
                <w:sz w:val="18"/>
                <w:szCs w:val="18"/>
              </w:rPr>
            </w:pPr>
            <w:r w:rsidRPr="00A7673F">
              <w:rPr>
                <w:rFonts w:ascii="Times New Roman" w:hAnsi="Times New Roman"/>
                <w:color w:val="000000"/>
                <w:sz w:val="18"/>
                <w:szCs w:val="18"/>
              </w:rPr>
              <w:t>6039,910</w:t>
            </w:r>
          </w:p>
        </w:tc>
        <w:tc>
          <w:tcPr>
            <w:tcW w:w="1029"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pStyle w:val="ConsPlusCell"/>
              <w:jc w:val="center"/>
              <w:rPr>
                <w:rFonts w:ascii="Times New Roman" w:hAnsi="Times New Roman" w:cs="Times New Roman"/>
                <w:color w:val="FF0000"/>
                <w:sz w:val="18"/>
                <w:szCs w:val="18"/>
              </w:rPr>
            </w:pPr>
            <w:r w:rsidRPr="00A7673F">
              <w:rPr>
                <w:rFonts w:ascii="Times New Roman" w:hAnsi="Times New Roman"/>
                <w:color w:val="000000"/>
                <w:sz w:val="18"/>
                <w:szCs w:val="18"/>
              </w:rPr>
              <w:t>6039,910</w:t>
            </w:r>
          </w:p>
        </w:tc>
        <w:tc>
          <w:tcPr>
            <w:tcW w:w="869" w:type="dxa"/>
            <w:gridSpan w:val="2"/>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50"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autoSpaceDE w:val="0"/>
              <w:autoSpaceDN w:val="0"/>
              <w:adjustRightInd w:val="0"/>
              <w:jc w:val="center"/>
              <w:rPr>
                <w:sz w:val="18"/>
                <w:szCs w:val="18"/>
              </w:rPr>
            </w:pPr>
            <w:r w:rsidRPr="00A7673F">
              <w:rPr>
                <w:sz w:val="18"/>
                <w:szCs w:val="18"/>
              </w:rPr>
              <w:t>-</w:t>
            </w:r>
          </w:p>
        </w:tc>
        <w:tc>
          <w:tcPr>
            <w:tcW w:w="1629" w:type="dxa"/>
            <w:tcBorders>
              <w:top w:val="single" w:sz="4" w:space="0" w:color="auto"/>
              <w:left w:val="single" w:sz="4" w:space="0" w:color="auto"/>
              <w:bottom w:val="single" w:sz="4" w:space="0" w:color="auto"/>
              <w:right w:val="single" w:sz="4" w:space="0" w:color="auto"/>
            </w:tcBorders>
          </w:tcPr>
          <w:p w:rsidR="00A7673F" w:rsidRPr="00A7673F" w:rsidRDefault="00A7673F" w:rsidP="00A7673F">
            <w:pPr>
              <w:pStyle w:val="ConsPlusCell"/>
              <w:jc w:val="center"/>
              <w:rPr>
                <w:rFonts w:ascii="Times New Roman" w:hAnsi="Times New Roman" w:cs="Times New Roman"/>
                <w:sz w:val="18"/>
                <w:szCs w:val="18"/>
              </w:rPr>
            </w:pPr>
            <w:r w:rsidRPr="00A7673F">
              <w:rPr>
                <w:rFonts w:ascii="Times New Roman" w:hAnsi="Times New Roman" w:cs="Times New Roman"/>
                <w:sz w:val="18"/>
                <w:szCs w:val="18"/>
              </w:rPr>
              <w:t>100%</w:t>
            </w:r>
          </w:p>
        </w:tc>
      </w:tr>
    </w:tbl>
    <w:p w:rsidR="00E11490" w:rsidRDefault="00DD49CB" w:rsidP="00A7673F">
      <w:pPr>
        <w:autoSpaceDE w:val="0"/>
        <w:autoSpaceDN w:val="0"/>
        <w:adjustRightInd w:val="0"/>
        <w:rPr>
          <w:b/>
          <w:sz w:val="18"/>
          <w:szCs w:val="18"/>
        </w:rPr>
      </w:pPr>
      <w:r>
        <w:rPr>
          <w:b/>
          <w:sz w:val="18"/>
          <w:szCs w:val="18"/>
        </w:rPr>
        <w:t>_________________________________________________________________________________________________________________</w:t>
      </w:r>
    </w:p>
    <w:p w:rsidR="00944430" w:rsidRDefault="00944430" w:rsidP="00DD49CB">
      <w:pPr>
        <w:jc w:val="center"/>
        <w:rPr>
          <w:b/>
          <w:sz w:val="18"/>
          <w:szCs w:val="18"/>
        </w:rPr>
      </w:pPr>
    </w:p>
    <w:p w:rsidR="00E11490" w:rsidRDefault="00DD49CB" w:rsidP="00DD49CB">
      <w:pPr>
        <w:jc w:val="center"/>
        <w:rPr>
          <w:b/>
          <w:sz w:val="26"/>
          <w:szCs w:val="26"/>
        </w:rPr>
      </w:pPr>
      <w:r>
        <w:rPr>
          <w:b/>
          <w:sz w:val="18"/>
          <w:szCs w:val="18"/>
        </w:rPr>
        <w:t xml:space="preserve">Решение Комитета местного самоуправления Мошковского сельсовета Бековского района Пензенской области от 30.04.2020 № </w:t>
      </w:r>
      <w:r w:rsidRPr="00DD49CB">
        <w:rPr>
          <w:b/>
          <w:sz w:val="18"/>
          <w:szCs w:val="18"/>
        </w:rPr>
        <w:t>84-16/</w:t>
      </w:r>
      <w:r w:rsidRPr="00DD49CB">
        <w:rPr>
          <w:b/>
          <w:sz w:val="18"/>
          <w:szCs w:val="18"/>
          <w:lang w:val="en-US"/>
        </w:rPr>
        <w:t>VII</w:t>
      </w:r>
      <w:r>
        <w:t xml:space="preserve"> «</w:t>
      </w:r>
      <w:r w:rsidRPr="00DD49CB">
        <w:rPr>
          <w:b/>
          <w:sz w:val="18"/>
          <w:szCs w:val="18"/>
        </w:rPr>
        <w:t>О внесении изменений в решение Комитета местного самоуправления Мошковского сельсовета Бековского района Пензенской области от 30.12.2019 № 53-8/</w:t>
      </w:r>
      <w:r w:rsidRPr="00DD49CB">
        <w:rPr>
          <w:b/>
          <w:sz w:val="18"/>
          <w:szCs w:val="18"/>
          <w:lang w:val="en-US"/>
        </w:rPr>
        <w:t>VII</w:t>
      </w:r>
      <w:r w:rsidRPr="00DD49CB">
        <w:rPr>
          <w:b/>
          <w:sz w:val="18"/>
          <w:szCs w:val="18"/>
        </w:rPr>
        <w:t xml:space="preserve"> «О бюджете Мошковского сельсовета Бековского района Пензенской области на 2020 год и на плановый период 2021 и 2022 годов»</w:t>
      </w:r>
    </w:p>
    <w:p w:rsidR="00DD49CB" w:rsidRPr="00DD49CB" w:rsidRDefault="00DD49CB" w:rsidP="00DD49CB">
      <w:pPr>
        <w:shd w:val="clear" w:color="auto" w:fill="FFFFFF"/>
        <w:rPr>
          <w:sz w:val="18"/>
          <w:szCs w:val="18"/>
        </w:rPr>
      </w:pPr>
      <w:r w:rsidRPr="00DD49CB">
        <w:rPr>
          <w:sz w:val="18"/>
          <w:szCs w:val="18"/>
        </w:rPr>
        <w:t>В соответствии с Бюджетным кодексом Российской Федерации, Положением о бюджетном устройстве и бюджетном процессе в Мошковском сельсовете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от 26.07.2013 № 378-88/V (с последующими изменениями), руководствуясь статьей 20 Устава Мошковского сельсовета Бековского района Пензенской области,</w:t>
      </w:r>
    </w:p>
    <w:p w:rsidR="00DD49CB" w:rsidRPr="00DD49CB" w:rsidRDefault="00DD49CB" w:rsidP="00DD49CB">
      <w:pPr>
        <w:jc w:val="center"/>
        <w:rPr>
          <w:b/>
          <w:sz w:val="18"/>
          <w:szCs w:val="18"/>
        </w:rPr>
      </w:pPr>
      <w:r w:rsidRPr="00DD49CB">
        <w:rPr>
          <w:sz w:val="18"/>
          <w:szCs w:val="18"/>
        </w:rPr>
        <w:t xml:space="preserve">Комитет местного самоуправления Мошковского сельсовета </w:t>
      </w:r>
      <w:r w:rsidRPr="00DD49CB">
        <w:rPr>
          <w:b/>
          <w:sz w:val="18"/>
          <w:szCs w:val="18"/>
        </w:rPr>
        <w:t>решил:</w:t>
      </w:r>
    </w:p>
    <w:p w:rsidR="00DD49CB" w:rsidRPr="00DD49CB" w:rsidRDefault="00DD49CB" w:rsidP="00DD49CB">
      <w:pPr>
        <w:rPr>
          <w:sz w:val="18"/>
          <w:szCs w:val="18"/>
        </w:rPr>
      </w:pPr>
      <w:r w:rsidRPr="00DD49CB">
        <w:rPr>
          <w:sz w:val="18"/>
          <w:szCs w:val="18"/>
        </w:rPr>
        <w:t>1. Внести в решение Комитета местного самоуправления Мошковского сельсовета Бековского района Пензенской области</w:t>
      </w:r>
      <w:r w:rsidRPr="00DD49CB">
        <w:rPr>
          <w:b/>
          <w:sz w:val="18"/>
          <w:szCs w:val="18"/>
        </w:rPr>
        <w:t xml:space="preserve"> </w:t>
      </w:r>
      <w:r w:rsidRPr="00DD49CB">
        <w:rPr>
          <w:sz w:val="18"/>
          <w:szCs w:val="18"/>
        </w:rPr>
        <w:t>от 30.12.2019 № 53-8/</w:t>
      </w:r>
      <w:r w:rsidRPr="00DD49CB">
        <w:rPr>
          <w:sz w:val="18"/>
          <w:szCs w:val="18"/>
          <w:lang w:val="en-US"/>
        </w:rPr>
        <w:t>VII</w:t>
      </w:r>
      <w:r w:rsidRPr="00DD49CB">
        <w:rPr>
          <w:sz w:val="18"/>
          <w:szCs w:val="18"/>
        </w:rPr>
        <w:t xml:space="preserve"> «О бюджете Мошковского сельсовета Бековского района Пензенской области на 2020 год</w:t>
      </w:r>
      <w:r w:rsidRPr="00DD49CB">
        <w:rPr>
          <w:b/>
          <w:sz w:val="18"/>
          <w:szCs w:val="18"/>
        </w:rPr>
        <w:t xml:space="preserve"> </w:t>
      </w:r>
      <w:r w:rsidRPr="00DD49CB">
        <w:rPr>
          <w:sz w:val="18"/>
          <w:szCs w:val="18"/>
        </w:rPr>
        <w:t>и</w:t>
      </w:r>
      <w:r w:rsidRPr="00DD49CB">
        <w:rPr>
          <w:b/>
          <w:sz w:val="18"/>
          <w:szCs w:val="18"/>
        </w:rPr>
        <w:t xml:space="preserve"> </w:t>
      </w:r>
      <w:r w:rsidRPr="00DD49CB">
        <w:rPr>
          <w:sz w:val="18"/>
          <w:szCs w:val="18"/>
        </w:rPr>
        <w:t xml:space="preserve">на плановый период 2021 и 2022 годов» следующие изменения: </w:t>
      </w:r>
    </w:p>
    <w:p w:rsidR="00DD49CB" w:rsidRPr="00DD49CB" w:rsidRDefault="00DD49CB" w:rsidP="00DD49CB">
      <w:pPr>
        <w:pStyle w:val="1ff"/>
        <w:spacing w:before="0"/>
        <w:ind w:firstLine="0"/>
        <w:outlineLvl w:val="9"/>
        <w:rPr>
          <w:sz w:val="18"/>
        </w:rPr>
      </w:pPr>
      <w:r w:rsidRPr="00DD49CB">
        <w:rPr>
          <w:sz w:val="18"/>
        </w:rPr>
        <w:t>1.1. Пункт 1 изложить в следующей редакции:</w:t>
      </w:r>
    </w:p>
    <w:p w:rsidR="00DD49CB" w:rsidRPr="00DD49CB" w:rsidRDefault="00DD49CB" w:rsidP="00DD49CB">
      <w:pPr>
        <w:pStyle w:val="1ff"/>
        <w:numPr>
          <w:ilvl w:val="5"/>
          <w:numId w:val="0"/>
        </w:numPr>
        <w:tabs>
          <w:tab w:val="num" w:pos="927"/>
        </w:tabs>
        <w:spacing w:before="0"/>
        <w:outlineLvl w:val="9"/>
        <w:rPr>
          <w:sz w:val="18"/>
        </w:rPr>
      </w:pPr>
      <w:r w:rsidRPr="00DD49CB">
        <w:rPr>
          <w:sz w:val="18"/>
        </w:rPr>
        <w:t>«1. Утвердить основные характеристики бюджета Мошковского сельсовета Бековского района Пензенской области (далее – бюджет Мошковского сельсовета) на 2020 год:</w:t>
      </w:r>
    </w:p>
    <w:p w:rsidR="00DD49CB" w:rsidRPr="00DD49CB" w:rsidRDefault="00DD49CB" w:rsidP="00DD49CB">
      <w:pPr>
        <w:rPr>
          <w:sz w:val="18"/>
          <w:szCs w:val="18"/>
        </w:rPr>
      </w:pPr>
      <w:r w:rsidRPr="00DD49CB">
        <w:rPr>
          <w:sz w:val="18"/>
          <w:szCs w:val="18"/>
        </w:rPr>
        <w:t>1) прогнозируемый общий объем доходов бюджета Мошковского сельсовета в сумме 3640,508тыс. рублей;</w:t>
      </w:r>
    </w:p>
    <w:p w:rsidR="00DD49CB" w:rsidRPr="00DD49CB" w:rsidRDefault="00DD49CB" w:rsidP="00DD49CB">
      <w:pPr>
        <w:rPr>
          <w:sz w:val="18"/>
          <w:szCs w:val="18"/>
        </w:rPr>
      </w:pPr>
      <w:r w:rsidRPr="00DD49CB">
        <w:rPr>
          <w:sz w:val="18"/>
          <w:szCs w:val="18"/>
        </w:rPr>
        <w:t>2) общий объем расходов бюджета Мошковского сельсовета в сумме 4241,203-98тыс. рублей;</w:t>
      </w:r>
    </w:p>
    <w:p w:rsidR="00DD49CB" w:rsidRPr="00DD49CB" w:rsidRDefault="00DD49CB" w:rsidP="00DD49CB">
      <w:pPr>
        <w:rPr>
          <w:sz w:val="18"/>
          <w:szCs w:val="18"/>
        </w:rPr>
      </w:pPr>
      <w:r w:rsidRPr="00DD49CB">
        <w:rPr>
          <w:sz w:val="18"/>
          <w:szCs w:val="18"/>
        </w:rPr>
        <w:t xml:space="preserve">3) размер резервного фонда администрации Мошковского сельсовета в сумме 5,000 тыс. рублей; </w:t>
      </w:r>
    </w:p>
    <w:p w:rsidR="00DD49CB" w:rsidRPr="00DD49CB" w:rsidRDefault="00DD49CB" w:rsidP="00DD49CB">
      <w:pPr>
        <w:pStyle w:val="20"/>
        <w:numPr>
          <w:ilvl w:val="6"/>
          <w:numId w:val="0"/>
        </w:numPr>
        <w:spacing w:before="0"/>
        <w:rPr>
          <w:sz w:val="18"/>
        </w:rPr>
      </w:pPr>
      <w:r w:rsidRPr="00DD49CB">
        <w:rPr>
          <w:sz w:val="18"/>
        </w:rPr>
        <w:t>4) верхний предел муниципального внутреннего долга Мошковского сельсовета на 1 января 2021 год равным нулю рублей, в том числе верхний предел долга по муниципальным гарантиям равным нулю рублей;</w:t>
      </w:r>
    </w:p>
    <w:p w:rsidR="00DD49CB" w:rsidRPr="00DD49CB" w:rsidRDefault="00DD49CB" w:rsidP="00DD49CB">
      <w:pPr>
        <w:rPr>
          <w:sz w:val="18"/>
          <w:szCs w:val="18"/>
        </w:rPr>
      </w:pPr>
      <w:r w:rsidRPr="00DD49CB">
        <w:rPr>
          <w:sz w:val="18"/>
          <w:szCs w:val="18"/>
        </w:rPr>
        <w:t>5) предельный объем муниципального долга Мошковского сельсовета на 2020год равным нулю рублей;</w:t>
      </w:r>
    </w:p>
    <w:p w:rsidR="00DD49CB" w:rsidRPr="00DD49CB" w:rsidRDefault="00DD49CB" w:rsidP="00DD49CB">
      <w:pPr>
        <w:rPr>
          <w:sz w:val="18"/>
          <w:szCs w:val="18"/>
        </w:rPr>
      </w:pPr>
      <w:r w:rsidRPr="00DD49CB">
        <w:rPr>
          <w:sz w:val="18"/>
          <w:szCs w:val="18"/>
        </w:rPr>
        <w:t>6) прогнозируемый дефицит бюджета Мошковского сельсовета в сумме 600,695-98 тыс. рублей.»;</w:t>
      </w:r>
    </w:p>
    <w:p w:rsidR="00DD49CB" w:rsidRPr="00DD49CB" w:rsidRDefault="00DD49CB" w:rsidP="00DD49CB">
      <w:pPr>
        <w:pStyle w:val="20"/>
        <w:numPr>
          <w:ilvl w:val="6"/>
          <w:numId w:val="0"/>
        </w:numPr>
        <w:spacing w:before="0"/>
        <w:rPr>
          <w:sz w:val="18"/>
        </w:rPr>
      </w:pPr>
      <w:r w:rsidRPr="00DD49CB">
        <w:rPr>
          <w:sz w:val="18"/>
        </w:rPr>
        <w:t>1.2. Приложение № 1 изложить в новой редакции согласно приложению № 1 к настоящему решению;</w:t>
      </w:r>
    </w:p>
    <w:p w:rsidR="00DD49CB" w:rsidRPr="00DD49CB" w:rsidRDefault="00DD49CB" w:rsidP="00DD49CB">
      <w:pPr>
        <w:tabs>
          <w:tab w:val="left" w:pos="7200"/>
        </w:tabs>
        <w:rPr>
          <w:sz w:val="18"/>
          <w:szCs w:val="18"/>
        </w:rPr>
      </w:pPr>
      <w:r w:rsidRPr="00DD49CB">
        <w:rPr>
          <w:sz w:val="18"/>
          <w:szCs w:val="18"/>
        </w:rPr>
        <w:t>1.3. Пункт 4 изложить в следующей редакции:</w:t>
      </w:r>
    </w:p>
    <w:p w:rsidR="00DD49CB" w:rsidRPr="00DD49CB" w:rsidRDefault="00DD49CB" w:rsidP="00DD49CB">
      <w:pPr>
        <w:rPr>
          <w:sz w:val="18"/>
          <w:szCs w:val="18"/>
        </w:rPr>
      </w:pPr>
      <w:r w:rsidRPr="00DD49CB">
        <w:rPr>
          <w:sz w:val="18"/>
          <w:szCs w:val="18"/>
        </w:rPr>
        <w:t>«4. Утвердить объем поступлений в бюджет Мошковского сельсовета по видам доходов на 2020 год и на плановый период 2021 и 2022 годов:</w:t>
      </w:r>
    </w:p>
    <w:p w:rsidR="00DD49CB" w:rsidRPr="00DD49CB" w:rsidRDefault="00DD49CB" w:rsidP="00DD49CB">
      <w:pPr>
        <w:rPr>
          <w:sz w:val="18"/>
          <w:szCs w:val="18"/>
        </w:rPr>
      </w:pPr>
      <w:r w:rsidRPr="00DD49CB">
        <w:rPr>
          <w:sz w:val="18"/>
          <w:szCs w:val="18"/>
        </w:rPr>
        <w:t>- объем налоговых и неналоговых доходов согласно приложению № 2 к настоящему решению;</w:t>
      </w:r>
    </w:p>
    <w:p w:rsidR="00DD49CB" w:rsidRPr="00DD49CB" w:rsidRDefault="00DD49CB" w:rsidP="00DD49CB">
      <w:pPr>
        <w:rPr>
          <w:sz w:val="18"/>
          <w:szCs w:val="18"/>
        </w:rPr>
      </w:pPr>
      <w:r w:rsidRPr="00DD49CB">
        <w:rPr>
          <w:sz w:val="18"/>
          <w:szCs w:val="18"/>
        </w:rPr>
        <w:t>- объем безвозмездных поступлений согласно приложению № 3 к настоящему решению, из них объем межбюджетных трансфертов:</w:t>
      </w:r>
    </w:p>
    <w:p w:rsidR="00DD49CB" w:rsidRPr="00DD49CB" w:rsidRDefault="00DD49CB" w:rsidP="00DD49CB">
      <w:pPr>
        <w:rPr>
          <w:sz w:val="18"/>
          <w:szCs w:val="18"/>
        </w:rPr>
      </w:pPr>
      <w:r w:rsidRPr="00DD49CB">
        <w:rPr>
          <w:sz w:val="18"/>
          <w:szCs w:val="18"/>
        </w:rPr>
        <w:t>в 2020 году – в сумме 1223,508 тыс. рублей;</w:t>
      </w:r>
    </w:p>
    <w:p w:rsidR="00DD49CB" w:rsidRPr="00DD49CB" w:rsidRDefault="00DD49CB" w:rsidP="00DD49CB">
      <w:pPr>
        <w:rPr>
          <w:sz w:val="18"/>
          <w:szCs w:val="18"/>
        </w:rPr>
      </w:pPr>
      <w:r w:rsidRPr="00DD49CB">
        <w:rPr>
          <w:sz w:val="18"/>
          <w:szCs w:val="18"/>
        </w:rPr>
        <w:t>в 2021 году – в сумме 976,409 тыс. рублей;</w:t>
      </w:r>
    </w:p>
    <w:p w:rsidR="00DD49CB" w:rsidRPr="00DD49CB" w:rsidRDefault="00DD49CB" w:rsidP="00DD49CB">
      <w:pPr>
        <w:rPr>
          <w:sz w:val="18"/>
          <w:szCs w:val="18"/>
        </w:rPr>
      </w:pPr>
      <w:r w:rsidRPr="00DD49CB">
        <w:rPr>
          <w:sz w:val="18"/>
          <w:szCs w:val="18"/>
        </w:rPr>
        <w:t xml:space="preserve">в 2022 году - в сумме 979,638 тыс. рублей.»; </w:t>
      </w:r>
    </w:p>
    <w:p w:rsidR="00DD49CB" w:rsidRPr="00DD49CB" w:rsidRDefault="00DD49CB" w:rsidP="00DD49CB">
      <w:pPr>
        <w:pStyle w:val="20"/>
        <w:numPr>
          <w:ilvl w:val="6"/>
          <w:numId w:val="0"/>
        </w:numPr>
        <w:spacing w:before="0"/>
        <w:rPr>
          <w:sz w:val="18"/>
        </w:rPr>
      </w:pPr>
      <w:r w:rsidRPr="00DD49CB">
        <w:rPr>
          <w:sz w:val="18"/>
        </w:rPr>
        <w:t>1.4. Приложение № 3 изложить в новой редакции согласно приложению № 2 к настоящему решению;</w:t>
      </w:r>
    </w:p>
    <w:p w:rsidR="00DD49CB" w:rsidRPr="00DD49CB" w:rsidRDefault="00DD49CB" w:rsidP="00DD49CB">
      <w:pPr>
        <w:pStyle w:val="20"/>
        <w:numPr>
          <w:ilvl w:val="6"/>
          <w:numId w:val="0"/>
        </w:numPr>
        <w:spacing w:before="0"/>
        <w:rPr>
          <w:sz w:val="18"/>
        </w:rPr>
      </w:pPr>
      <w:r w:rsidRPr="00DD49CB">
        <w:rPr>
          <w:sz w:val="18"/>
        </w:rPr>
        <w:t>1.5. Приложение № 5 изложить в новой редакции согласно приложению № 3 к настоящему решению;</w:t>
      </w:r>
    </w:p>
    <w:p w:rsidR="00DD49CB" w:rsidRPr="00DD49CB" w:rsidRDefault="00DD49CB" w:rsidP="00DD49CB">
      <w:pPr>
        <w:pStyle w:val="20"/>
        <w:numPr>
          <w:ilvl w:val="6"/>
          <w:numId w:val="0"/>
        </w:numPr>
        <w:spacing w:before="0"/>
        <w:rPr>
          <w:sz w:val="18"/>
        </w:rPr>
      </w:pPr>
      <w:r w:rsidRPr="00DD49CB">
        <w:rPr>
          <w:sz w:val="18"/>
        </w:rPr>
        <w:t>1.6. Приложение № 11 изложить в новой редакции согласно приложению № 4 к настоящему решению;</w:t>
      </w:r>
    </w:p>
    <w:p w:rsidR="00DD49CB" w:rsidRPr="00DD49CB" w:rsidRDefault="00DD49CB" w:rsidP="00DD49CB">
      <w:pPr>
        <w:pStyle w:val="20"/>
        <w:numPr>
          <w:ilvl w:val="6"/>
          <w:numId w:val="0"/>
        </w:numPr>
        <w:spacing w:before="0"/>
        <w:rPr>
          <w:sz w:val="18"/>
        </w:rPr>
      </w:pPr>
      <w:r w:rsidRPr="00DD49CB">
        <w:rPr>
          <w:sz w:val="18"/>
        </w:rPr>
        <w:t>1.7. Приложение № 12 изложить в новой редакции согласно приложению № 5 к настоящему решению;</w:t>
      </w:r>
    </w:p>
    <w:p w:rsidR="00DD49CB" w:rsidRPr="00DD49CB" w:rsidRDefault="00DD49CB" w:rsidP="00DD49CB">
      <w:pPr>
        <w:pStyle w:val="20"/>
        <w:numPr>
          <w:ilvl w:val="6"/>
          <w:numId w:val="0"/>
        </w:numPr>
        <w:spacing w:before="0"/>
        <w:rPr>
          <w:sz w:val="18"/>
        </w:rPr>
      </w:pPr>
      <w:r w:rsidRPr="00DD49CB">
        <w:rPr>
          <w:sz w:val="18"/>
        </w:rPr>
        <w:t>1.8. Приложение № 13 изложить в новой редакции согласно приложению № 6 к настоящему решению.</w:t>
      </w:r>
    </w:p>
    <w:p w:rsidR="00DD49CB" w:rsidRPr="00DD49CB" w:rsidRDefault="00DD49CB" w:rsidP="00DD49CB">
      <w:pPr>
        <w:rPr>
          <w:sz w:val="18"/>
          <w:szCs w:val="18"/>
        </w:rPr>
      </w:pPr>
      <w:r w:rsidRPr="00DD49CB">
        <w:rPr>
          <w:sz w:val="18"/>
          <w:szCs w:val="18"/>
        </w:rPr>
        <w:t>2. Опубликовать настоящее решение в информационном бюллетене «Ведомости Мошковского сельсовета».</w:t>
      </w:r>
    </w:p>
    <w:p w:rsidR="00DD49CB" w:rsidRPr="00DD49CB" w:rsidRDefault="00DD49CB" w:rsidP="00DD49CB">
      <w:pPr>
        <w:pStyle w:val="a0"/>
        <w:rPr>
          <w:b w:val="0"/>
          <w:i w:val="0"/>
          <w:sz w:val="18"/>
          <w:szCs w:val="18"/>
        </w:rPr>
      </w:pPr>
      <w:r w:rsidRPr="00DD49CB">
        <w:rPr>
          <w:b w:val="0"/>
          <w:i w:val="0"/>
          <w:sz w:val="18"/>
          <w:szCs w:val="18"/>
        </w:rPr>
        <w:t>3. Настоящее решение вступает в силу после его официального опубликования.</w:t>
      </w:r>
    </w:p>
    <w:p w:rsidR="00E11490" w:rsidRDefault="00DD49CB" w:rsidP="00DD49CB">
      <w:pPr>
        <w:rPr>
          <w:sz w:val="18"/>
          <w:szCs w:val="18"/>
        </w:rPr>
      </w:pPr>
      <w:r w:rsidRPr="00DD49CB">
        <w:rPr>
          <w:sz w:val="18"/>
          <w:szCs w:val="18"/>
        </w:rPr>
        <w:t>Глава Мошковского сельсовета</w:t>
      </w:r>
      <w:r w:rsidRPr="00DD49CB">
        <w:rPr>
          <w:sz w:val="18"/>
          <w:szCs w:val="18"/>
        </w:rPr>
        <w:tab/>
        <w:t xml:space="preserve">                                                        И.А. Артамошкина</w:t>
      </w:r>
    </w:p>
    <w:p w:rsidR="0075625E" w:rsidRDefault="0075625E" w:rsidP="00DD49CB">
      <w:pPr>
        <w:rPr>
          <w:sz w:val="18"/>
          <w:szCs w:val="18"/>
        </w:rPr>
      </w:pPr>
    </w:p>
    <w:p w:rsidR="0075625E" w:rsidRPr="0075625E" w:rsidRDefault="0075625E" w:rsidP="0075625E">
      <w:pPr>
        <w:pStyle w:val="8"/>
        <w:tabs>
          <w:tab w:val="left" w:pos="0"/>
        </w:tabs>
        <w:spacing w:before="0" w:after="0"/>
        <w:jc w:val="center"/>
        <w:rPr>
          <w:i w:val="0"/>
          <w:sz w:val="18"/>
          <w:szCs w:val="18"/>
        </w:rPr>
      </w:pPr>
      <w:r w:rsidRPr="0075625E">
        <w:rPr>
          <w:i w:val="0"/>
          <w:sz w:val="18"/>
          <w:szCs w:val="18"/>
        </w:rPr>
        <w:t>Приложение № 1к решению Комитет</w:t>
      </w:r>
      <w:r>
        <w:rPr>
          <w:i w:val="0"/>
          <w:sz w:val="18"/>
          <w:szCs w:val="18"/>
        </w:rPr>
        <w:t xml:space="preserve">а </w:t>
      </w:r>
      <w:r w:rsidRPr="0075625E">
        <w:rPr>
          <w:i w:val="0"/>
          <w:sz w:val="18"/>
          <w:szCs w:val="18"/>
        </w:rPr>
        <w:t>местного самоуправления</w:t>
      </w:r>
      <w:r>
        <w:rPr>
          <w:i w:val="0"/>
          <w:sz w:val="18"/>
          <w:szCs w:val="18"/>
        </w:rPr>
        <w:t xml:space="preserve"> </w:t>
      </w:r>
      <w:r w:rsidRPr="0075625E">
        <w:rPr>
          <w:i w:val="0"/>
          <w:sz w:val="18"/>
          <w:szCs w:val="18"/>
        </w:rPr>
        <w:t>Мошковского сельсовета</w:t>
      </w:r>
      <w:r>
        <w:rPr>
          <w:i w:val="0"/>
          <w:sz w:val="18"/>
          <w:szCs w:val="18"/>
        </w:rPr>
        <w:t xml:space="preserve"> </w:t>
      </w:r>
      <w:r w:rsidRPr="0075625E">
        <w:rPr>
          <w:i w:val="0"/>
          <w:sz w:val="18"/>
          <w:szCs w:val="18"/>
        </w:rPr>
        <w:t>от 30.04.2020 № 84-16/</w:t>
      </w:r>
      <w:r w:rsidRPr="0075625E">
        <w:rPr>
          <w:i w:val="0"/>
          <w:sz w:val="18"/>
          <w:szCs w:val="18"/>
          <w:lang w:val="en-US"/>
        </w:rPr>
        <w:t>VII</w:t>
      </w:r>
    </w:p>
    <w:p w:rsidR="0075625E" w:rsidRPr="0075625E" w:rsidRDefault="0075625E" w:rsidP="0075625E">
      <w:pPr>
        <w:jc w:val="right"/>
        <w:rPr>
          <w:sz w:val="18"/>
          <w:szCs w:val="18"/>
        </w:rPr>
      </w:pPr>
      <w:r w:rsidRPr="0075625E">
        <w:rPr>
          <w:sz w:val="18"/>
          <w:szCs w:val="18"/>
        </w:rPr>
        <w:t xml:space="preserve"> </w:t>
      </w:r>
    </w:p>
    <w:p w:rsidR="0075625E" w:rsidRPr="0075625E" w:rsidRDefault="0075625E" w:rsidP="0075625E">
      <w:pPr>
        <w:jc w:val="center"/>
        <w:rPr>
          <w:b/>
          <w:sz w:val="18"/>
          <w:szCs w:val="18"/>
        </w:rPr>
      </w:pPr>
      <w:r w:rsidRPr="0075625E">
        <w:rPr>
          <w:b/>
          <w:sz w:val="18"/>
          <w:szCs w:val="18"/>
        </w:rPr>
        <w:t xml:space="preserve">Источники финансирования дефицита бюджета Мошковского сельсовета на 2020 год и </w:t>
      </w:r>
      <w:r w:rsidRPr="0075625E">
        <w:rPr>
          <w:b/>
          <w:bCs/>
          <w:sz w:val="18"/>
          <w:szCs w:val="18"/>
        </w:rPr>
        <w:t>на плановый период 2021 и 2022 годов</w:t>
      </w:r>
    </w:p>
    <w:p w:rsidR="0075625E" w:rsidRPr="0075625E" w:rsidRDefault="0075625E" w:rsidP="0075625E">
      <w:pPr>
        <w:jc w:val="center"/>
        <w:rPr>
          <w:sz w:val="18"/>
          <w:szCs w:val="1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1276"/>
        <w:gridCol w:w="1276"/>
        <w:gridCol w:w="1275"/>
      </w:tblGrid>
      <w:tr w:rsidR="0075625E" w:rsidRPr="0075625E" w:rsidTr="0075625E">
        <w:trPr>
          <w:trHeight w:hRule="exact" w:val="203"/>
        </w:trPr>
        <w:tc>
          <w:tcPr>
            <w:tcW w:w="3969" w:type="dxa"/>
            <w:vMerge w:val="restart"/>
          </w:tcPr>
          <w:p w:rsidR="0075625E" w:rsidRPr="0075625E" w:rsidRDefault="0075625E" w:rsidP="001A35FC">
            <w:pPr>
              <w:tabs>
                <w:tab w:val="left" w:pos="69"/>
              </w:tabs>
              <w:ind w:left="317" w:right="-391" w:firstLine="392"/>
              <w:rPr>
                <w:sz w:val="18"/>
                <w:szCs w:val="18"/>
              </w:rPr>
            </w:pPr>
          </w:p>
        </w:tc>
        <w:tc>
          <w:tcPr>
            <w:tcW w:w="2410" w:type="dxa"/>
            <w:vMerge w:val="restart"/>
          </w:tcPr>
          <w:p w:rsidR="0075625E" w:rsidRPr="0075625E" w:rsidRDefault="0075625E" w:rsidP="001A35FC">
            <w:pPr>
              <w:tabs>
                <w:tab w:val="left" w:pos="552"/>
              </w:tabs>
              <w:jc w:val="center"/>
              <w:rPr>
                <w:sz w:val="18"/>
                <w:szCs w:val="18"/>
              </w:rPr>
            </w:pPr>
            <w:r w:rsidRPr="0075625E">
              <w:rPr>
                <w:sz w:val="18"/>
                <w:szCs w:val="18"/>
              </w:rPr>
              <w:t>Код источника финансирования по бюджетной классификации</w:t>
            </w:r>
          </w:p>
        </w:tc>
        <w:tc>
          <w:tcPr>
            <w:tcW w:w="3827" w:type="dxa"/>
            <w:gridSpan w:val="3"/>
            <w:tcBorders>
              <w:right w:val="single" w:sz="4" w:space="0" w:color="auto"/>
            </w:tcBorders>
          </w:tcPr>
          <w:p w:rsidR="0075625E" w:rsidRPr="0075625E" w:rsidRDefault="0075625E" w:rsidP="001A35FC">
            <w:pPr>
              <w:tabs>
                <w:tab w:val="left" w:pos="552"/>
              </w:tabs>
              <w:ind w:firstLine="34"/>
              <w:jc w:val="center"/>
              <w:rPr>
                <w:sz w:val="18"/>
                <w:szCs w:val="18"/>
              </w:rPr>
            </w:pPr>
            <w:r w:rsidRPr="0075625E">
              <w:rPr>
                <w:sz w:val="18"/>
                <w:szCs w:val="18"/>
              </w:rPr>
              <w:t>Сумма, тыс. рублей</w:t>
            </w:r>
          </w:p>
        </w:tc>
      </w:tr>
      <w:tr w:rsidR="0075625E" w:rsidRPr="0075625E" w:rsidTr="0075625E">
        <w:trPr>
          <w:trHeight w:hRule="exact" w:val="419"/>
        </w:trPr>
        <w:tc>
          <w:tcPr>
            <w:tcW w:w="3969" w:type="dxa"/>
            <w:vMerge/>
          </w:tcPr>
          <w:p w:rsidR="0075625E" w:rsidRPr="0075625E" w:rsidRDefault="0075625E" w:rsidP="001A35FC">
            <w:pPr>
              <w:tabs>
                <w:tab w:val="left" w:pos="69"/>
              </w:tabs>
              <w:ind w:left="317" w:right="-391" w:firstLine="392"/>
              <w:rPr>
                <w:sz w:val="18"/>
                <w:szCs w:val="18"/>
              </w:rPr>
            </w:pPr>
          </w:p>
        </w:tc>
        <w:tc>
          <w:tcPr>
            <w:tcW w:w="2410" w:type="dxa"/>
            <w:vMerge/>
          </w:tcPr>
          <w:p w:rsidR="0075625E" w:rsidRPr="0075625E" w:rsidRDefault="0075625E" w:rsidP="001A35FC">
            <w:pPr>
              <w:tabs>
                <w:tab w:val="left" w:pos="552"/>
              </w:tabs>
              <w:rPr>
                <w:sz w:val="18"/>
                <w:szCs w:val="18"/>
              </w:rPr>
            </w:pPr>
          </w:p>
        </w:tc>
        <w:tc>
          <w:tcPr>
            <w:tcW w:w="1276" w:type="dxa"/>
            <w:tcBorders>
              <w:right w:val="single" w:sz="4" w:space="0" w:color="auto"/>
            </w:tcBorders>
          </w:tcPr>
          <w:p w:rsidR="0075625E" w:rsidRPr="0075625E" w:rsidRDefault="0075625E" w:rsidP="001A35FC">
            <w:pPr>
              <w:jc w:val="center"/>
              <w:rPr>
                <w:sz w:val="18"/>
                <w:szCs w:val="18"/>
              </w:rPr>
            </w:pPr>
            <w:r w:rsidRPr="0075625E">
              <w:rPr>
                <w:sz w:val="18"/>
                <w:szCs w:val="18"/>
              </w:rPr>
              <w:t>2020 год</w:t>
            </w:r>
          </w:p>
        </w:tc>
        <w:tc>
          <w:tcPr>
            <w:tcW w:w="1276" w:type="dxa"/>
            <w:tcBorders>
              <w:right w:val="single" w:sz="4" w:space="0" w:color="auto"/>
            </w:tcBorders>
          </w:tcPr>
          <w:p w:rsidR="0075625E" w:rsidRPr="0075625E" w:rsidRDefault="0075625E" w:rsidP="001A35FC">
            <w:pPr>
              <w:jc w:val="center"/>
              <w:rPr>
                <w:sz w:val="18"/>
                <w:szCs w:val="18"/>
              </w:rPr>
            </w:pPr>
            <w:r w:rsidRPr="0075625E">
              <w:rPr>
                <w:sz w:val="18"/>
                <w:szCs w:val="18"/>
              </w:rPr>
              <w:t>2021 год</w:t>
            </w:r>
          </w:p>
        </w:tc>
        <w:tc>
          <w:tcPr>
            <w:tcW w:w="1275" w:type="dxa"/>
            <w:tcBorders>
              <w:right w:val="single" w:sz="4" w:space="0" w:color="auto"/>
            </w:tcBorders>
          </w:tcPr>
          <w:p w:rsidR="0075625E" w:rsidRPr="0075625E" w:rsidRDefault="0075625E" w:rsidP="001A35FC">
            <w:pPr>
              <w:jc w:val="center"/>
              <w:rPr>
                <w:sz w:val="18"/>
                <w:szCs w:val="18"/>
              </w:rPr>
            </w:pPr>
            <w:r w:rsidRPr="0075625E">
              <w:rPr>
                <w:sz w:val="18"/>
                <w:szCs w:val="18"/>
              </w:rPr>
              <w:t>2022 год</w:t>
            </w:r>
          </w:p>
        </w:tc>
      </w:tr>
      <w:tr w:rsidR="0075625E" w:rsidRPr="0075625E" w:rsidTr="0075625E">
        <w:trPr>
          <w:trHeight w:hRule="exact" w:val="399"/>
        </w:trPr>
        <w:tc>
          <w:tcPr>
            <w:tcW w:w="3969" w:type="dxa"/>
          </w:tcPr>
          <w:p w:rsidR="0075625E" w:rsidRPr="0075625E" w:rsidRDefault="0075625E" w:rsidP="001A35FC">
            <w:pPr>
              <w:pStyle w:val="a0"/>
              <w:rPr>
                <w:b w:val="0"/>
                <w:i w:val="0"/>
                <w:sz w:val="18"/>
                <w:szCs w:val="18"/>
              </w:rPr>
            </w:pPr>
            <w:r w:rsidRPr="0075625E">
              <w:rPr>
                <w:b w:val="0"/>
                <w:i w:val="0"/>
                <w:sz w:val="18"/>
                <w:szCs w:val="18"/>
              </w:rPr>
              <w:t>Источники внутреннего финансирования дефицитов бюджетов</w:t>
            </w:r>
          </w:p>
        </w:tc>
        <w:tc>
          <w:tcPr>
            <w:tcW w:w="2410" w:type="dxa"/>
          </w:tcPr>
          <w:p w:rsidR="0075625E" w:rsidRPr="0075625E" w:rsidRDefault="0075625E" w:rsidP="001A35FC">
            <w:pPr>
              <w:pStyle w:val="a0"/>
              <w:ind w:left="-108" w:right="-108"/>
              <w:jc w:val="center"/>
              <w:rPr>
                <w:b w:val="0"/>
                <w:i w:val="0"/>
                <w:sz w:val="18"/>
                <w:szCs w:val="18"/>
              </w:rPr>
            </w:pPr>
            <w:r w:rsidRPr="0075625E">
              <w:rPr>
                <w:b w:val="0"/>
                <w:i w:val="0"/>
                <w:sz w:val="18"/>
                <w:szCs w:val="18"/>
              </w:rPr>
              <w:t>000 01 00 00 00 00 0000 000</w:t>
            </w:r>
          </w:p>
        </w:tc>
        <w:tc>
          <w:tcPr>
            <w:tcW w:w="1276" w:type="dxa"/>
          </w:tcPr>
          <w:p w:rsidR="0075625E" w:rsidRPr="0075625E" w:rsidRDefault="0075625E" w:rsidP="001A35FC">
            <w:pPr>
              <w:jc w:val="center"/>
              <w:rPr>
                <w:sz w:val="18"/>
                <w:szCs w:val="18"/>
              </w:rPr>
            </w:pPr>
            <w:r w:rsidRPr="0075625E">
              <w:rPr>
                <w:sz w:val="18"/>
                <w:szCs w:val="18"/>
              </w:rPr>
              <w:t>600,695-98</w:t>
            </w:r>
          </w:p>
        </w:tc>
        <w:tc>
          <w:tcPr>
            <w:tcW w:w="1276" w:type="dxa"/>
          </w:tcPr>
          <w:p w:rsidR="0075625E" w:rsidRPr="0075625E" w:rsidRDefault="0075625E" w:rsidP="001A35FC">
            <w:pPr>
              <w:jc w:val="center"/>
              <w:rPr>
                <w:sz w:val="18"/>
                <w:szCs w:val="18"/>
              </w:rPr>
            </w:pPr>
            <w:r w:rsidRPr="0075625E">
              <w:rPr>
                <w:sz w:val="18"/>
                <w:szCs w:val="18"/>
              </w:rPr>
              <w:t>0,000</w:t>
            </w:r>
          </w:p>
        </w:tc>
        <w:tc>
          <w:tcPr>
            <w:tcW w:w="1275" w:type="dxa"/>
          </w:tcPr>
          <w:p w:rsidR="0075625E" w:rsidRPr="0075625E" w:rsidRDefault="0075625E" w:rsidP="001A35FC">
            <w:pPr>
              <w:jc w:val="center"/>
              <w:rPr>
                <w:sz w:val="18"/>
                <w:szCs w:val="18"/>
              </w:rPr>
            </w:pPr>
            <w:r w:rsidRPr="0075625E">
              <w:rPr>
                <w:sz w:val="18"/>
                <w:szCs w:val="18"/>
              </w:rPr>
              <w:t>0,000</w:t>
            </w:r>
          </w:p>
        </w:tc>
      </w:tr>
      <w:tr w:rsidR="0075625E" w:rsidRPr="0075625E" w:rsidTr="0075625E">
        <w:trPr>
          <w:trHeight w:hRule="exact" w:val="435"/>
        </w:trPr>
        <w:tc>
          <w:tcPr>
            <w:tcW w:w="3969" w:type="dxa"/>
            <w:tcBorders>
              <w:bottom w:val="single" w:sz="4" w:space="0" w:color="auto"/>
            </w:tcBorders>
          </w:tcPr>
          <w:p w:rsidR="0075625E" w:rsidRPr="0075625E" w:rsidRDefault="0075625E" w:rsidP="001A35FC">
            <w:pPr>
              <w:pStyle w:val="a0"/>
              <w:rPr>
                <w:b w:val="0"/>
                <w:i w:val="0"/>
                <w:sz w:val="18"/>
                <w:szCs w:val="18"/>
              </w:rPr>
            </w:pPr>
            <w:r w:rsidRPr="0075625E">
              <w:rPr>
                <w:b w:val="0"/>
                <w:i w:val="0"/>
                <w:sz w:val="18"/>
                <w:szCs w:val="18"/>
              </w:rPr>
              <w:t>Изменение остатков средств на счетах по учету средств бюджета</w:t>
            </w:r>
          </w:p>
        </w:tc>
        <w:tc>
          <w:tcPr>
            <w:tcW w:w="2410" w:type="dxa"/>
            <w:tcBorders>
              <w:bottom w:val="single" w:sz="4" w:space="0" w:color="auto"/>
            </w:tcBorders>
          </w:tcPr>
          <w:p w:rsidR="0075625E" w:rsidRPr="0075625E" w:rsidRDefault="0075625E" w:rsidP="001A35FC">
            <w:pPr>
              <w:pStyle w:val="a0"/>
              <w:ind w:left="-108" w:right="-108"/>
              <w:jc w:val="center"/>
              <w:rPr>
                <w:b w:val="0"/>
                <w:i w:val="0"/>
                <w:color w:val="FF0000"/>
                <w:sz w:val="18"/>
                <w:szCs w:val="18"/>
              </w:rPr>
            </w:pPr>
            <w:r w:rsidRPr="0075625E">
              <w:rPr>
                <w:b w:val="0"/>
                <w:i w:val="0"/>
                <w:sz w:val="18"/>
                <w:szCs w:val="18"/>
              </w:rPr>
              <w:t xml:space="preserve">000 01 05 00 00 00 0000 </w:t>
            </w:r>
            <w:r w:rsidRPr="0075625E">
              <w:rPr>
                <w:b w:val="0"/>
                <w:i w:val="0"/>
                <w:color w:val="000000"/>
                <w:sz w:val="18"/>
                <w:szCs w:val="18"/>
              </w:rPr>
              <w:t>00</w:t>
            </w:r>
          </w:p>
        </w:tc>
        <w:tc>
          <w:tcPr>
            <w:tcW w:w="1276" w:type="dxa"/>
            <w:tcBorders>
              <w:bottom w:val="single" w:sz="4" w:space="0" w:color="auto"/>
            </w:tcBorders>
          </w:tcPr>
          <w:p w:rsidR="0075625E" w:rsidRPr="0075625E" w:rsidRDefault="0075625E" w:rsidP="001A35FC">
            <w:pPr>
              <w:jc w:val="center"/>
              <w:rPr>
                <w:sz w:val="18"/>
                <w:szCs w:val="18"/>
              </w:rPr>
            </w:pPr>
            <w:r w:rsidRPr="0075625E">
              <w:rPr>
                <w:sz w:val="18"/>
                <w:szCs w:val="18"/>
              </w:rPr>
              <w:t>600,695-98</w:t>
            </w:r>
          </w:p>
        </w:tc>
        <w:tc>
          <w:tcPr>
            <w:tcW w:w="1276" w:type="dxa"/>
            <w:tcBorders>
              <w:bottom w:val="single" w:sz="4" w:space="0" w:color="auto"/>
            </w:tcBorders>
          </w:tcPr>
          <w:p w:rsidR="0075625E" w:rsidRPr="0075625E" w:rsidRDefault="0075625E" w:rsidP="001A35FC">
            <w:pPr>
              <w:jc w:val="center"/>
              <w:rPr>
                <w:sz w:val="18"/>
                <w:szCs w:val="18"/>
              </w:rPr>
            </w:pPr>
            <w:r w:rsidRPr="0075625E">
              <w:rPr>
                <w:sz w:val="18"/>
                <w:szCs w:val="18"/>
              </w:rPr>
              <w:t>0,000</w:t>
            </w:r>
          </w:p>
        </w:tc>
        <w:tc>
          <w:tcPr>
            <w:tcW w:w="1275" w:type="dxa"/>
            <w:tcBorders>
              <w:bottom w:val="single" w:sz="4" w:space="0" w:color="auto"/>
            </w:tcBorders>
          </w:tcPr>
          <w:p w:rsidR="0075625E" w:rsidRPr="0075625E" w:rsidRDefault="0075625E" w:rsidP="001A35FC">
            <w:pPr>
              <w:jc w:val="center"/>
              <w:rPr>
                <w:sz w:val="18"/>
                <w:szCs w:val="18"/>
              </w:rPr>
            </w:pPr>
            <w:r w:rsidRPr="0075625E">
              <w:rPr>
                <w:sz w:val="18"/>
                <w:szCs w:val="18"/>
              </w:rPr>
              <w:t>0,000</w:t>
            </w:r>
          </w:p>
        </w:tc>
      </w:tr>
      <w:tr w:rsidR="0075625E" w:rsidRPr="0075625E" w:rsidTr="001A35FC">
        <w:trPr>
          <w:trHeight w:hRule="exact" w:val="189"/>
        </w:trPr>
        <w:tc>
          <w:tcPr>
            <w:tcW w:w="3969" w:type="dxa"/>
            <w:tcBorders>
              <w:bottom w:val="single" w:sz="4" w:space="0" w:color="auto"/>
            </w:tcBorders>
          </w:tcPr>
          <w:p w:rsidR="0075625E" w:rsidRPr="0075625E" w:rsidRDefault="0075625E" w:rsidP="001A35FC">
            <w:pPr>
              <w:pStyle w:val="a0"/>
              <w:rPr>
                <w:b w:val="0"/>
                <w:i w:val="0"/>
                <w:sz w:val="18"/>
                <w:szCs w:val="18"/>
              </w:rPr>
            </w:pPr>
            <w:r w:rsidRPr="0075625E">
              <w:rPr>
                <w:b w:val="0"/>
                <w:i w:val="0"/>
                <w:sz w:val="18"/>
                <w:szCs w:val="18"/>
              </w:rPr>
              <w:t>Увеличение остатков средств бюджетов</w:t>
            </w:r>
          </w:p>
        </w:tc>
        <w:tc>
          <w:tcPr>
            <w:tcW w:w="2410" w:type="dxa"/>
            <w:tcBorders>
              <w:bottom w:val="single" w:sz="4" w:space="0" w:color="auto"/>
            </w:tcBorders>
          </w:tcPr>
          <w:p w:rsidR="0075625E" w:rsidRPr="0075625E" w:rsidRDefault="0075625E" w:rsidP="001A35FC">
            <w:pPr>
              <w:pStyle w:val="a0"/>
              <w:ind w:left="-108" w:right="-108"/>
              <w:jc w:val="center"/>
              <w:rPr>
                <w:b w:val="0"/>
                <w:i w:val="0"/>
                <w:sz w:val="18"/>
                <w:szCs w:val="18"/>
              </w:rPr>
            </w:pPr>
            <w:r w:rsidRPr="0075625E">
              <w:rPr>
                <w:b w:val="0"/>
                <w:i w:val="0"/>
                <w:sz w:val="18"/>
                <w:szCs w:val="18"/>
              </w:rPr>
              <w:t>000 01 05 00 00 00 0000 500</w:t>
            </w:r>
          </w:p>
        </w:tc>
        <w:tc>
          <w:tcPr>
            <w:tcW w:w="1276" w:type="dxa"/>
            <w:tcBorders>
              <w:bottom w:val="single" w:sz="4" w:space="0" w:color="auto"/>
            </w:tcBorders>
          </w:tcPr>
          <w:p w:rsidR="0075625E" w:rsidRPr="0075625E" w:rsidRDefault="0075625E" w:rsidP="001A35FC">
            <w:pPr>
              <w:jc w:val="center"/>
              <w:rPr>
                <w:sz w:val="18"/>
                <w:szCs w:val="18"/>
                <w:highlight w:val="yellow"/>
              </w:rPr>
            </w:pPr>
            <w:r w:rsidRPr="0075625E">
              <w:rPr>
                <w:sz w:val="18"/>
                <w:szCs w:val="18"/>
              </w:rPr>
              <w:t>-3640,508</w:t>
            </w:r>
          </w:p>
        </w:tc>
        <w:tc>
          <w:tcPr>
            <w:tcW w:w="1276" w:type="dxa"/>
            <w:tcBorders>
              <w:bottom w:val="single" w:sz="4" w:space="0" w:color="auto"/>
            </w:tcBorders>
          </w:tcPr>
          <w:p w:rsidR="0075625E" w:rsidRPr="0075625E" w:rsidRDefault="0075625E" w:rsidP="001A35FC">
            <w:pPr>
              <w:jc w:val="center"/>
              <w:rPr>
                <w:sz w:val="18"/>
                <w:szCs w:val="18"/>
                <w:highlight w:val="yellow"/>
              </w:rPr>
            </w:pPr>
            <w:r w:rsidRPr="0075625E">
              <w:rPr>
                <w:sz w:val="18"/>
                <w:szCs w:val="18"/>
              </w:rPr>
              <w:t>-2243,409</w:t>
            </w:r>
          </w:p>
        </w:tc>
        <w:tc>
          <w:tcPr>
            <w:tcW w:w="1275" w:type="dxa"/>
            <w:tcBorders>
              <w:bottom w:val="single" w:sz="4" w:space="0" w:color="auto"/>
            </w:tcBorders>
          </w:tcPr>
          <w:p w:rsidR="0075625E" w:rsidRPr="0075625E" w:rsidRDefault="0075625E" w:rsidP="001A35FC">
            <w:pPr>
              <w:jc w:val="center"/>
              <w:rPr>
                <w:sz w:val="18"/>
                <w:szCs w:val="18"/>
                <w:highlight w:val="yellow"/>
              </w:rPr>
            </w:pPr>
            <w:r w:rsidRPr="0075625E">
              <w:rPr>
                <w:sz w:val="18"/>
                <w:szCs w:val="18"/>
              </w:rPr>
              <w:t>-2247,638</w:t>
            </w:r>
          </w:p>
        </w:tc>
      </w:tr>
      <w:tr w:rsidR="0075625E" w:rsidRPr="0075625E" w:rsidTr="001A35FC">
        <w:trPr>
          <w:trHeight w:hRule="exact" w:val="277"/>
        </w:trPr>
        <w:tc>
          <w:tcPr>
            <w:tcW w:w="3969" w:type="dxa"/>
            <w:tcBorders>
              <w:bottom w:val="single" w:sz="4" w:space="0" w:color="auto"/>
            </w:tcBorders>
          </w:tcPr>
          <w:p w:rsidR="0075625E" w:rsidRPr="0075625E" w:rsidRDefault="0075625E" w:rsidP="001A35FC">
            <w:pPr>
              <w:pStyle w:val="a0"/>
              <w:rPr>
                <w:b w:val="0"/>
                <w:i w:val="0"/>
                <w:sz w:val="18"/>
                <w:szCs w:val="18"/>
              </w:rPr>
            </w:pPr>
            <w:r w:rsidRPr="0075625E">
              <w:rPr>
                <w:b w:val="0"/>
                <w:i w:val="0"/>
                <w:sz w:val="18"/>
                <w:szCs w:val="18"/>
              </w:rPr>
              <w:t>Уменьшение остатков средств бюджетов</w:t>
            </w:r>
          </w:p>
        </w:tc>
        <w:tc>
          <w:tcPr>
            <w:tcW w:w="2410" w:type="dxa"/>
            <w:tcBorders>
              <w:bottom w:val="single" w:sz="4" w:space="0" w:color="auto"/>
            </w:tcBorders>
          </w:tcPr>
          <w:p w:rsidR="0075625E" w:rsidRPr="0075625E" w:rsidRDefault="0075625E" w:rsidP="001A35FC">
            <w:pPr>
              <w:pStyle w:val="a0"/>
              <w:ind w:left="-108" w:right="-108"/>
              <w:jc w:val="center"/>
              <w:rPr>
                <w:b w:val="0"/>
                <w:i w:val="0"/>
                <w:sz w:val="18"/>
                <w:szCs w:val="18"/>
              </w:rPr>
            </w:pPr>
            <w:r w:rsidRPr="0075625E">
              <w:rPr>
                <w:b w:val="0"/>
                <w:i w:val="0"/>
                <w:sz w:val="18"/>
                <w:szCs w:val="18"/>
              </w:rPr>
              <w:t>000 01 05 00 00 00 0000 600</w:t>
            </w:r>
          </w:p>
        </w:tc>
        <w:tc>
          <w:tcPr>
            <w:tcW w:w="1276" w:type="dxa"/>
            <w:tcBorders>
              <w:bottom w:val="single" w:sz="4" w:space="0" w:color="auto"/>
            </w:tcBorders>
          </w:tcPr>
          <w:p w:rsidR="0075625E" w:rsidRPr="0075625E" w:rsidRDefault="0075625E" w:rsidP="001A35FC">
            <w:pPr>
              <w:jc w:val="center"/>
              <w:rPr>
                <w:sz w:val="18"/>
                <w:szCs w:val="18"/>
                <w:highlight w:val="yellow"/>
              </w:rPr>
            </w:pPr>
            <w:r w:rsidRPr="0075625E">
              <w:rPr>
                <w:sz w:val="18"/>
                <w:szCs w:val="18"/>
              </w:rPr>
              <w:t>4241,203-98</w:t>
            </w:r>
          </w:p>
        </w:tc>
        <w:tc>
          <w:tcPr>
            <w:tcW w:w="1276" w:type="dxa"/>
            <w:tcBorders>
              <w:bottom w:val="single" w:sz="4" w:space="0" w:color="auto"/>
            </w:tcBorders>
          </w:tcPr>
          <w:p w:rsidR="0075625E" w:rsidRPr="0075625E" w:rsidRDefault="0075625E" w:rsidP="001A35FC">
            <w:pPr>
              <w:pStyle w:val="a0"/>
              <w:jc w:val="center"/>
              <w:rPr>
                <w:b w:val="0"/>
                <w:i w:val="0"/>
                <w:sz w:val="18"/>
                <w:szCs w:val="18"/>
                <w:highlight w:val="yellow"/>
              </w:rPr>
            </w:pPr>
            <w:r w:rsidRPr="0075625E">
              <w:rPr>
                <w:b w:val="0"/>
                <w:i w:val="0"/>
                <w:sz w:val="18"/>
                <w:szCs w:val="18"/>
              </w:rPr>
              <w:t>2243,409</w:t>
            </w:r>
          </w:p>
        </w:tc>
        <w:tc>
          <w:tcPr>
            <w:tcW w:w="1275" w:type="dxa"/>
            <w:tcBorders>
              <w:bottom w:val="single" w:sz="4" w:space="0" w:color="auto"/>
            </w:tcBorders>
          </w:tcPr>
          <w:p w:rsidR="0075625E" w:rsidRPr="0075625E" w:rsidRDefault="0075625E" w:rsidP="001A35FC">
            <w:pPr>
              <w:pStyle w:val="a0"/>
              <w:jc w:val="center"/>
              <w:rPr>
                <w:b w:val="0"/>
                <w:i w:val="0"/>
                <w:sz w:val="18"/>
                <w:szCs w:val="18"/>
                <w:highlight w:val="yellow"/>
              </w:rPr>
            </w:pPr>
            <w:r w:rsidRPr="0075625E">
              <w:rPr>
                <w:b w:val="0"/>
                <w:i w:val="0"/>
                <w:sz w:val="18"/>
                <w:szCs w:val="18"/>
              </w:rPr>
              <w:t>2247,638</w:t>
            </w:r>
          </w:p>
        </w:tc>
      </w:tr>
      <w:tr w:rsidR="0075625E" w:rsidRPr="0075625E" w:rsidTr="0075625E">
        <w:trPr>
          <w:trHeight w:hRule="exact" w:val="309"/>
        </w:trPr>
        <w:tc>
          <w:tcPr>
            <w:tcW w:w="3969" w:type="dxa"/>
            <w:tcBorders>
              <w:bottom w:val="single" w:sz="4" w:space="0" w:color="auto"/>
            </w:tcBorders>
          </w:tcPr>
          <w:p w:rsidR="0075625E" w:rsidRPr="0075625E" w:rsidRDefault="0075625E" w:rsidP="001A35FC">
            <w:pPr>
              <w:pStyle w:val="a0"/>
              <w:rPr>
                <w:b w:val="0"/>
                <w:i w:val="0"/>
                <w:sz w:val="18"/>
                <w:szCs w:val="18"/>
              </w:rPr>
            </w:pPr>
            <w:r w:rsidRPr="0075625E">
              <w:rPr>
                <w:b w:val="0"/>
                <w:i w:val="0"/>
                <w:sz w:val="18"/>
                <w:szCs w:val="18"/>
              </w:rPr>
              <w:t>Увеличение прочих остатков средств бюджетов</w:t>
            </w:r>
          </w:p>
        </w:tc>
        <w:tc>
          <w:tcPr>
            <w:tcW w:w="2410" w:type="dxa"/>
            <w:tcBorders>
              <w:bottom w:val="single" w:sz="4" w:space="0" w:color="auto"/>
            </w:tcBorders>
          </w:tcPr>
          <w:p w:rsidR="0075625E" w:rsidRPr="0075625E" w:rsidRDefault="0075625E" w:rsidP="001A35FC">
            <w:pPr>
              <w:pStyle w:val="a0"/>
              <w:ind w:left="-108" w:right="-108"/>
              <w:jc w:val="center"/>
              <w:rPr>
                <w:b w:val="0"/>
                <w:i w:val="0"/>
                <w:sz w:val="18"/>
                <w:szCs w:val="18"/>
              </w:rPr>
            </w:pPr>
            <w:r w:rsidRPr="0075625E">
              <w:rPr>
                <w:b w:val="0"/>
                <w:i w:val="0"/>
                <w:sz w:val="18"/>
                <w:szCs w:val="18"/>
              </w:rPr>
              <w:t>000 01 05 02 00 00 0000 500</w:t>
            </w:r>
          </w:p>
        </w:tc>
        <w:tc>
          <w:tcPr>
            <w:tcW w:w="1276" w:type="dxa"/>
            <w:tcBorders>
              <w:bottom w:val="single" w:sz="4" w:space="0" w:color="auto"/>
            </w:tcBorders>
          </w:tcPr>
          <w:p w:rsidR="0075625E" w:rsidRPr="0075625E" w:rsidRDefault="0075625E" w:rsidP="001A35FC">
            <w:pPr>
              <w:jc w:val="center"/>
              <w:rPr>
                <w:sz w:val="18"/>
                <w:szCs w:val="18"/>
                <w:highlight w:val="yellow"/>
              </w:rPr>
            </w:pPr>
            <w:r w:rsidRPr="0075625E">
              <w:rPr>
                <w:sz w:val="18"/>
                <w:szCs w:val="18"/>
              </w:rPr>
              <w:t>-3640,508</w:t>
            </w:r>
          </w:p>
        </w:tc>
        <w:tc>
          <w:tcPr>
            <w:tcW w:w="1276" w:type="dxa"/>
            <w:tcBorders>
              <w:bottom w:val="single" w:sz="4" w:space="0" w:color="auto"/>
            </w:tcBorders>
          </w:tcPr>
          <w:p w:rsidR="0075625E" w:rsidRPr="0075625E" w:rsidRDefault="0075625E" w:rsidP="001A35FC">
            <w:pPr>
              <w:jc w:val="center"/>
              <w:rPr>
                <w:sz w:val="18"/>
                <w:szCs w:val="18"/>
                <w:highlight w:val="yellow"/>
              </w:rPr>
            </w:pPr>
            <w:r w:rsidRPr="0075625E">
              <w:rPr>
                <w:sz w:val="18"/>
                <w:szCs w:val="18"/>
              </w:rPr>
              <w:t>-2243,409</w:t>
            </w:r>
          </w:p>
        </w:tc>
        <w:tc>
          <w:tcPr>
            <w:tcW w:w="1275" w:type="dxa"/>
            <w:tcBorders>
              <w:bottom w:val="single" w:sz="4" w:space="0" w:color="auto"/>
            </w:tcBorders>
          </w:tcPr>
          <w:p w:rsidR="0075625E" w:rsidRPr="0075625E" w:rsidRDefault="0075625E" w:rsidP="001A35FC">
            <w:pPr>
              <w:jc w:val="center"/>
              <w:rPr>
                <w:sz w:val="18"/>
                <w:szCs w:val="18"/>
                <w:highlight w:val="yellow"/>
              </w:rPr>
            </w:pPr>
            <w:r w:rsidRPr="0075625E">
              <w:rPr>
                <w:sz w:val="18"/>
                <w:szCs w:val="18"/>
              </w:rPr>
              <w:t>-2247,638</w:t>
            </w:r>
          </w:p>
        </w:tc>
      </w:tr>
      <w:tr w:rsidR="0075625E" w:rsidRPr="0075625E" w:rsidTr="0075625E">
        <w:trPr>
          <w:trHeight w:hRule="exact" w:val="443"/>
        </w:trPr>
        <w:tc>
          <w:tcPr>
            <w:tcW w:w="3969" w:type="dxa"/>
            <w:tcBorders>
              <w:bottom w:val="single" w:sz="4" w:space="0" w:color="auto"/>
            </w:tcBorders>
          </w:tcPr>
          <w:p w:rsidR="0075625E" w:rsidRPr="0075625E" w:rsidRDefault="0075625E" w:rsidP="001A35FC">
            <w:pPr>
              <w:pStyle w:val="a0"/>
              <w:rPr>
                <w:b w:val="0"/>
                <w:i w:val="0"/>
                <w:sz w:val="18"/>
                <w:szCs w:val="18"/>
              </w:rPr>
            </w:pPr>
            <w:r w:rsidRPr="0075625E">
              <w:rPr>
                <w:b w:val="0"/>
                <w:i w:val="0"/>
                <w:sz w:val="18"/>
                <w:szCs w:val="18"/>
              </w:rPr>
              <w:t>Увеличение прочих остатков денежных средств бюджетов</w:t>
            </w:r>
          </w:p>
        </w:tc>
        <w:tc>
          <w:tcPr>
            <w:tcW w:w="2410" w:type="dxa"/>
            <w:tcBorders>
              <w:bottom w:val="single" w:sz="4" w:space="0" w:color="auto"/>
            </w:tcBorders>
          </w:tcPr>
          <w:p w:rsidR="0075625E" w:rsidRPr="0075625E" w:rsidRDefault="0075625E" w:rsidP="001A35FC">
            <w:pPr>
              <w:pStyle w:val="a0"/>
              <w:ind w:left="-108" w:right="-108"/>
              <w:jc w:val="center"/>
              <w:rPr>
                <w:b w:val="0"/>
                <w:i w:val="0"/>
                <w:sz w:val="18"/>
                <w:szCs w:val="18"/>
              </w:rPr>
            </w:pPr>
            <w:r w:rsidRPr="0075625E">
              <w:rPr>
                <w:b w:val="0"/>
                <w:i w:val="0"/>
                <w:sz w:val="18"/>
                <w:szCs w:val="18"/>
              </w:rPr>
              <w:t>000 01 05 02 01 00 0000 510</w:t>
            </w:r>
          </w:p>
        </w:tc>
        <w:tc>
          <w:tcPr>
            <w:tcW w:w="1276" w:type="dxa"/>
            <w:tcBorders>
              <w:bottom w:val="single" w:sz="4" w:space="0" w:color="auto"/>
            </w:tcBorders>
          </w:tcPr>
          <w:p w:rsidR="0075625E" w:rsidRPr="0075625E" w:rsidRDefault="0075625E" w:rsidP="001A35FC">
            <w:pPr>
              <w:jc w:val="center"/>
              <w:rPr>
                <w:sz w:val="18"/>
                <w:szCs w:val="18"/>
                <w:highlight w:val="yellow"/>
              </w:rPr>
            </w:pPr>
            <w:r w:rsidRPr="0075625E">
              <w:rPr>
                <w:sz w:val="18"/>
                <w:szCs w:val="18"/>
              </w:rPr>
              <w:t>-3640,508</w:t>
            </w:r>
          </w:p>
        </w:tc>
        <w:tc>
          <w:tcPr>
            <w:tcW w:w="1276" w:type="dxa"/>
            <w:tcBorders>
              <w:bottom w:val="single" w:sz="4" w:space="0" w:color="auto"/>
            </w:tcBorders>
          </w:tcPr>
          <w:p w:rsidR="0075625E" w:rsidRPr="0075625E" w:rsidRDefault="0075625E" w:rsidP="001A35FC">
            <w:pPr>
              <w:jc w:val="center"/>
              <w:rPr>
                <w:sz w:val="18"/>
                <w:szCs w:val="18"/>
                <w:highlight w:val="yellow"/>
              </w:rPr>
            </w:pPr>
            <w:r w:rsidRPr="0075625E">
              <w:rPr>
                <w:sz w:val="18"/>
                <w:szCs w:val="18"/>
              </w:rPr>
              <w:t>-2243,409</w:t>
            </w:r>
          </w:p>
        </w:tc>
        <w:tc>
          <w:tcPr>
            <w:tcW w:w="1275" w:type="dxa"/>
            <w:tcBorders>
              <w:bottom w:val="single" w:sz="4" w:space="0" w:color="auto"/>
            </w:tcBorders>
          </w:tcPr>
          <w:p w:rsidR="0075625E" w:rsidRPr="0075625E" w:rsidRDefault="0075625E" w:rsidP="001A35FC">
            <w:pPr>
              <w:jc w:val="center"/>
              <w:rPr>
                <w:sz w:val="18"/>
                <w:szCs w:val="18"/>
                <w:highlight w:val="yellow"/>
              </w:rPr>
            </w:pPr>
            <w:r w:rsidRPr="0075625E">
              <w:rPr>
                <w:sz w:val="18"/>
                <w:szCs w:val="18"/>
              </w:rPr>
              <w:t>-2247,638</w:t>
            </w:r>
          </w:p>
        </w:tc>
      </w:tr>
      <w:tr w:rsidR="0075625E" w:rsidRPr="0075625E" w:rsidTr="0075625E">
        <w:trPr>
          <w:trHeight w:hRule="exact" w:val="421"/>
        </w:trPr>
        <w:tc>
          <w:tcPr>
            <w:tcW w:w="3969" w:type="dxa"/>
            <w:tcBorders>
              <w:bottom w:val="single" w:sz="4" w:space="0" w:color="auto"/>
            </w:tcBorders>
          </w:tcPr>
          <w:p w:rsidR="0075625E" w:rsidRPr="0075625E" w:rsidRDefault="0075625E" w:rsidP="001A35FC">
            <w:pPr>
              <w:pStyle w:val="a0"/>
              <w:rPr>
                <w:b w:val="0"/>
                <w:i w:val="0"/>
                <w:sz w:val="18"/>
                <w:szCs w:val="18"/>
              </w:rPr>
            </w:pPr>
            <w:r w:rsidRPr="0075625E">
              <w:rPr>
                <w:b w:val="0"/>
                <w:i w:val="0"/>
                <w:sz w:val="18"/>
                <w:szCs w:val="18"/>
              </w:rPr>
              <w:t>Увеличение прочих остатков денежных средств бюджетов сельских поселений</w:t>
            </w:r>
          </w:p>
        </w:tc>
        <w:tc>
          <w:tcPr>
            <w:tcW w:w="2410" w:type="dxa"/>
            <w:tcBorders>
              <w:bottom w:val="single" w:sz="4" w:space="0" w:color="auto"/>
            </w:tcBorders>
          </w:tcPr>
          <w:p w:rsidR="0075625E" w:rsidRPr="0075625E" w:rsidRDefault="0075625E" w:rsidP="001A35FC">
            <w:pPr>
              <w:pStyle w:val="a0"/>
              <w:ind w:left="-108" w:right="-108"/>
              <w:jc w:val="center"/>
              <w:rPr>
                <w:b w:val="0"/>
                <w:i w:val="0"/>
                <w:sz w:val="18"/>
                <w:szCs w:val="18"/>
              </w:rPr>
            </w:pPr>
            <w:r w:rsidRPr="0075625E">
              <w:rPr>
                <w:b w:val="0"/>
                <w:i w:val="0"/>
                <w:sz w:val="18"/>
                <w:szCs w:val="18"/>
              </w:rPr>
              <w:t>000 01 05 02 01 10 0000 510</w:t>
            </w:r>
          </w:p>
        </w:tc>
        <w:tc>
          <w:tcPr>
            <w:tcW w:w="1276" w:type="dxa"/>
            <w:tcBorders>
              <w:bottom w:val="single" w:sz="4" w:space="0" w:color="auto"/>
            </w:tcBorders>
          </w:tcPr>
          <w:p w:rsidR="0075625E" w:rsidRPr="0075625E" w:rsidRDefault="0075625E" w:rsidP="001A35FC">
            <w:pPr>
              <w:jc w:val="center"/>
              <w:rPr>
                <w:sz w:val="18"/>
                <w:szCs w:val="18"/>
                <w:highlight w:val="yellow"/>
              </w:rPr>
            </w:pPr>
            <w:r w:rsidRPr="0075625E">
              <w:rPr>
                <w:sz w:val="18"/>
                <w:szCs w:val="18"/>
              </w:rPr>
              <w:t>-3640,508</w:t>
            </w:r>
          </w:p>
        </w:tc>
        <w:tc>
          <w:tcPr>
            <w:tcW w:w="1276" w:type="dxa"/>
            <w:tcBorders>
              <w:bottom w:val="single" w:sz="4" w:space="0" w:color="auto"/>
            </w:tcBorders>
          </w:tcPr>
          <w:p w:rsidR="0075625E" w:rsidRPr="0075625E" w:rsidRDefault="0075625E" w:rsidP="001A35FC">
            <w:pPr>
              <w:jc w:val="center"/>
              <w:rPr>
                <w:sz w:val="18"/>
                <w:szCs w:val="18"/>
                <w:highlight w:val="yellow"/>
              </w:rPr>
            </w:pPr>
            <w:r w:rsidRPr="0075625E">
              <w:rPr>
                <w:sz w:val="18"/>
                <w:szCs w:val="18"/>
              </w:rPr>
              <w:t>-2243,409</w:t>
            </w:r>
          </w:p>
        </w:tc>
        <w:tc>
          <w:tcPr>
            <w:tcW w:w="1275" w:type="dxa"/>
            <w:tcBorders>
              <w:bottom w:val="single" w:sz="4" w:space="0" w:color="auto"/>
            </w:tcBorders>
          </w:tcPr>
          <w:p w:rsidR="0075625E" w:rsidRPr="0075625E" w:rsidRDefault="0075625E" w:rsidP="001A35FC">
            <w:pPr>
              <w:jc w:val="center"/>
              <w:rPr>
                <w:sz w:val="18"/>
                <w:szCs w:val="18"/>
                <w:highlight w:val="yellow"/>
              </w:rPr>
            </w:pPr>
            <w:r w:rsidRPr="0075625E">
              <w:rPr>
                <w:sz w:val="18"/>
                <w:szCs w:val="18"/>
              </w:rPr>
              <w:t>-2247,638</w:t>
            </w:r>
          </w:p>
        </w:tc>
      </w:tr>
      <w:tr w:rsidR="0075625E" w:rsidRPr="0075625E" w:rsidTr="0075625E">
        <w:trPr>
          <w:trHeight w:hRule="exact" w:val="427"/>
        </w:trPr>
        <w:tc>
          <w:tcPr>
            <w:tcW w:w="3969" w:type="dxa"/>
            <w:tcBorders>
              <w:bottom w:val="single" w:sz="4" w:space="0" w:color="auto"/>
            </w:tcBorders>
          </w:tcPr>
          <w:p w:rsidR="0075625E" w:rsidRPr="0075625E" w:rsidRDefault="0075625E" w:rsidP="001A35FC">
            <w:pPr>
              <w:pStyle w:val="a0"/>
              <w:rPr>
                <w:b w:val="0"/>
                <w:i w:val="0"/>
                <w:sz w:val="18"/>
                <w:szCs w:val="18"/>
              </w:rPr>
            </w:pPr>
            <w:r w:rsidRPr="0075625E">
              <w:rPr>
                <w:b w:val="0"/>
                <w:i w:val="0"/>
                <w:sz w:val="18"/>
                <w:szCs w:val="18"/>
              </w:rPr>
              <w:t>Уменьшение прочих остатков средств бюджетов</w:t>
            </w:r>
          </w:p>
        </w:tc>
        <w:tc>
          <w:tcPr>
            <w:tcW w:w="2410" w:type="dxa"/>
            <w:tcBorders>
              <w:bottom w:val="single" w:sz="4" w:space="0" w:color="auto"/>
            </w:tcBorders>
          </w:tcPr>
          <w:p w:rsidR="0075625E" w:rsidRPr="0075625E" w:rsidRDefault="0075625E" w:rsidP="001A35FC">
            <w:pPr>
              <w:pStyle w:val="a0"/>
              <w:ind w:left="-108" w:right="-108"/>
              <w:jc w:val="center"/>
              <w:rPr>
                <w:b w:val="0"/>
                <w:i w:val="0"/>
                <w:sz w:val="18"/>
                <w:szCs w:val="18"/>
              </w:rPr>
            </w:pPr>
            <w:r w:rsidRPr="0075625E">
              <w:rPr>
                <w:b w:val="0"/>
                <w:i w:val="0"/>
                <w:sz w:val="18"/>
                <w:szCs w:val="18"/>
              </w:rPr>
              <w:t>000 01 05 02 00 00 0000 600</w:t>
            </w:r>
          </w:p>
        </w:tc>
        <w:tc>
          <w:tcPr>
            <w:tcW w:w="1276" w:type="dxa"/>
            <w:tcBorders>
              <w:bottom w:val="single" w:sz="4" w:space="0" w:color="auto"/>
            </w:tcBorders>
          </w:tcPr>
          <w:p w:rsidR="0075625E" w:rsidRPr="0075625E" w:rsidRDefault="0075625E" w:rsidP="001A35FC">
            <w:pPr>
              <w:jc w:val="center"/>
              <w:rPr>
                <w:sz w:val="18"/>
                <w:szCs w:val="18"/>
                <w:highlight w:val="yellow"/>
              </w:rPr>
            </w:pPr>
            <w:r w:rsidRPr="0075625E">
              <w:rPr>
                <w:sz w:val="18"/>
                <w:szCs w:val="18"/>
              </w:rPr>
              <w:t>4241,203-98</w:t>
            </w:r>
          </w:p>
        </w:tc>
        <w:tc>
          <w:tcPr>
            <w:tcW w:w="1276" w:type="dxa"/>
            <w:tcBorders>
              <w:bottom w:val="single" w:sz="4" w:space="0" w:color="auto"/>
            </w:tcBorders>
          </w:tcPr>
          <w:p w:rsidR="0075625E" w:rsidRPr="0075625E" w:rsidRDefault="0075625E" w:rsidP="001A35FC">
            <w:pPr>
              <w:pStyle w:val="a0"/>
              <w:jc w:val="center"/>
              <w:rPr>
                <w:b w:val="0"/>
                <w:i w:val="0"/>
                <w:sz w:val="18"/>
                <w:szCs w:val="18"/>
                <w:highlight w:val="yellow"/>
              </w:rPr>
            </w:pPr>
            <w:r w:rsidRPr="0075625E">
              <w:rPr>
                <w:b w:val="0"/>
                <w:i w:val="0"/>
                <w:sz w:val="18"/>
                <w:szCs w:val="18"/>
              </w:rPr>
              <w:t>2243,409</w:t>
            </w:r>
          </w:p>
        </w:tc>
        <w:tc>
          <w:tcPr>
            <w:tcW w:w="1275" w:type="dxa"/>
            <w:tcBorders>
              <w:bottom w:val="single" w:sz="4" w:space="0" w:color="auto"/>
            </w:tcBorders>
          </w:tcPr>
          <w:p w:rsidR="0075625E" w:rsidRPr="0075625E" w:rsidRDefault="0075625E" w:rsidP="001A35FC">
            <w:pPr>
              <w:pStyle w:val="a0"/>
              <w:jc w:val="center"/>
              <w:rPr>
                <w:b w:val="0"/>
                <w:i w:val="0"/>
                <w:sz w:val="18"/>
                <w:szCs w:val="18"/>
                <w:highlight w:val="yellow"/>
              </w:rPr>
            </w:pPr>
            <w:r w:rsidRPr="0075625E">
              <w:rPr>
                <w:b w:val="0"/>
                <w:i w:val="0"/>
                <w:sz w:val="18"/>
                <w:szCs w:val="18"/>
              </w:rPr>
              <w:t>2247,638</w:t>
            </w:r>
          </w:p>
        </w:tc>
      </w:tr>
      <w:tr w:rsidR="0075625E" w:rsidRPr="0075625E" w:rsidTr="0075625E">
        <w:trPr>
          <w:trHeight w:hRule="exact" w:val="419"/>
        </w:trPr>
        <w:tc>
          <w:tcPr>
            <w:tcW w:w="3969" w:type="dxa"/>
            <w:tcBorders>
              <w:bottom w:val="single" w:sz="4" w:space="0" w:color="auto"/>
            </w:tcBorders>
          </w:tcPr>
          <w:p w:rsidR="0075625E" w:rsidRPr="0075625E" w:rsidRDefault="0075625E" w:rsidP="001A35FC">
            <w:pPr>
              <w:pStyle w:val="a0"/>
              <w:rPr>
                <w:b w:val="0"/>
                <w:i w:val="0"/>
                <w:sz w:val="18"/>
                <w:szCs w:val="18"/>
              </w:rPr>
            </w:pPr>
            <w:r w:rsidRPr="0075625E">
              <w:rPr>
                <w:b w:val="0"/>
                <w:i w:val="0"/>
                <w:sz w:val="18"/>
                <w:szCs w:val="18"/>
              </w:rPr>
              <w:t>Уменьшение прочих остатков денежных средств бюджетов</w:t>
            </w:r>
          </w:p>
        </w:tc>
        <w:tc>
          <w:tcPr>
            <w:tcW w:w="2410" w:type="dxa"/>
            <w:tcBorders>
              <w:bottom w:val="single" w:sz="4" w:space="0" w:color="auto"/>
            </w:tcBorders>
          </w:tcPr>
          <w:p w:rsidR="0075625E" w:rsidRPr="0075625E" w:rsidRDefault="0075625E" w:rsidP="001A35FC">
            <w:pPr>
              <w:pStyle w:val="a0"/>
              <w:ind w:right="-108"/>
              <w:jc w:val="center"/>
              <w:rPr>
                <w:b w:val="0"/>
                <w:i w:val="0"/>
                <w:sz w:val="18"/>
                <w:szCs w:val="18"/>
              </w:rPr>
            </w:pPr>
            <w:r w:rsidRPr="0075625E">
              <w:rPr>
                <w:b w:val="0"/>
                <w:i w:val="0"/>
                <w:sz w:val="18"/>
                <w:szCs w:val="18"/>
              </w:rPr>
              <w:t>000 01 05 02 0100 0000 610</w:t>
            </w:r>
          </w:p>
        </w:tc>
        <w:tc>
          <w:tcPr>
            <w:tcW w:w="1276" w:type="dxa"/>
            <w:tcBorders>
              <w:bottom w:val="single" w:sz="4" w:space="0" w:color="auto"/>
            </w:tcBorders>
          </w:tcPr>
          <w:p w:rsidR="0075625E" w:rsidRPr="0075625E" w:rsidRDefault="0075625E" w:rsidP="001A35FC">
            <w:pPr>
              <w:jc w:val="center"/>
              <w:rPr>
                <w:sz w:val="18"/>
                <w:szCs w:val="18"/>
                <w:highlight w:val="yellow"/>
              </w:rPr>
            </w:pPr>
            <w:r w:rsidRPr="0075625E">
              <w:rPr>
                <w:sz w:val="18"/>
                <w:szCs w:val="18"/>
              </w:rPr>
              <w:t>4241,203-98</w:t>
            </w:r>
          </w:p>
        </w:tc>
        <w:tc>
          <w:tcPr>
            <w:tcW w:w="1276" w:type="dxa"/>
            <w:tcBorders>
              <w:bottom w:val="single" w:sz="4" w:space="0" w:color="auto"/>
            </w:tcBorders>
          </w:tcPr>
          <w:p w:rsidR="0075625E" w:rsidRPr="0075625E" w:rsidRDefault="0075625E" w:rsidP="001A35FC">
            <w:pPr>
              <w:pStyle w:val="a0"/>
              <w:jc w:val="center"/>
              <w:rPr>
                <w:b w:val="0"/>
                <w:i w:val="0"/>
                <w:sz w:val="18"/>
                <w:szCs w:val="18"/>
                <w:highlight w:val="yellow"/>
              </w:rPr>
            </w:pPr>
            <w:r w:rsidRPr="0075625E">
              <w:rPr>
                <w:b w:val="0"/>
                <w:i w:val="0"/>
                <w:sz w:val="18"/>
                <w:szCs w:val="18"/>
              </w:rPr>
              <w:t>2243,409</w:t>
            </w:r>
          </w:p>
        </w:tc>
        <w:tc>
          <w:tcPr>
            <w:tcW w:w="1275" w:type="dxa"/>
            <w:tcBorders>
              <w:bottom w:val="single" w:sz="4" w:space="0" w:color="auto"/>
            </w:tcBorders>
          </w:tcPr>
          <w:p w:rsidR="0075625E" w:rsidRPr="0075625E" w:rsidRDefault="0075625E" w:rsidP="001A35FC">
            <w:pPr>
              <w:pStyle w:val="a0"/>
              <w:jc w:val="center"/>
              <w:rPr>
                <w:b w:val="0"/>
                <w:i w:val="0"/>
                <w:sz w:val="18"/>
                <w:szCs w:val="18"/>
                <w:highlight w:val="yellow"/>
              </w:rPr>
            </w:pPr>
            <w:r w:rsidRPr="0075625E">
              <w:rPr>
                <w:b w:val="0"/>
                <w:i w:val="0"/>
                <w:sz w:val="18"/>
                <w:szCs w:val="18"/>
              </w:rPr>
              <w:t>2247,638</w:t>
            </w:r>
          </w:p>
        </w:tc>
      </w:tr>
      <w:tr w:rsidR="0075625E" w:rsidRPr="0075625E" w:rsidTr="0075625E">
        <w:trPr>
          <w:trHeight w:hRule="exact" w:val="409"/>
        </w:trPr>
        <w:tc>
          <w:tcPr>
            <w:tcW w:w="3969" w:type="dxa"/>
            <w:tcBorders>
              <w:bottom w:val="single" w:sz="4" w:space="0" w:color="auto"/>
            </w:tcBorders>
          </w:tcPr>
          <w:p w:rsidR="0075625E" w:rsidRPr="0075625E" w:rsidRDefault="0075625E" w:rsidP="001A35FC">
            <w:pPr>
              <w:pStyle w:val="a0"/>
              <w:rPr>
                <w:b w:val="0"/>
                <w:i w:val="0"/>
                <w:sz w:val="18"/>
                <w:szCs w:val="18"/>
              </w:rPr>
            </w:pPr>
            <w:r w:rsidRPr="0075625E">
              <w:rPr>
                <w:b w:val="0"/>
                <w:i w:val="0"/>
                <w:sz w:val="18"/>
                <w:szCs w:val="18"/>
              </w:rPr>
              <w:t>Уменьшение прочих остатков денежных средств бюджетов сельских поселений</w:t>
            </w:r>
          </w:p>
        </w:tc>
        <w:tc>
          <w:tcPr>
            <w:tcW w:w="2410" w:type="dxa"/>
            <w:tcBorders>
              <w:bottom w:val="single" w:sz="4" w:space="0" w:color="auto"/>
            </w:tcBorders>
          </w:tcPr>
          <w:p w:rsidR="0075625E" w:rsidRPr="0075625E" w:rsidRDefault="0075625E" w:rsidP="001A35FC">
            <w:pPr>
              <w:pStyle w:val="a0"/>
              <w:ind w:left="-108" w:right="-108"/>
              <w:jc w:val="center"/>
              <w:rPr>
                <w:b w:val="0"/>
                <w:i w:val="0"/>
                <w:sz w:val="18"/>
                <w:szCs w:val="18"/>
              </w:rPr>
            </w:pPr>
            <w:r w:rsidRPr="0075625E">
              <w:rPr>
                <w:b w:val="0"/>
                <w:i w:val="0"/>
                <w:sz w:val="18"/>
                <w:szCs w:val="18"/>
              </w:rPr>
              <w:t>000 01 05 02 01 10 0000 610</w:t>
            </w:r>
          </w:p>
        </w:tc>
        <w:tc>
          <w:tcPr>
            <w:tcW w:w="1276" w:type="dxa"/>
            <w:tcBorders>
              <w:bottom w:val="single" w:sz="4" w:space="0" w:color="auto"/>
            </w:tcBorders>
          </w:tcPr>
          <w:p w:rsidR="0075625E" w:rsidRPr="0075625E" w:rsidRDefault="0075625E" w:rsidP="001A35FC">
            <w:pPr>
              <w:jc w:val="center"/>
              <w:rPr>
                <w:sz w:val="18"/>
                <w:szCs w:val="18"/>
                <w:highlight w:val="yellow"/>
              </w:rPr>
            </w:pPr>
            <w:r w:rsidRPr="0075625E">
              <w:rPr>
                <w:sz w:val="18"/>
                <w:szCs w:val="18"/>
              </w:rPr>
              <w:t>4241,203-98</w:t>
            </w:r>
          </w:p>
        </w:tc>
        <w:tc>
          <w:tcPr>
            <w:tcW w:w="1276" w:type="dxa"/>
            <w:tcBorders>
              <w:bottom w:val="single" w:sz="4" w:space="0" w:color="auto"/>
            </w:tcBorders>
          </w:tcPr>
          <w:p w:rsidR="0075625E" w:rsidRPr="0075625E" w:rsidRDefault="0075625E" w:rsidP="001A35FC">
            <w:pPr>
              <w:pStyle w:val="a0"/>
              <w:jc w:val="center"/>
              <w:rPr>
                <w:b w:val="0"/>
                <w:i w:val="0"/>
                <w:sz w:val="18"/>
                <w:szCs w:val="18"/>
                <w:highlight w:val="yellow"/>
              </w:rPr>
            </w:pPr>
            <w:r w:rsidRPr="0075625E">
              <w:rPr>
                <w:b w:val="0"/>
                <w:i w:val="0"/>
                <w:sz w:val="18"/>
                <w:szCs w:val="18"/>
              </w:rPr>
              <w:t>2243,409</w:t>
            </w:r>
          </w:p>
        </w:tc>
        <w:tc>
          <w:tcPr>
            <w:tcW w:w="1275" w:type="dxa"/>
            <w:tcBorders>
              <w:bottom w:val="single" w:sz="4" w:space="0" w:color="auto"/>
            </w:tcBorders>
          </w:tcPr>
          <w:p w:rsidR="0075625E" w:rsidRPr="0075625E" w:rsidRDefault="0075625E" w:rsidP="001A35FC">
            <w:pPr>
              <w:pStyle w:val="a0"/>
              <w:jc w:val="center"/>
              <w:rPr>
                <w:b w:val="0"/>
                <w:i w:val="0"/>
                <w:sz w:val="18"/>
                <w:szCs w:val="18"/>
                <w:highlight w:val="yellow"/>
              </w:rPr>
            </w:pPr>
            <w:r w:rsidRPr="0075625E">
              <w:rPr>
                <w:b w:val="0"/>
                <w:i w:val="0"/>
                <w:sz w:val="18"/>
                <w:szCs w:val="18"/>
              </w:rPr>
              <w:t>2247,638</w:t>
            </w:r>
          </w:p>
        </w:tc>
      </w:tr>
    </w:tbl>
    <w:p w:rsidR="0075625E" w:rsidRPr="00DD49CB" w:rsidRDefault="0075625E" w:rsidP="00DD49CB">
      <w:pPr>
        <w:rPr>
          <w:sz w:val="18"/>
          <w:szCs w:val="18"/>
        </w:rPr>
      </w:pPr>
    </w:p>
    <w:p w:rsidR="0075625E" w:rsidRPr="0075625E" w:rsidRDefault="0075625E" w:rsidP="0075625E">
      <w:pPr>
        <w:pStyle w:val="8"/>
        <w:tabs>
          <w:tab w:val="left" w:pos="0"/>
          <w:tab w:val="left" w:pos="142"/>
        </w:tabs>
        <w:spacing w:before="0" w:after="0"/>
        <w:jc w:val="center"/>
        <w:rPr>
          <w:i w:val="0"/>
          <w:sz w:val="18"/>
          <w:szCs w:val="18"/>
        </w:rPr>
      </w:pPr>
      <w:r w:rsidRPr="0075625E">
        <w:rPr>
          <w:i w:val="0"/>
          <w:sz w:val="18"/>
          <w:szCs w:val="18"/>
        </w:rPr>
        <w:t>Приложение № 2</w:t>
      </w:r>
      <w:r>
        <w:rPr>
          <w:i w:val="0"/>
          <w:sz w:val="18"/>
          <w:szCs w:val="18"/>
        </w:rPr>
        <w:t xml:space="preserve"> </w:t>
      </w:r>
      <w:r w:rsidRPr="0075625E">
        <w:rPr>
          <w:i w:val="0"/>
          <w:sz w:val="18"/>
          <w:szCs w:val="18"/>
        </w:rPr>
        <w:t>к решению Комитета</w:t>
      </w:r>
      <w:r>
        <w:rPr>
          <w:i w:val="0"/>
          <w:sz w:val="18"/>
          <w:szCs w:val="18"/>
        </w:rPr>
        <w:t xml:space="preserve"> </w:t>
      </w:r>
      <w:r w:rsidRPr="0075625E">
        <w:rPr>
          <w:i w:val="0"/>
          <w:sz w:val="18"/>
          <w:szCs w:val="18"/>
        </w:rPr>
        <w:t>местного самоуправления</w:t>
      </w:r>
      <w:r>
        <w:rPr>
          <w:i w:val="0"/>
          <w:sz w:val="18"/>
          <w:szCs w:val="18"/>
        </w:rPr>
        <w:t xml:space="preserve"> </w:t>
      </w:r>
      <w:r w:rsidRPr="0075625E">
        <w:rPr>
          <w:i w:val="0"/>
          <w:sz w:val="18"/>
          <w:szCs w:val="18"/>
        </w:rPr>
        <w:t>Мошковского сельсовета</w:t>
      </w:r>
      <w:r>
        <w:rPr>
          <w:i w:val="0"/>
          <w:sz w:val="18"/>
          <w:szCs w:val="18"/>
        </w:rPr>
        <w:t xml:space="preserve"> </w:t>
      </w:r>
      <w:r w:rsidRPr="0075625E">
        <w:rPr>
          <w:i w:val="0"/>
          <w:sz w:val="18"/>
          <w:szCs w:val="18"/>
        </w:rPr>
        <w:t>от 30.04.2020 № 84-16/</w:t>
      </w:r>
      <w:r w:rsidRPr="0075625E">
        <w:rPr>
          <w:i w:val="0"/>
          <w:sz w:val="18"/>
          <w:szCs w:val="18"/>
          <w:lang w:val="en-US"/>
        </w:rPr>
        <w:t>VII</w:t>
      </w:r>
    </w:p>
    <w:p w:rsidR="0075625E" w:rsidRPr="0075625E" w:rsidRDefault="0075625E" w:rsidP="0075625E">
      <w:pPr>
        <w:pStyle w:val="a0"/>
        <w:spacing w:after="0"/>
        <w:jc w:val="center"/>
        <w:outlineLvl w:val="0"/>
        <w:rPr>
          <w:i w:val="0"/>
          <w:sz w:val="18"/>
          <w:szCs w:val="18"/>
        </w:rPr>
      </w:pPr>
      <w:r w:rsidRPr="0075625E">
        <w:rPr>
          <w:i w:val="0"/>
          <w:sz w:val="18"/>
          <w:szCs w:val="18"/>
        </w:rPr>
        <w:t>Объем безвозмездных поступлений в бюджет Мошковского сельсовета  в 2020 году и плановом периоде 2021 и 2022 годах</w:t>
      </w:r>
    </w:p>
    <w:p w:rsidR="0075625E" w:rsidRPr="0075625E" w:rsidRDefault="0075625E" w:rsidP="0075625E">
      <w:pPr>
        <w:pStyle w:val="a0"/>
        <w:spacing w:after="0"/>
        <w:jc w:val="center"/>
        <w:outlineLvl w:val="0"/>
        <w:rPr>
          <w:b w:val="0"/>
          <w:i w:val="0"/>
          <w:sz w:val="18"/>
          <w:szCs w:val="18"/>
        </w:rPr>
      </w:pPr>
    </w:p>
    <w:tbl>
      <w:tblPr>
        <w:tblW w:w="10179" w:type="dxa"/>
        <w:jc w:val="center"/>
        <w:tblLayout w:type="fixed"/>
        <w:tblLook w:val="04A0" w:firstRow="1" w:lastRow="0" w:firstColumn="1" w:lastColumn="0" w:noHBand="0" w:noVBand="1"/>
      </w:tblPr>
      <w:tblGrid>
        <w:gridCol w:w="2356"/>
        <w:gridCol w:w="4719"/>
        <w:gridCol w:w="1134"/>
        <w:gridCol w:w="992"/>
        <w:gridCol w:w="978"/>
      </w:tblGrid>
      <w:tr w:rsidR="0075625E" w:rsidRPr="0075625E" w:rsidTr="0075625E">
        <w:trPr>
          <w:trHeight w:val="185"/>
          <w:jc w:val="center"/>
        </w:trPr>
        <w:tc>
          <w:tcPr>
            <w:tcW w:w="2356" w:type="dxa"/>
            <w:vMerge w:val="restart"/>
            <w:tcBorders>
              <w:top w:val="single" w:sz="8" w:space="0" w:color="auto"/>
              <w:left w:val="single" w:sz="8" w:space="0" w:color="auto"/>
              <w:bottom w:val="single" w:sz="8" w:space="0" w:color="000000"/>
              <w:right w:val="single" w:sz="8" w:space="0" w:color="auto"/>
            </w:tcBorders>
            <w:shd w:val="clear" w:color="auto" w:fill="FFFFFF"/>
          </w:tcPr>
          <w:p w:rsidR="0075625E" w:rsidRPr="0075625E" w:rsidRDefault="0075625E" w:rsidP="0075625E">
            <w:pPr>
              <w:widowControl w:val="0"/>
              <w:jc w:val="center"/>
              <w:rPr>
                <w:color w:val="000000"/>
                <w:sz w:val="18"/>
                <w:szCs w:val="18"/>
              </w:rPr>
            </w:pPr>
            <w:r w:rsidRPr="0075625E">
              <w:rPr>
                <w:color w:val="000000"/>
                <w:sz w:val="18"/>
                <w:szCs w:val="18"/>
              </w:rPr>
              <w:t>Код</w:t>
            </w:r>
          </w:p>
        </w:tc>
        <w:tc>
          <w:tcPr>
            <w:tcW w:w="4719" w:type="dxa"/>
            <w:vMerge w:val="restart"/>
            <w:tcBorders>
              <w:top w:val="single" w:sz="8" w:space="0" w:color="auto"/>
              <w:left w:val="single" w:sz="8" w:space="0" w:color="auto"/>
              <w:bottom w:val="single" w:sz="8" w:space="0" w:color="000000"/>
              <w:right w:val="single" w:sz="8" w:space="0" w:color="auto"/>
            </w:tcBorders>
            <w:shd w:val="clear" w:color="auto" w:fill="FFFFFF"/>
          </w:tcPr>
          <w:p w:rsidR="0075625E" w:rsidRPr="0075625E" w:rsidRDefault="0075625E" w:rsidP="0075625E">
            <w:pPr>
              <w:widowControl w:val="0"/>
              <w:jc w:val="center"/>
              <w:rPr>
                <w:color w:val="000000"/>
                <w:sz w:val="18"/>
                <w:szCs w:val="18"/>
              </w:rPr>
            </w:pPr>
            <w:r w:rsidRPr="0075625E">
              <w:rPr>
                <w:color w:val="000000"/>
                <w:sz w:val="18"/>
                <w:szCs w:val="18"/>
              </w:rPr>
              <w:t>Наименование кода поступлений доходов в бюджет</w:t>
            </w:r>
          </w:p>
        </w:tc>
        <w:tc>
          <w:tcPr>
            <w:tcW w:w="3104" w:type="dxa"/>
            <w:gridSpan w:val="3"/>
            <w:tcBorders>
              <w:top w:val="single" w:sz="8" w:space="0" w:color="auto"/>
              <w:left w:val="nil"/>
              <w:bottom w:val="single" w:sz="8" w:space="0" w:color="auto"/>
              <w:right w:val="single" w:sz="8" w:space="0" w:color="auto"/>
            </w:tcBorders>
            <w:shd w:val="clear" w:color="auto" w:fill="FFFFFF"/>
          </w:tcPr>
          <w:p w:rsidR="0075625E" w:rsidRPr="0075625E" w:rsidRDefault="0075625E" w:rsidP="0075625E">
            <w:pPr>
              <w:widowControl w:val="0"/>
              <w:jc w:val="center"/>
              <w:rPr>
                <w:color w:val="000000"/>
                <w:sz w:val="18"/>
                <w:szCs w:val="18"/>
              </w:rPr>
            </w:pPr>
            <w:r w:rsidRPr="0075625E">
              <w:rPr>
                <w:color w:val="000000"/>
                <w:sz w:val="18"/>
                <w:szCs w:val="18"/>
              </w:rPr>
              <w:t>Сумма, тыс. руб.</w:t>
            </w:r>
          </w:p>
        </w:tc>
      </w:tr>
      <w:tr w:rsidR="0075625E" w:rsidRPr="0075625E" w:rsidTr="0075625E">
        <w:trPr>
          <w:trHeight w:val="158"/>
          <w:jc w:val="center"/>
        </w:trPr>
        <w:tc>
          <w:tcPr>
            <w:tcW w:w="2356" w:type="dxa"/>
            <w:vMerge/>
            <w:tcBorders>
              <w:top w:val="single" w:sz="8" w:space="0" w:color="auto"/>
              <w:left w:val="single" w:sz="8" w:space="0" w:color="auto"/>
              <w:bottom w:val="single" w:sz="8" w:space="0" w:color="000000"/>
              <w:right w:val="single" w:sz="8" w:space="0" w:color="auto"/>
            </w:tcBorders>
            <w:vAlign w:val="center"/>
          </w:tcPr>
          <w:p w:rsidR="0075625E" w:rsidRPr="0075625E" w:rsidRDefault="0075625E" w:rsidP="0075625E">
            <w:pPr>
              <w:jc w:val="center"/>
              <w:rPr>
                <w:color w:val="000000"/>
                <w:sz w:val="18"/>
                <w:szCs w:val="18"/>
              </w:rPr>
            </w:pPr>
          </w:p>
        </w:tc>
        <w:tc>
          <w:tcPr>
            <w:tcW w:w="4719" w:type="dxa"/>
            <w:vMerge/>
            <w:tcBorders>
              <w:top w:val="single" w:sz="8" w:space="0" w:color="auto"/>
              <w:left w:val="single" w:sz="8" w:space="0" w:color="auto"/>
              <w:bottom w:val="single" w:sz="8" w:space="0" w:color="000000"/>
              <w:right w:val="single" w:sz="8" w:space="0" w:color="auto"/>
            </w:tcBorders>
            <w:vAlign w:val="center"/>
          </w:tcPr>
          <w:p w:rsidR="0075625E" w:rsidRPr="0075625E" w:rsidRDefault="0075625E" w:rsidP="0075625E">
            <w:pPr>
              <w:rPr>
                <w:color w:val="000000"/>
                <w:sz w:val="18"/>
                <w:szCs w:val="18"/>
              </w:rPr>
            </w:pPr>
          </w:p>
        </w:tc>
        <w:tc>
          <w:tcPr>
            <w:tcW w:w="1134" w:type="dxa"/>
            <w:tcBorders>
              <w:top w:val="nil"/>
              <w:left w:val="nil"/>
              <w:bottom w:val="single" w:sz="8" w:space="0" w:color="auto"/>
              <w:right w:val="single" w:sz="8" w:space="0" w:color="auto"/>
            </w:tcBorders>
            <w:shd w:val="clear" w:color="auto" w:fill="FFFFFF"/>
          </w:tcPr>
          <w:p w:rsidR="0075625E" w:rsidRPr="0075625E" w:rsidRDefault="0075625E" w:rsidP="0075625E">
            <w:pPr>
              <w:widowControl w:val="0"/>
              <w:jc w:val="center"/>
              <w:rPr>
                <w:color w:val="000000"/>
                <w:sz w:val="18"/>
                <w:szCs w:val="18"/>
              </w:rPr>
            </w:pPr>
            <w:r w:rsidRPr="0075625E">
              <w:rPr>
                <w:color w:val="000000"/>
                <w:sz w:val="18"/>
                <w:szCs w:val="18"/>
              </w:rPr>
              <w:t>2020 год</w:t>
            </w:r>
          </w:p>
        </w:tc>
        <w:tc>
          <w:tcPr>
            <w:tcW w:w="992" w:type="dxa"/>
            <w:tcBorders>
              <w:top w:val="nil"/>
              <w:left w:val="nil"/>
              <w:bottom w:val="single" w:sz="8" w:space="0" w:color="auto"/>
              <w:right w:val="single" w:sz="8" w:space="0" w:color="auto"/>
            </w:tcBorders>
            <w:shd w:val="clear" w:color="auto" w:fill="FFFFFF"/>
          </w:tcPr>
          <w:p w:rsidR="0075625E" w:rsidRPr="0075625E" w:rsidRDefault="0075625E" w:rsidP="0075625E">
            <w:pPr>
              <w:widowControl w:val="0"/>
              <w:jc w:val="center"/>
              <w:rPr>
                <w:color w:val="000000"/>
                <w:sz w:val="18"/>
                <w:szCs w:val="18"/>
              </w:rPr>
            </w:pPr>
            <w:r w:rsidRPr="0075625E">
              <w:rPr>
                <w:color w:val="000000"/>
                <w:sz w:val="18"/>
                <w:szCs w:val="18"/>
              </w:rPr>
              <w:t>2021 год</w:t>
            </w:r>
          </w:p>
        </w:tc>
        <w:tc>
          <w:tcPr>
            <w:tcW w:w="978" w:type="dxa"/>
            <w:tcBorders>
              <w:top w:val="nil"/>
              <w:left w:val="nil"/>
              <w:bottom w:val="single" w:sz="8" w:space="0" w:color="auto"/>
              <w:right w:val="single" w:sz="8" w:space="0" w:color="auto"/>
            </w:tcBorders>
            <w:shd w:val="clear" w:color="auto" w:fill="FFFFFF"/>
          </w:tcPr>
          <w:p w:rsidR="0075625E" w:rsidRPr="0075625E" w:rsidRDefault="0075625E" w:rsidP="0075625E">
            <w:pPr>
              <w:widowControl w:val="0"/>
              <w:jc w:val="center"/>
              <w:rPr>
                <w:color w:val="000000"/>
                <w:sz w:val="18"/>
                <w:szCs w:val="18"/>
              </w:rPr>
            </w:pPr>
            <w:r w:rsidRPr="0075625E">
              <w:rPr>
                <w:color w:val="000000"/>
                <w:sz w:val="18"/>
                <w:szCs w:val="18"/>
              </w:rPr>
              <w:t>2022 год</w:t>
            </w:r>
          </w:p>
        </w:tc>
      </w:tr>
      <w:tr w:rsidR="0075625E" w:rsidRPr="0075625E" w:rsidTr="0075625E">
        <w:trPr>
          <w:trHeight w:val="163"/>
          <w:jc w:val="center"/>
        </w:trPr>
        <w:tc>
          <w:tcPr>
            <w:tcW w:w="2356" w:type="dxa"/>
            <w:tcBorders>
              <w:top w:val="nil"/>
              <w:left w:val="single" w:sz="8" w:space="0" w:color="auto"/>
              <w:bottom w:val="single" w:sz="8" w:space="0" w:color="auto"/>
              <w:right w:val="single" w:sz="8" w:space="0" w:color="auto"/>
            </w:tcBorders>
            <w:shd w:val="clear" w:color="auto" w:fill="FFFFFF"/>
          </w:tcPr>
          <w:p w:rsidR="0075625E" w:rsidRPr="0075625E" w:rsidRDefault="0075625E" w:rsidP="0075625E">
            <w:pPr>
              <w:ind w:left="-82" w:right="-89"/>
              <w:jc w:val="center"/>
              <w:rPr>
                <w:bCs/>
                <w:color w:val="000000"/>
                <w:sz w:val="18"/>
                <w:szCs w:val="18"/>
              </w:rPr>
            </w:pPr>
            <w:r w:rsidRPr="0075625E">
              <w:rPr>
                <w:bCs/>
                <w:color w:val="000000"/>
                <w:sz w:val="18"/>
                <w:szCs w:val="18"/>
              </w:rPr>
              <w:t>000 2 00 00000 00 0000 000</w:t>
            </w:r>
          </w:p>
        </w:tc>
        <w:tc>
          <w:tcPr>
            <w:tcW w:w="4719" w:type="dxa"/>
            <w:tcBorders>
              <w:top w:val="nil"/>
              <w:left w:val="nil"/>
              <w:bottom w:val="single" w:sz="8" w:space="0" w:color="auto"/>
              <w:right w:val="single" w:sz="8" w:space="0" w:color="auto"/>
            </w:tcBorders>
            <w:shd w:val="clear" w:color="auto" w:fill="FFFFFF"/>
          </w:tcPr>
          <w:p w:rsidR="0075625E" w:rsidRPr="0075625E" w:rsidRDefault="0075625E" w:rsidP="0075625E">
            <w:pPr>
              <w:rPr>
                <w:bCs/>
                <w:color w:val="000000"/>
                <w:sz w:val="18"/>
                <w:szCs w:val="18"/>
              </w:rPr>
            </w:pPr>
            <w:r w:rsidRPr="0075625E">
              <w:rPr>
                <w:bCs/>
                <w:color w:val="000000"/>
                <w:sz w:val="18"/>
                <w:szCs w:val="18"/>
              </w:rPr>
              <w:t>Безвозмездные поступления</w:t>
            </w:r>
          </w:p>
        </w:tc>
        <w:tc>
          <w:tcPr>
            <w:tcW w:w="1134" w:type="dxa"/>
            <w:tcBorders>
              <w:top w:val="nil"/>
              <w:left w:val="nil"/>
              <w:bottom w:val="single" w:sz="8" w:space="0" w:color="auto"/>
              <w:right w:val="single" w:sz="8" w:space="0" w:color="auto"/>
            </w:tcBorders>
            <w:shd w:val="clear" w:color="auto" w:fill="FFFFFF"/>
          </w:tcPr>
          <w:p w:rsidR="0075625E" w:rsidRPr="0075625E" w:rsidRDefault="0075625E" w:rsidP="0075625E">
            <w:pPr>
              <w:jc w:val="center"/>
              <w:rPr>
                <w:bCs/>
                <w:color w:val="000000"/>
                <w:sz w:val="18"/>
                <w:szCs w:val="18"/>
              </w:rPr>
            </w:pPr>
            <w:r w:rsidRPr="0075625E">
              <w:rPr>
                <w:bCs/>
                <w:color w:val="000000"/>
                <w:sz w:val="18"/>
                <w:szCs w:val="18"/>
              </w:rPr>
              <w:t>1223,508</w:t>
            </w:r>
          </w:p>
        </w:tc>
        <w:tc>
          <w:tcPr>
            <w:tcW w:w="992" w:type="dxa"/>
            <w:tcBorders>
              <w:top w:val="nil"/>
              <w:left w:val="nil"/>
              <w:bottom w:val="single" w:sz="8" w:space="0" w:color="auto"/>
              <w:right w:val="single" w:sz="8" w:space="0" w:color="auto"/>
            </w:tcBorders>
            <w:shd w:val="clear" w:color="auto" w:fill="FFFFFF"/>
          </w:tcPr>
          <w:p w:rsidR="0075625E" w:rsidRPr="0075625E" w:rsidRDefault="0075625E" w:rsidP="0075625E">
            <w:pPr>
              <w:jc w:val="center"/>
              <w:rPr>
                <w:bCs/>
                <w:color w:val="000000"/>
                <w:sz w:val="18"/>
                <w:szCs w:val="18"/>
              </w:rPr>
            </w:pPr>
            <w:r w:rsidRPr="0075625E">
              <w:rPr>
                <w:bCs/>
                <w:color w:val="000000"/>
                <w:sz w:val="18"/>
                <w:szCs w:val="18"/>
              </w:rPr>
              <w:t>976,409</w:t>
            </w:r>
          </w:p>
        </w:tc>
        <w:tc>
          <w:tcPr>
            <w:tcW w:w="978" w:type="dxa"/>
            <w:tcBorders>
              <w:top w:val="nil"/>
              <w:left w:val="nil"/>
              <w:bottom w:val="single" w:sz="8" w:space="0" w:color="auto"/>
              <w:right w:val="single" w:sz="8" w:space="0" w:color="auto"/>
            </w:tcBorders>
            <w:shd w:val="clear" w:color="auto" w:fill="FFFFFF"/>
          </w:tcPr>
          <w:p w:rsidR="0075625E" w:rsidRPr="0075625E" w:rsidRDefault="0075625E" w:rsidP="0075625E">
            <w:pPr>
              <w:jc w:val="center"/>
              <w:rPr>
                <w:bCs/>
                <w:color w:val="000000"/>
                <w:sz w:val="18"/>
                <w:szCs w:val="18"/>
              </w:rPr>
            </w:pPr>
            <w:r w:rsidRPr="0075625E">
              <w:rPr>
                <w:bCs/>
                <w:color w:val="000000"/>
                <w:sz w:val="18"/>
                <w:szCs w:val="18"/>
              </w:rPr>
              <w:t>979,638</w:t>
            </w:r>
          </w:p>
        </w:tc>
      </w:tr>
      <w:tr w:rsidR="0075625E" w:rsidRPr="0075625E" w:rsidTr="0075625E">
        <w:trPr>
          <w:trHeight w:val="351"/>
          <w:jc w:val="center"/>
        </w:trPr>
        <w:tc>
          <w:tcPr>
            <w:tcW w:w="2356" w:type="dxa"/>
            <w:tcBorders>
              <w:top w:val="nil"/>
              <w:left w:val="single" w:sz="8" w:space="0" w:color="auto"/>
              <w:bottom w:val="single" w:sz="8" w:space="0" w:color="auto"/>
              <w:right w:val="single" w:sz="8" w:space="0" w:color="auto"/>
            </w:tcBorders>
            <w:shd w:val="clear" w:color="auto" w:fill="FFFFFF"/>
          </w:tcPr>
          <w:p w:rsidR="0075625E" w:rsidRPr="0075625E" w:rsidRDefault="0075625E" w:rsidP="0075625E">
            <w:pPr>
              <w:ind w:left="-82" w:right="-89"/>
              <w:jc w:val="center"/>
              <w:rPr>
                <w:bCs/>
                <w:color w:val="000000"/>
                <w:sz w:val="18"/>
                <w:szCs w:val="18"/>
              </w:rPr>
            </w:pPr>
            <w:r w:rsidRPr="0075625E">
              <w:rPr>
                <w:bCs/>
                <w:color w:val="000000"/>
                <w:sz w:val="18"/>
                <w:szCs w:val="18"/>
              </w:rPr>
              <w:t>000 2 02 00000 00 0000 000</w:t>
            </w:r>
          </w:p>
        </w:tc>
        <w:tc>
          <w:tcPr>
            <w:tcW w:w="4719" w:type="dxa"/>
            <w:tcBorders>
              <w:top w:val="nil"/>
              <w:left w:val="nil"/>
              <w:bottom w:val="single" w:sz="8" w:space="0" w:color="auto"/>
              <w:right w:val="single" w:sz="8" w:space="0" w:color="auto"/>
            </w:tcBorders>
            <w:shd w:val="clear" w:color="auto" w:fill="FFFFFF"/>
          </w:tcPr>
          <w:p w:rsidR="0075625E" w:rsidRPr="0075625E" w:rsidRDefault="0075625E" w:rsidP="0075625E">
            <w:pPr>
              <w:rPr>
                <w:bCs/>
                <w:color w:val="000000"/>
                <w:sz w:val="18"/>
                <w:szCs w:val="18"/>
              </w:rPr>
            </w:pPr>
            <w:r w:rsidRPr="0075625E">
              <w:rPr>
                <w:bCs/>
                <w:color w:val="000000"/>
                <w:sz w:val="18"/>
                <w:szCs w:val="18"/>
              </w:rPr>
              <w:t>Безвозмездные поступления от других бюджетов бюджетной системы Российской Федерации</w:t>
            </w:r>
          </w:p>
        </w:tc>
        <w:tc>
          <w:tcPr>
            <w:tcW w:w="1134" w:type="dxa"/>
            <w:tcBorders>
              <w:top w:val="nil"/>
              <w:left w:val="nil"/>
              <w:bottom w:val="single" w:sz="8" w:space="0" w:color="auto"/>
              <w:right w:val="single" w:sz="8" w:space="0" w:color="auto"/>
            </w:tcBorders>
            <w:shd w:val="clear" w:color="auto" w:fill="FFFFFF"/>
          </w:tcPr>
          <w:p w:rsidR="0075625E" w:rsidRPr="0075625E" w:rsidRDefault="0075625E" w:rsidP="0075625E">
            <w:pPr>
              <w:jc w:val="center"/>
              <w:rPr>
                <w:bCs/>
                <w:color w:val="000000"/>
                <w:sz w:val="18"/>
                <w:szCs w:val="18"/>
              </w:rPr>
            </w:pPr>
            <w:r w:rsidRPr="0075625E">
              <w:rPr>
                <w:bCs/>
                <w:color w:val="000000"/>
                <w:sz w:val="18"/>
                <w:szCs w:val="18"/>
              </w:rPr>
              <w:t>1223,508</w:t>
            </w:r>
          </w:p>
        </w:tc>
        <w:tc>
          <w:tcPr>
            <w:tcW w:w="992" w:type="dxa"/>
            <w:tcBorders>
              <w:top w:val="nil"/>
              <w:left w:val="nil"/>
              <w:bottom w:val="single" w:sz="8" w:space="0" w:color="auto"/>
              <w:right w:val="single" w:sz="8" w:space="0" w:color="auto"/>
            </w:tcBorders>
            <w:shd w:val="clear" w:color="auto" w:fill="FFFFFF"/>
          </w:tcPr>
          <w:p w:rsidR="0075625E" w:rsidRPr="0075625E" w:rsidRDefault="0075625E" w:rsidP="0075625E">
            <w:pPr>
              <w:jc w:val="center"/>
              <w:rPr>
                <w:bCs/>
                <w:color w:val="000000"/>
                <w:sz w:val="18"/>
                <w:szCs w:val="18"/>
              </w:rPr>
            </w:pPr>
            <w:r w:rsidRPr="0075625E">
              <w:rPr>
                <w:bCs/>
                <w:color w:val="000000"/>
                <w:sz w:val="18"/>
                <w:szCs w:val="18"/>
              </w:rPr>
              <w:t>976,409</w:t>
            </w:r>
          </w:p>
        </w:tc>
        <w:tc>
          <w:tcPr>
            <w:tcW w:w="978" w:type="dxa"/>
            <w:tcBorders>
              <w:top w:val="nil"/>
              <w:left w:val="nil"/>
              <w:bottom w:val="single" w:sz="8" w:space="0" w:color="auto"/>
              <w:right w:val="single" w:sz="8" w:space="0" w:color="auto"/>
            </w:tcBorders>
            <w:shd w:val="clear" w:color="auto" w:fill="FFFFFF"/>
          </w:tcPr>
          <w:p w:rsidR="0075625E" w:rsidRPr="0075625E" w:rsidRDefault="0075625E" w:rsidP="0075625E">
            <w:pPr>
              <w:jc w:val="center"/>
              <w:rPr>
                <w:bCs/>
                <w:color w:val="000000"/>
                <w:sz w:val="18"/>
                <w:szCs w:val="18"/>
              </w:rPr>
            </w:pPr>
            <w:r w:rsidRPr="0075625E">
              <w:rPr>
                <w:bCs/>
                <w:color w:val="000000"/>
                <w:sz w:val="18"/>
                <w:szCs w:val="18"/>
              </w:rPr>
              <w:t>979,638</w:t>
            </w:r>
          </w:p>
        </w:tc>
      </w:tr>
      <w:tr w:rsidR="0075625E" w:rsidRPr="0075625E" w:rsidTr="0075625E">
        <w:trPr>
          <w:trHeight w:val="342"/>
          <w:jc w:val="center"/>
        </w:trPr>
        <w:tc>
          <w:tcPr>
            <w:tcW w:w="2356" w:type="dxa"/>
            <w:tcBorders>
              <w:top w:val="nil"/>
              <w:left w:val="single" w:sz="8" w:space="0" w:color="auto"/>
              <w:bottom w:val="single" w:sz="8" w:space="0" w:color="auto"/>
              <w:right w:val="single" w:sz="8" w:space="0" w:color="auto"/>
            </w:tcBorders>
            <w:shd w:val="clear" w:color="auto" w:fill="FFFFFF"/>
          </w:tcPr>
          <w:p w:rsidR="0075625E" w:rsidRPr="0075625E" w:rsidRDefault="0075625E" w:rsidP="0075625E">
            <w:pPr>
              <w:ind w:left="-82" w:right="-89"/>
              <w:jc w:val="center"/>
              <w:rPr>
                <w:bCs/>
                <w:color w:val="000000"/>
                <w:sz w:val="18"/>
                <w:szCs w:val="18"/>
              </w:rPr>
            </w:pPr>
            <w:r w:rsidRPr="0075625E">
              <w:rPr>
                <w:bCs/>
                <w:color w:val="000000"/>
                <w:sz w:val="18"/>
                <w:szCs w:val="18"/>
              </w:rPr>
              <w:t>000 2 02 01000 00 0000 150</w:t>
            </w:r>
          </w:p>
        </w:tc>
        <w:tc>
          <w:tcPr>
            <w:tcW w:w="4719" w:type="dxa"/>
            <w:tcBorders>
              <w:top w:val="nil"/>
              <w:left w:val="nil"/>
              <w:bottom w:val="single" w:sz="8" w:space="0" w:color="auto"/>
              <w:right w:val="single" w:sz="8" w:space="0" w:color="auto"/>
            </w:tcBorders>
            <w:shd w:val="clear" w:color="auto" w:fill="FFFFFF"/>
          </w:tcPr>
          <w:p w:rsidR="0075625E" w:rsidRPr="0075625E" w:rsidRDefault="0075625E" w:rsidP="0075625E">
            <w:pPr>
              <w:rPr>
                <w:bCs/>
                <w:color w:val="000000"/>
                <w:sz w:val="18"/>
                <w:szCs w:val="18"/>
              </w:rPr>
            </w:pPr>
            <w:r w:rsidRPr="0075625E">
              <w:rPr>
                <w:bCs/>
                <w:color w:val="000000"/>
                <w:sz w:val="18"/>
                <w:szCs w:val="18"/>
              </w:rPr>
              <w:t>Дотации от других бюджетов бюджетной системы Российской Федерации</w:t>
            </w:r>
          </w:p>
        </w:tc>
        <w:tc>
          <w:tcPr>
            <w:tcW w:w="1134" w:type="dxa"/>
            <w:tcBorders>
              <w:top w:val="nil"/>
              <w:left w:val="nil"/>
              <w:bottom w:val="single" w:sz="8" w:space="0" w:color="auto"/>
              <w:right w:val="single" w:sz="8" w:space="0" w:color="auto"/>
            </w:tcBorders>
            <w:shd w:val="clear" w:color="auto" w:fill="FFFFFF"/>
          </w:tcPr>
          <w:p w:rsidR="0075625E" w:rsidRPr="0075625E" w:rsidRDefault="0075625E" w:rsidP="0075625E">
            <w:pPr>
              <w:jc w:val="center"/>
              <w:rPr>
                <w:bCs/>
                <w:color w:val="000000"/>
                <w:sz w:val="18"/>
                <w:szCs w:val="18"/>
              </w:rPr>
            </w:pPr>
            <w:r w:rsidRPr="0075625E">
              <w:rPr>
                <w:bCs/>
                <w:color w:val="000000"/>
                <w:sz w:val="18"/>
                <w:szCs w:val="18"/>
              </w:rPr>
              <w:t>1067,498</w:t>
            </w:r>
          </w:p>
        </w:tc>
        <w:tc>
          <w:tcPr>
            <w:tcW w:w="992" w:type="dxa"/>
            <w:tcBorders>
              <w:top w:val="nil"/>
              <w:left w:val="nil"/>
              <w:bottom w:val="single" w:sz="8"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881,617</w:t>
            </w:r>
          </w:p>
        </w:tc>
        <w:tc>
          <w:tcPr>
            <w:tcW w:w="978" w:type="dxa"/>
            <w:tcBorders>
              <w:top w:val="nil"/>
              <w:left w:val="nil"/>
              <w:bottom w:val="single" w:sz="8"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881,746</w:t>
            </w:r>
          </w:p>
        </w:tc>
      </w:tr>
      <w:tr w:rsidR="0075625E" w:rsidRPr="0075625E" w:rsidTr="0075625E">
        <w:trPr>
          <w:trHeight w:val="335"/>
          <w:jc w:val="center"/>
        </w:trPr>
        <w:tc>
          <w:tcPr>
            <w:tcW w:w="2356" w:type="dxa"/>
            <w:tcBorders>
              <w:top w:val="nil"/>
              <w:left w:val="single" w:sz="8" w:space="0" w:color="auto"/>
              <w:bottom w:val="single" w:sz="8"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000 2 02 15001 00 0000 150</w:t>
            </w:r>
          </w:p>
        </w:tc>
        <w:tc>
          <w:tcPr>
            <w:tcW w:w="4719" w:type="dxa"/>
            <w:tcBorders>
              <w:top w:val="nil"/>
              <w:left w:val="nil"/>
              <w:bottom w:val="single" w:sz="8" w:space="0" w:color="auto"/>
              <w:right w:val="single" w:sz="8" w:space="0" w:color="auto"/>
            </w:tcBorders>
            <w:shd w:val="clear" w:color="auto" w:fill="FFFFFF"/>
          </w:tcPr>
          <w:p w:rsidR="0075625E" w:rsidRPr="0075625E" w:rsidRDefault="0075625E" w:rsidP="0075625E">
            <w:pPr>
              <w:rPr>
                <w:color w:val="000000"/>
                <w:sz w:val="18"/>
                <w:szCs w:val="18"/>
              </w:rPr>
            </w:pPr>
            <w:r w:rsidRPr="0075625E">
              <w:rPr>
                <w:color w:val="000000"/>
                <w:sz w:val="18"/>
                <w:szCs w:val="18"/>
              </w:rPr>
              <w:t>Дотации на выравнивание уровня бюджетной обеспеченности</w:t>
            </w:r>
          </w:p>
        </w:tc>
        <w:tc>
          <w:tcPr>
            <w:tcW w:w="1134" w:type="dxa"/>
            <w:tcBorders>
              <w:top w:val="nil"/>
              <w:left w:val="nil"/>
              <w:bottom w:val="single" w:sz="8" w:space="0" w:color="auto"/>
              <w:right w:val="single" w:sz="8" w:space="0" w:color="auto"/>
            </w:tcBorders>
            <w:shd w:val="clear" w:color="auto" w:fill="FFFFFF"/>
          </w:tcPr>
          <w:p w:rsidR="0075625E" w:rsidRPr="0075625E" w:rsidRDefault="0075625E" w:rsidP="0075625E">
            <w:pPr>
              <w:jc w:val="center"/>
              <w:rPr>
                <w:bCs/>
                <w:color w:val="000000"/>
                <w:sz w:val="18"/>
                <w:szCs w:val="18"/>
              </w:rPr>
            </w:pPr>
            <w:r w:rsidRPr="0075625E">
              <w:rPr>
                <w:bCs/>
                <w:color w:val="000000"/>
                <w:sz w:val="18"/>
                <w:szCs w:val="18"/>
              </w:rPr>
              <w:t>1067,498</w:t>
            </w:r>
          </w:p>
        </w:tc>
        <w:tc>
          <w:tcPr>
            <w:tcW w:w="992" w:type="dxa"/>
            <w:tcBorders>
              <w:top w:val="nil"/>
              <w:left w:val="nil"/>
              <w:bottom w:val="single" w:sz="8"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881,617</w:t>
            </w:r>
          </w:p>
        </w:tc>
        <w:tc>
          <w:tcPr>
            <w:tcW w:w="978" w:type="dxa"/>
            <w:tcBorders>
              <w:top w:val="nil"/>
              <w:left w:val="nil"/>
              <w:bottom w:val="single" w:sz="8"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881,746</w:t>
            </w:r>
          </w:p>
        </w:tc>
      </w:tr>
      <w:tr w:rsidR="0075625E" w:rsidRPr="0075625E" w:rsidTr="0075625E">
        <w:trPr>
          <w:trHeight w:val="327"/>
          <w:jc w:val="center"/>
        </w:trPr>
        <w:tc>
          <w:tcPr>
            <w:tcW w:w="2356" w:type="dxa"/>
            <w:tcBorders>
              <w:top w:val="nil"/>
              <w:left w:val="single" w:sz="8" w:space="0" w:color="auto"/>
              <w:bottom w:val="single" w:sz="4"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000 2 02 15001 10 0000 150</w:t>
            </w:r>
          </w:p>
        </w:tc>
        <w:tc>
          <w:tcPr>
            <w:tcW w:w="4719" w:type="dxa"/>
            <w:tcBorders>
              <w:top w:val="nil"/>
              <w:left w:val="nil"/>
              <w:bottom w:val="single" w:sz="4" w:space="0" w:color="auto"/>
              <w:right w:val="single" w:sz="8" w:space="0" w:color="auto"/>
            </w:tcBorders>
            <w:shd w:val="clear" w:color="auto" w:fill="FFFFFF"/>
          </w:tcPr>
          <w:p w:rsidR="0075625E" w:rsidRPr="0075625E" w:rsidRDefault="0075625E" w:rsidP="0075625E">
            <w:pPr>
              <w:rPr>
                <w:color w:val="000000"/>
                <w:sz w:val="18"/>
                <w:szCs w:val="18"/>
              </w:rPr>
            </w:pPr>
            <w:r w:rsidRPr="0075625E">
              <w:rPr>
                <w:color w:val="000000"/>
                <w:sz w:val="18"/>
                <w:szCs w:val="18"/>
              </w:rPr>
              <w:t>Дотации бюджетам сельских поселений на выравнивание уровня бюджетной обеспеченности</w:t>
            </w:r>
          </w:p>
        </w:tc>
        <w:tc>
          <w:tcPr>
            <w:tcW w:w="1134" w:type="dxa"/>
            <w:tcBorders>
              <w:top w:val="nil"/>
              <w:left w:val="nil"/>
              <w:bottom w:val="single" w:sz="4" w:space="0" w:color="auto"/>
              <w:right w:val="single" w:sz="8" w:space="0" w:color="auto"/>
            </w:tcBorders>
            <w:shd w:val="clear" w:color="auto" w:fill="FFFFFF"/>
          </w:tcPr>
          <w:p w:rsidR="0075625E" w:rsidRPr="0075625E" w:rsidRDefault="0075625E" w:rsidP="0075625E">
            <w:pPr>
              <w:jc w:val="center"/>
              <w:rPr>
                <w:bCs/>
                <w:color w:val="000000"/>
                <w:sz w:val="18"/>
                <w:szCs w:val="18"/>
              </w:rPr>
            </w:pPr>
            <w:r w:rsidRPr="0075625E">
              <w:rPr>
                <w:bCs/>
                <w:color w:val="000000"/>
                <w:sz w:val="18"/>
                <w:szCs w:val="18"/>
              </w:rPr>
              <w:t>1067,498</w:t>
            </w:r>
          </w:p>
        </w:tc>
        <w:tc>
          <w:tcPr>
            <w:tcW w:w="992" w:type="dxa"/>
            <w:tcBorders>
              <w:top w:val="nil"/>
              <w:left w:val="nil"/>
              <w:bottom w:val="single" w:sz="4"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881,617</w:t>
            </w:r>
          </w:p>
        </w:tc>
        <w:tc>
          <w:tcPr>
            <w:tcW w:w="978" w:type="dxa"/>
            <w:tcBorders>
              <w:top w:val="nil"/>
              <w:left w:val="nil"/>
              <w:bottom w:val="single" w:sz="4"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881,746</w:t>
            </w:r>
          </w:p>
        </w:tc>
      </w:tr>
      <w:tr w:rsidR="0075625E" w:rsidRPr="0075625E" w:rsidTr="0075625E">
        <w:trPr>
          <w:trHeight w:val="377"/>
          <w:jc w:val="center"/>
        </w:trPr>
        <w:tc>
          <w:tcPr>
            <w:tcW w:w="2356" w:type="dxa"/>
            <w:tcBorders>
              <w:top w:val="single" w:sz="4" w:space="0" w:color="auto"/>
              <w:left w:val="single" w:sz="4" w:space="0" w:color="auto"/>
              <w:bottom w:val="single" w:sz="4" w:space="0" w:color="auto"/>
              <w:right w:val="single" w:sz="4" w:space="0" w:color="auto"/>
            </w:tcBorders>
            <w:shd w:val="clear" w:color="auto" w:fill="FFFFFF"/>
          </w:tcPr>
          <w:p w:rsidR="0075625E" w:rsidRPr="0075625E" w:rsidRDefault="0075625E" w:rsidP="0075625E">
            <w:pPr>
              <w:ind w:left="-82" w:right="-89"/>
              <w:jc w:val="center"/>
              <w:rPr>
                <w:bCs/>
                <w:color w:val="000000"/>
                <w:sz w:val="18"/>
                <w:szCs w:val="18"/>
              </w:rPr>
            </w:pPr>
            <w:r w:rsidRPr="0075625E">
              <w:rPr>
                <w:bCs/>
                <w:color w:val="000000"/>
                <w:sz w:val="18"/>
                <w:szCs w:val="18"/>
              </w:rPr>
              <w:t>000 2 02 03000 00 0000 150</w:t>
            </w:r>
          </w:p>
        </w:tc>
        <w:tc>
          <w:tcPr>
            <w:tcW w:w="4719" w:type="dxa"/>
            <w:tcBorders>
              <w:top w:val="single" w:sz="4" w:space="0" w:color="auto"/>
              <w:left w:val="single" w:sz="4" w:space="0" w:color="auto"/>
              <w:bottom w:val="single" w:sz="4" w:space="0" w:color="auto"/>
              <w:right w:val="single" w:sz="4" w:space="0" w:color="auto"/>
            </w:tcBorders>
            <w:shd w:val="clear" w:color="auto" w:fill="FFFFFF"/>
          </w:tcPr>
          <w:p w:rsidR="0075625E" w:rsidRPr="0075625E" w:rsidRDefault="0075625E" w:rsidP="0075625E">
            <w:pPr>
              <w:rPr>
                <w:bCs/>
                <w:color w:val="000000"/>
                <w:sz w:val="18"/>
                <w:szCs w:val="18"/>
              </w:rPr>
            </w:pPr>
            <w:r w:rsidRPr="0075625E">
              <w:rPr>
                <w:bCs/>
                <w:color w:val="000000"/>
                <w:sz w:val="18"/>
                <w:szCs w:val="18"/>
              </w:rPr>
              <w:t>Субвенции бюджетам субъектов Российской Федерации и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5625E" w:rsidRPr="0075625E" w:rsidRDefault="0075625E" w:rsidP="0075625E">
            <w:pPr>
              <w:jc w:val="center"/>
              <w:rPr>
                <w:bCs/>
                <w:color w:val="000000"/>
                <w:sz w:val="18"/>
                <w:szCs w:val="18"/>
              </w:rPr>
            </w:pPr>
            <w:r w:rsidRPr="0075625E">
              <w:rPr>
                <w:bCs/>
                <w:color w:val="000000"/>
                <w:sz w:val="18"/>
                <w:szCs w:val="18"/>
              </w:rPr>
              <w:t>80,900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5625E" w:rsidRPr="0075625E" w:rsidRDefault="0075625E" w:rsidP="0075625E">
            <w:pPr>
              <w:jc w:val="center"/>
              <w:rPr>
                <w:sz w:val="18"/>
                <w:szCs w:val="18"/>
              </w:rPr>
            </w:pPr>
            <w:r w:rsidRPr="0075625E">
              <w:rPr>
                <w:bCs/>
                <w:color w:val="000000"/>
                <w:sz w:val="18"/>
                <w:szCs w:val="18"/>
              </w:rPr>
              <w:t>81,500</w:t>
            </w:r>
          </w:p>
        </w:tc>
        <w:tc>
          <w:tcPr>
            <w:tcW w:w="978" w:type="dxa"/>
            <w:tcBorders>
              <w:top w:val="single" w:sz="4" w:space="0" w:color="auto"/>
              <w:left w:val="single" w:sz="4" w:space="0" w:color="auto"/>
              <w:bottom w:val="single" w:sz="4" w:space="0" w:color="auto"/>
              <w:right w:val="single" w:sz="4" w:space="0" w:color="auto"/>
            </w:tcBorders>
            <w:shd w:val="clear" w:color="auto" w:fill="FFFFFF"/>
          </w:tcPr>
          <w:p w:rsidR="0075625E" w:rsidRPr="0075625E" w:rsidRDefault="0075625E" w:rsidP="0075625E">
            <w:pPr>
              <w:jc w:val="center"/>
              <w:rPr>
                <w:sz w:val="18"/>
                <w:szCs w:val="18"/>
              </w:rPr>
            </w:pPr>
            <w:r w:rsidRPr="0075625E">
              <w:rPr>
                <w:bCs/>
                <w:color w:val="000000"/>
                <w:sz w:val="18"/>
                <w:szCs w:val="18"/>
              </w:rPr>
              <w:t>84,600</w:t>
            </w:r>
          </w:p>
        </w:tc>
      </w:tr>
      <w:tr w:rsidR="0075625E" w:rsidRPr="0075625E" w:rsidTr="0075625E">
        <w:trPr>
          <w:trHeight w:val="268"/>
          <w:jc w:val="center"/>
        </w:trPr>
        <w:tc>
          <w:tcPr>
            <w:tcW w:w="2356" w:type="dxa"/>
            <w:tcBorders>
              <w:top w:val="single" w:sz="4" w:space="0" w:color="auto"/>
              <w:left w:val="single" w:sz="8" w:space="0" w:color="auto"/>
              <w:bottom w:val="single" w:sz="4" w:space="0" w:color="auto"/>
              <w:right w:val="single" w:sz="8" w:space="0" w:color="auto"/>
            </w:tcBorders>
            <w:shd w:val="clear" w:color="auto" w:fill="FFFFFF"/>
          </w:tcPr>
          <w:p w:rsidR="0075625E" w:rsidRPr="0075625E" w:rsidRDefault="0075625E" w:rsidP="0075625E">
            <w:pPr>
              <w:rPr>
                <w:sz w:val="18"/>
                <w:szCs w:val="18"/>
              </w:rPr>
            </w:pPr>
            <w:r w:rsidRPr="0075625E">
              <w:rPr>
                <w:sz w:val="18"/>
                <w:szCs w:val="18"/>
              </w:rPr>
              <w:t xml:space="preserve"> 000 2 02 35118 10 0000 150</w:t>
            </w:r>
          </w:p>
        </w:tc>
        <w:tc>
          <w:tcPr>
            <w:tcW w:w="4719"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rPr>
                <w:color w:val="000000"/>
                <w:sz w:val="18"/>
                <w:szCs w:val="18"/>
              </w:rPr>
            </w:pPr>
            <w:r w:rsidRPr="0075625E">
              <w:rPr>
                <w:color w:val="000000"/>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134"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bCs/>
                <w:color w:val="000000"/>
                <w:sz w:val="18"/>
                <w:szCs w:val="18"/>
              </w:rPr>
            </w:pPr>
            <w:r w:rsidRPr="0075625E">
              <w:rPr>
                <w:bCs/>
                <w:color w:val="000000"/>
                <w:sz w:val="18"/>
                <w:szCs w:val="18"/>
              </w:rPr>
              <w:t>80,900</w:t>
            </w:r>
          </w:p>
        </w:tc>
        <w:tc>
          <w:tcPr>
            <w:tcW w:w="992"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sz w:val="18"/>
                <w:szCs w:val="18"/>
              </w:rPr>
            </w:pPr>
            <w:r w:rsidRPr="0075625E">
              <w:rPr>
                <w:bCs/>
                <w:color w:val="000000"/>
                <w:sz w:val="18"/>
                <w:szCs w:val="18"/>
              </w:rPr>
              <w:t>81,500</w:t>
            </w:r>
          </w:p>
        </w:tc>
        <w:tc>
          <w:tcPr>
            <w:tcW w:w="978"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sz w:val="18"/>
                <w:szCs w:val="18"/>
              </w:rPr>
            </w:pPr>
            <w:r w:rsidRPr="0075625E">
              <w:rPr>
                <w:bCs/>
                <w:color w:val="000000"/>
                <w:sz w:val="18"/>
                <w:szCs w:val="18"/>
              </w:rPr>
              <w:t>84,600</w:t>
            </w:r>
          </w:p>
        </w:tc>
      </w:tr>
      <w:tr w:rsidR="0075625E" w:rsidRPr="0075625E" w:rsidTr="0075625E">
        <w:trPr>
          <w:trHeight w:val="268"/>
          <w:jc w:val="center"/>
        </w:trPr>
        <w:tc>
          <w:tcPr>
            <w:tcW w:w="2356" w:type="dxa"/>
            <w:tcBorders>
              <w:top w:val="single" w:sz="4" w:space="0" w:color="auto"/>
              <w:left w:val="single" w:sz="8" w:space="0" w:color="auto"/>
              <w:bottom w:val="single" w:sz="4" w:space="0" w:color="auto"/>
              <w:right w:val="single" w:sz="8" w:space="0" w:color="auto"/>
            </w:tcBorders>
            <w:shd w:val="clear" w:color="auto" w:fill="FFFFFF"/>
          </w:tcPr>
          <w:p w:rsidR="0075625E" w:rsidRPr="0075625E" w:rsidRDefault="0075625E" w:rsidP="0075625E">
            <w:pPr>
              <w:jc w:val="center"/>
              <w:rPr>
                <w:sz w:val="18"/>
                <w:szCs w:val="18"/>
              </w:rPr>
            </w:pPr>
            <w:r w:rsidRPr="0075625E">
              <w:rPr>
                <w:sz w:val="18"/>
                <w:szCs w:val="18"/>
              </w:rPr>
              <w:t>000 2 02 40000 00 0000 150</w:t>
            </w:r>
          </w:p>
        </w:tc>
        <w:tc>
          <w:tcPr>
            <w:tcW w:w="4719"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rPr>
                <w:sz w:val="18"/>
                <w:szCs w:val="18"/>
              </w:rPr>
            </w:pPr>
            <w:r w:rsidRPr="0075625E">
              <w:rPr>
                <w:sz w:val="18"/>
                <w:szCs w:val="18"/>
              </w:rPr>
              <w:t>Иные межбюджетные трансферты</w:t>
            </w:r>
          </w:p>
        </w:tc>
        <w:tc>
          <w:tcPr>
            <w:tcW w:w="1134"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13,292</w:t>
            </w:r>
          </w:p>
        </w:tc>
        <w:tc>
          <w:tcPr>
            <w:tcW w:w="992"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13,292</w:t>
            </w:r>
          </w:p>
        </w:tc>
        <w:tc>
          <w:tcPr>
            <w:tcW w:w="978"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13,292</w:t>
            </w:r>
          </w:p>
        </w:tc>
      </w:tr>
      <w:tr w:rsidR="0075625E" w:rsidRPr="0075625E" w:rsidTr="0075625E">
        <w:trPr>
          <w:trHeight w:val="268"/>
          <w:jc w:val="center"/>
        </w:trPr>
        <w:tc>
          <w:tcPr>
            <w:tcW w:w="2356" w:type="dxa"/>
            <w:tcBorders>
              <w:top w:val="single" w:sz="4" w:space="0" w:color="auto"/>
              <w:left w:val="single" w:sz="8" w:space="0" w:color="auto"/>
              <w:bottom w:val="single" w:sz="4" w:space="0" w:color="auto"/>
              <w:right w:val="single" w:sz="8" w:space="0" w:color="auto"/>
            </w:tcBorders>
            <w:shd w:val="clear" w:color="auto" w:fill="FFFFFF"/>
          </w:tcPr>
          <w:p w:rsidR="0075625E" w:rsidRPr="0075625E" w:rsidRDefault="0075625E" w:rsidP="0075625E">
            <w:pPr>
              <w:ind w:right="-102"/>
              <w:rPr>
                <w:sz w:val="18"/>
                <w:szCs w:val="18"/>
              </w:rPr>
            </w:pPr>
            <w:r w:rsidRPr="0075625E">
              <w:rPr>
                <w:sz w:val="18"/>
                <w:szCs w:val="18"/>
              </w:rPr>
              <w:t xml:space="preserve"> 000 2 02 40014 10 0000 150</w:t>
            </w:r>
          </w:p>
        </w:tc>
        <w:tc>
          <w:tcPr>
            <w:tcW w:w="4719"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rPr>
                <w:sz w:val="18"/>
                <w:szCs w:val="18"/>
              </w:rPr>
            </w:pPr>
            <w:r w:rsidRPr="0075625E">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134"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13,292</w:t>
            </w:r>
          </w:p>
        </w:tc>
        <w:tc>
          <w:tcPr>
            <w:tcW w:w="992"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13,292</w:t>
            </w:r>
          </w:p>
        </w:tc>
        <w:tc>
          <w:tcPr>
            <w:tcW w:w="978"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13,292</w:t>
            </w:r>
          </w:p>
        </w:tc>
      </w:tr>
      <w:tr w:rsidR="0075625E" w:rsidRPr="0075625E" w:rsidTr="0075625E">
        <w:trPr>
          <w:trHeight w:val="462"/>
          <w:jc w:val="center"/>
        </w:trPr>
        <w:tc>
          <w:tcPr>
            <w:tcW w:w="2356" w:type="dxa"/>
            <w:tcBorders>
              <w:top w:val="single" w:sz="4" w:space="0" w:color="auto"/>
              <w:left w:val="single" w:sz="8" w:space="0" w:color="auto"/>
              <w:bottom w:val="single" w:sz="4" w:space="0" w:color="auto"/>
              <w:right w:val="single" w:sz="8" w:space="0" w:color="auto"/>
            </w:tcBorders>
            <w:shd w:val="clear" w:color="auto" w:fill="FFFFFF"/>
          </w:tcPr>
          <w:p w:rsidR="0075625E" w:rsidRPr="0075625E" w:rsidRDefault="0075625E" w:rsidP="0075625E">
            <w:pPr>
              <w:ind w:left="-82" w:right="-89"/>
              <w:rPr>
                <w:color w:val="000000"/>
                <w:sz w:val="18"/>
                <w:szCs w:val="18"/>
              </w:rPr>
            </w:pPr>
            <w:r>
              <w:rPr>
                <w:color w:val="000000"/>
                <w:sz w:val="18"/>
                <w:szCs w:val="18"/>
              </w:rPr>
              <w:t xml:space="preserve"> </w:t>
            </w:r>
            <w:r w:rsidRPr="0075625E">
              <w:rPr>
                <w:color w:val="000000"/>
                <w:sz w:val="18"/>
                <w:szCs w:val="18"/>
              </w:rPr>
              <w:t xml:space="preserve"> 000 2 02 20000 00 0000 150</w:t>
            </w:r>
          </w:p>
        </w:tc>
        <w:tc>
          <w:tcPr>
            <w:tcW w:w="4719"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rPr>
                <w:color w:val="000000"/>
                <w:sz w:val="18"/>
                <w:szCs w:val="18"/>
              </w:rPr>
            </w:pPr>
            <w:r w:rsidRPr="0075625E">
              <w:rPr>
                <w:color w:val="000000"/>
                <w:sz w:val="18"/>
                <w:szCs w:val="18"/>
              </w:rPr>
              <w:t>Субсидии бюджетам бюджетной системы Российской Федерации (межбюджетные субсидии)</w:t>
            </w:r>
          </w:p>
        </w:tc>
        <w:tc>
          <w:tcPr>
            <w:tcW w:w="1134"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sz w:val="18"/>
                <w:szCs w:val="18"/>
              </w:rPr>
            </w:pPr>
            <w:r w:rsidRPr="0075625E">
              <w:rPr>
                <w:sz w:val="18"/>
                <w:szCs w:val="18"/>
              </w:rPr>
              <w:t>45,550</w:t>
            </w:r>
          </w:p>
        </w:tc>
        <w:tc>
          <w:tcPr>
            <w:tcW w:w="992"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0,000</w:t>
            </w:r>
          </w:p>
        </w:tc>
        <w:tc>
          <w:tcPr>
            <w:tcW w:w="978"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0,000</w:t>
            </w:r>
          </w:p>
        </w:tc>
      </w:tr>
      <w:tr w:rsidR="0075625E" w:rsidRPr="0075625E" w:rsidTr="0075625E">
        <w:trPr>
          <w:trHeight w:val="363"/>
          <w:jc w:val="center"/>
        </w:trPr>
        <w:tc>
          <w:tcPr>
            <w:tcW w:w="2356" w:type="dxa"/>
            <w:tcBorders>
              <w:top w:val="single" w:sz="4" w:space="0" w:color="auto"/>
              <w:left w:val="single" w:sz="8" w:space="0" w:color="auto"/>
              <w:bottom w:val="single" w:sz="4" w:space="0" w:color="auto"/>
              <w:right w:val="single" w:sz="8" w:space="0" w:color="auto"/>
            </w:tcBorders>
            <w:shd w:val="clear" w:color="auto" w:fill="FFFFFF"/>
          </w:tcPr>
          <w:p w:rsidR="0075625E" w:rsidRPr="0075625E" w:rsidRDefault="0075625E" w:rsidP="0075625E">
            <w:pPr>
              <w:ind w:left="-82" w:right="-89"/>
              <w:jc w:val="center"/>
              <w:rPr>
                <w:sz w:val="18"/>
                <w:szCs w:val="18"/>
              </w:rPr>
            </w:pPr>
            <w:r w:rsidRPr="0075625E">
              <w:rPr>
                <w:sz w:val="18"/>
                <w:szCs w:val="18"/>
              </w:rPr>
              <w:t>000 2 02 25576 10 0000 150</w:t>
            </w:r>
          </w:p>
        </w:tc>
        <w:tc>
          <w:tcPr>
            <w:tcW w:w="4719"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rPr>
                <w:sz w:val="18"/>
                <w:szCs w:val="18"/>
              </w:rPr>
            </w:pPr>
            <w:r w:rsidRPr="0075625E">
              <w:rPr>
                <w:sz w:val="18"/>
                <w:szCs w:val="18"/>
              </w:rPr>
              <w:t>Субсидии бюджетам сельских поселений на обеспечение комплексного развития сельских территорий</w:t>
            </w:r>
          </w:p>
        </w:tc>
        <w:tc>
          <w:tcPr>
            <w:tcW w:w="1134"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45,550</w:t>
            </w:r>
          </w:p>
        </w:tc>
        <w:tc>
          <w:tcPr>
            <w:tcW w:w="992"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0,000</w:t>
            </w:r>
          </w:p>
        </w:tc>
        <w:tc>
          <w:tcPr>
            <w:tcW w:w="978"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0,000</w:t>
            </w:r>
          </w:p>
        </w:tc>
      </w:tr>
      <w:tr w:rsidR="0075625E" w:rsidRPr="0075625E" w:rsidTr="0075625E">
        <w:trPr>
          <w:trHeight w:val="307"/>
          <w:jc w:val="center"/>
        </w:trPr>
        <w:tc>
          <w:tcPr>
            <w:tcW w:w="2356" w:type="dxa"/>
            <w:tcBorders>
              <w:top w:val="single" w:sz="4" w:space="0" w:color="auto"/>
              <w:left w:val="single" w:sz="8" w:space="0" w:color="auto"/>
              <w:bottom w:val="single" w:sz="4" w:space="0" w:color="auto"/>
              <w:right w:val="single" w:sz="8" w:space="0" w:color="auto"/>
            </w:tcBorders>
            <w:shd w:val="clear" w:color="auto" w:fill="FFFFFF"/>
          </w:tcPr>
          <w:p w:rsidR="0075625E" w:rsidRPr="0075625E" w:rsidRDefault="0075625E" w:rsidP="0075625E">
            <w:pPr>
              <w:ind w:left="-82" w:right="-89"/>
              <w:jc w:val="center"/>
              <w:rPr>
                <w:sz w:val="18"/>
                <w:szCs w:val="18"/>
              </w:rPr>
            </w:pPr>
            <w:r w:rsidRPr="0075625E">
              <w:rPr>
                <w:sz w:val="18"/>
                <w:szCs w:val="18"/>
              </w:rPr>
              <w:t xml:space="preserve">000 </w:t>
            </w:r>
            <w:r w:rsidRPr="0075625E">
              <w:rPr>
                <w:color w:val="000000"/>
                <w:sz w:val="18"/>
                <w:szCs w:val="18"/>
              </w:rPr>
              <w:t>2 07 05030 10 0000 150</w:t>
            </w:r>
          </w:p>
        </w:tc>
        <w:tc>
          <w:tcPr>
            <w:tcW w:w="4719"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rPr>
                <w:sz w:val="18"/>
                <w:szCs w:val="18"/>
              </w:rPr>
            </w:pPr>
            <w:r w:rsidRPr="0075625E">
              <w:rPr>
                <w:color w:val="000000"/>
                <w:sz w:val="18"/>
                <w:szCs w:val="18"/>
              </w:rPr>
              <w:t>Прочие безвозмездные поступления в бюджеты сельских поселений</w:t>
            </w:r>
          </w:p>
        </w:tc>
        <w:tc>
          <w:tcPr>
            <w:tcW w:w="1134"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16,268</w:t>
            </w:r>
          </w:p>
        </w:tc>
        <w:tc>
          <w:tcPr>
            <w:tcW w:w="992"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0,000</w:t>
            </w:r>
          </w:p>
        </w:tc>
        <w:tc>
          <w:tcPr>
            <w:tcW w:w="978" w:type="dxa"/>
            <w:tcBorders>
              <w:top w:val="single" w:sz="4" w:space="0" w:color="auto"/>
              <w:left w:val="nil"/>
              <w:bottom w:val="single" w:sz="4" w:space="0" w:color="auto"/>
              <w:right w:val="single" w:sz="8" w:space="0" w:color="auto"/>
            </w:tcBorders>
            <w:shd w:val="clear" w:color="auto" w:fill="FFFFFF"/>
          </w:tcPr>
          <w:p w:rsidR="0075625E" w:rsidRPr="0075625E" w:rsidRDefault="0075625E" w:rsidP="0075625E">
            <w:pPr>
              <w:jc w:val="center"/>
              <w:rPr>
                <w:color w:val="000000"/>
                <w:sz w:val="18"/>
                <w:szCs w:val="18"/>
              </w:rPr>
            </w:pPr>
            <w:r w:rsidRPr="0075625E">
              <w:rPr>
                <w:color w:val="000000"/>
                <w:sz w:val="18"/>
                <w:szCs w:val="18"/>
              </w:rPr>
              <w:t>0,000</w:t>
            </w:r>
          </w:p>
        </w:tc>
      </w:tr>
    </w:tbl>
    <w:p w:rsidR="0075625E" w:rsidRDefault="0075625E" w:rsidP="0075625E">
      <w:pPr>
        <w:pStyle w:val="8"/>
        <w:tabs>
          <w:tab w:val="left" w:pos="0"/>
        </w:tabs>
        <w:spacing w:before="0" w:after="0"/>
        <w:jc w:val="right"/>
        <w:rPr>
          <w:i w:val="0"/>
          <w:sz w:val="18"/>
          <w:szCs w:val="18"/>
        </w:rPr>
      </w:pPr>
    </w:p>
    <w:p w:rsidR="0075625E" w:rsidRPr="0075625E" w:rsidRDefault="0075625E" w:rsidP="0075625E">
      <w:pPr>
        <w:pStyle w:val="8"/>
        <w:tabs>
          <w:tab w:val="left" w:pos="0"/>
        </w:tabs>
        <w:spacing w:before="0" w:after="0"/>
        <w:jc w:val="center"/>
        <w:rPr>
          <w:sz w:val="18"/>
          <w:szCs w:val="18"/>
        </w:rPr>
      </w:pPr>
      <w:r w:rsidRPr="0075625E">
        <w:rPr>
          <w:i w:val="0"/>
          <w:sz w:val="18"/>
          <w:szCs w:val="18"/>
        </w:rPr>
        <w:t>Приложение № 3</w:t>
      </w:r>
      <w:r>
        <w:rPr>
          <w:i w:val="0"/>
          <w:sz w:val="18"/>
          <w:szCs w:val="18"/>
        </w:rPr>
        <w:t xml:space="preserve"> </w:t>
      </w:r>
      <w:r w:rsidRPr="0075625E">
        <w:rPr>
          <w:i w:val="0"/>
          <w:sz w:val="18"/>
          <w:szCs w:val="18"/>
        </w:rPr>
        <w:t>к решению Комитета</w:t>
      </w:r>
      <w:r>
        <w:rPr>
          <w:i w:val="0"/>
          <w:sz w:val="18"/>
          <w:szCs w:val="18"/>
        </w:rPr>
        <w:t xml:space="preserve"> </w:t>
      </w:r>
      <w:r w:rsidRPr="0075625E">
        <w:rPr>
          <w:i w:val="0"/>
          <w:sz w:val="18"/>
          <w:szCs w:val="18"/>
        </w:rPr>
        <w:t>местного самоуправления</w:t>
      </w:r>
      <w:r>
        <w:rPr>
          <w:i w:val="0"/>
          <w:sz w:val="18"/>
          <w:szCs w:val="18"/>
        </w:rPr>
        <w:t xml:space="preserve"> </w:t>
      </w:r>
      <w:r w:rsidRPr="0075625E">
        <w:rPr>
          <w:i w:val="0"/>
          <w:sz w:val="18"/>
          <w:szCs w:val="18"/>
        </w:rPr>
        <w:t>Мошковского сельсовета</w:t>
      </w:r>
      <w:r>
        <w:rPr>
          <w:i w:val="0"/>
          <w:sz w:val="18"/>
          <w:szCs w:val="18"/>
        </w:rPr>
        <w:t xml:space="preserve"> </w:t>
      </w:r>
      <w:r w:rsidRPr="0075625E">
        <w:rPr>
          <w:i w:val="0"/>
          <w:sz w:val="18"/>
          <w:szCs w:val="18"/>
        </w:rPr>
        <w:t>от 30.04.2020 № 84-16/</w:t>
      </w:r>
      <w:r w:rsidRPr="0075625E">
        <w:rPr>
          <w:i w:val="0"/>
          <w:sz w:val="18"/>
          <w:szCs w:val="18"/>
          <w:lang w:val="en-US"/>
        </w:rPr>
        <w:t>VII</w:t>
      </w:r>
    </w:p>
    <w:p w:rsidR="0075625E" w:rsidRPr="0075625E" w:rsidRDefault="0075625E" w:rsidP="0075625E">
      <w:pPr>
        <w:jc w:val="center"/>
        <w:rPr>
          <w:b/>
          <w:sz w:val="18"/>
          <w:szCs w:val="18"/>
        </w:rPr>
      </w:pPr>
      <w:r w:rsidRPr="0075625E">
        <w:rPr>
          <w:b/>
          <w:sz w:val="18"/>
          <w:szCs w:val="18"/>
        </w:rPr>
        <w:t>Доходы бюджета Мошковского сельсовета, закрепленные за главными администраторами доходов бюджета Мошковского сельсовета</w:t>
      </w:r>
    </w:p>
    <w:tbl>
      <w:tblPr>
        <w:tblpPr w:leftFromText="180" w:rightFromText="180" w:vertAnchor="text" w:horzAnchor="margin" w:tblpXSpec="center" w:tblpY="198"/>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469"/>
        <w:gridCol w:w="6891"/>
      </w:tblGrid>
      <w:tr w:rsidR="0075625E" w:rsidRPr="0075625E" w:rsidTr="001A35FC">
        <w:tc>
          <w:tcPr>
            <w:tcW w:w="900" w:type="dxa"/>
          </w:tcPr>
          <w:p w:rsidR="0075625E" w:rsidRPr="0075625E" w:rsidRDefault="0075625E" w:rsidP="001A35FC">
            <w:pPr>
              <w:jc w:val="center"/>
              <w:rPr>
                <w:sz w:val="18"/>
                <w:szCs w:val="18"/>
              </w:rPr>
            </w:pPr>
            <w:r w:rsidRPr="0075625E">
              <w:rPr>
                <w:sz w:val="18"/>
                <w:szCs w:val="18"/>
              </w:rPr>
              <w:t>Код администратора</w:t>
            </w:r>
          </w:p>
        </w:tc>
        <w:tc>
          <w:tcPr>
            <w:tcW w:w="2469" w:type="dxa"/>
          </w:tcPr>
          <w:p w:rsidR="0075625E" w:rsidRPr="0075625E" w:rsidRDefault="0075625E" w:rsidP="001A35FC">
            <w:pPr>
              <w:jc w:val="center"/>
              <w:rPr>
                <w:sz w:val="18"/>
                <w:szCs w:val="18"/>
              </w:rPr>
            </w:pPr>
            <w:r w:rsidRPr="0075625E">
              <w:rPr>
                <w:sz w:val="18"/>
                <w:szCs w:val="18"/>
              </w:rPr>
              <w:t>Коды классификации доходов бюджетов Российской Федерации</w:t>
            </w:r>
          </w:p>
        </w:tc>
        <w:tc>
          <w:tcPr>
            <w:tcW w:w="6891" w:type="dxa"/>
          </w:tcPr>
          <w:p w:rsidR="0075625E" w:rsidRPr="0075625E" w:rsidRDefault="0075625E" w:rsidP="001A35FC">
            <w:pPr>
              <w:jc w:val="center"/>
              <w:rPr>
                <w:sz w:val="18"/>
                <w:szCs w:val="18"/>
              </w:rPr>
            </w:pPr>
            <w:r w:rsidRPr="0075625E">
              <w:rPr>
                <w:sz w:val="18"/>
                <w:szCs w:val="18"/>
              </w:rPr>
              <w:t>Наименование</w:t>
            </w:r>
          </w:p>
        </w:tc>
      </w:tr>
      <w:tr w:rsidR="0075625E" w:rsidRPr="0075625E" w:rsidTr="001A35FC">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rPr>
                <w:sz w:val="18"/>
                <w:szCs w:val="18"/>
              </w:rPr>
            </w:pPr>
            <w:r w:rsidRPr="0075625E">
              <w:rPr>
                <w:sz w:val="18"/>
                <w:szCs w:val="18"/>
              </w:rPr>
              <w:t>Администрация Мошковского сельсовета Бековского района Пензенской области</w:t>
            </w:r>
          </w:p>
        </w:tc>
        <w:tc>
          <w:tcPr>
            <w:tcW w:w="6891" w:type="dxa"/>
          </w:tcPr>
          <w:p w:rsidR="0075625E" w:rsidRPr="0075625E" w:rsidRDefault="0075625E" w:rsidP="001A35FC">
            <w:pPr>
              <w:rPr>
                <w:sz w:val="18"/>
                <w:szCs w:val="18"/>
              </w:rPr>
            </w:pPr>
          </w:p>
        </w:tc>
      </w:tr>
      <w:tr w:rsidR="0075625E" w:rsidRPr="0075625E" w:rsidTr="001A35FC">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1 08 04020 01 0000 110</w:t>
            </w:r>
          </w:p>
        </w:tc>
        <w:tc>
          <w:tcPr>
            <w:tcW w:w="6891" w:type="dxa"/>
          </w:tcPr>
          <w:p w:rsidR="0075625E" w:rsidRPr="0075625E" w:rsidRDefault="0075625E" w:rsidP="001A35FC">
            <w:pPr>
              <w:rPr>
                <w:sz w:val="18"/>
                <w:szCs w:val="18"/>
              </w:rPr>
            </w:pPr>
            <w:r w:rsidRPr="0075625E">
              <w:rPr>
                <w:sz w:val="18"/>
                <w:szCs w:val="1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75625E" w:rsidRPr="0075625E" w:rsidTr="001A35FC">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1 08 07150 01 0000 110</w:t>
            </w:r>
          </w:p>
        </w:tc>
        <w:tc>
          <w:tcPr>
            <w:tcW w:w="6891" w:type="dxa"/>
          </w:tcPr>
          <w:p w:rsidR="0075625E" w:rsidRPr="0075625E" w:rsidRDefault="0075625E" w:rsidP="001A35FC">
            <w:pPr>
              <w:rPr>
                <w:sz w:val="18"/>
                <w:szCs w:val="18"/>
              </w:rPr>
            </w:pPr>
            <w:r w:rsidRPr="0075625E">
              <w:rPr>
                <w:sz w:val="18"/>
                <w:szCs w:val="18"/>
              </w:rPr>
              <w:t>Государственная пошлина за выдачу разрешения на установку рекламной конструкции</w:t>
            </w:r>
          </w:p>
        </w:tc>
      </w:tr>
      <w:tr w:rsidR="0075625E" w:rsidRPr="0075625E" w:rsidTr="001A35FC">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1 08 07175 01 0000 110</w:t>
            </w:r>
          </w:p>
        </w:tc>
        <w:tc>
          <w:tcPr>
            <w:tcW w:w="6891" w:type="dxa"/>
          </w:tcPr>
          <w:p w:rsidR="0075625E" w:rsidRPr="0075625E" w:rsidRDefault="0075625E" w:rsidP="001A35FC">
            <w:pPr>
              <w:rPr>
                <w:sz w:val="18"/>
                <w:szCs w:val="18"/>
              </w:rPr>
            </w:pPr>
            <w:r w:rsidRPr="0075625E">
              <w:rPr>
                <w:sz w:val="18"/>
                <w:szCs w:val="1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75625E" w:rsidRPr="0075625E" w:rsidTr="001A35FC">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1 11 05025 10 0000 120</w:t>
            </w:r>
          </w:p>
        </w:tc>
        <w:tc>
          <w:tcPr>
            <w:tcW w:w="6891" w:type="dxa"/>
          </w:tcPr>
          <w:p w:rsidR="0075625E" w:rsidRPr="0075625E" w:rsidRDefault="0075625E" w:rsidP="001A35FC">
            <w:pPr>
              <w:rPr>
                <w:sz w:val="18"/>
                <w:szCs w:val="18"/>
              </w:rPr>
            </w:pPr>
            <w:r w:rsidRPr="0075625E">
              <w:rPr>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75625E" w:rsidRPr="0075625E" w:rsidTr="001A35FC">
        <w:tc>
          <w:tcPr>
            <w:tcW w:w="900" w:type="dxa"/>
          </w:tcPr>
          <w:p w:rsidR="0075625E" w:rsidRPr="0075625E" w:rsidRDefault="0075625E" w:rsidP="001A35FC">
            <w:pPr>
              <w:jc w:val="center"/>
              <w:rPr>
                <w:sz w:val="18"/>
                <w:szCs w:val="18"/>
                <w:lang w:val="en-US"/>
              </w:rPr>
            </w:pPr>
            <w:r w:rsidRPr="0075625E">
              <w:rPr>
                <w:sz w:val="18"/>
                <w:szCs w:val="18"/>
                <w:lang w:val="en-US"/>
              </w:rPr>
              <w:t>901</w:t>
            </w:r>
          </w:p>
        </w:tc>
        <w:tc>
          <w:tcPr>
            <w:tcW w:w="2469" w:type="dxa"/>
          </w:tcPr>
          <w:p w:rsidR="0075625E" w:rsidRPr="0075625E" w:rsidRDefault="0075625E" w:rsidP="001A35FC">
            <w:pPr>
              <w:jc w:val="center"/>
              <w:rPr>
                <w:sz w:val="18"/>
                <w:szCs w:val="18"/>
                <w:lang w:val="en-US"/>
              </w:rPr>
            </w:pPr>
            <w:r w:rsidRPr="0075625E">
              <w:rPr>
                <w:sz w:val="18"/>
                <w:szCs w:val="18"/>
              </w:rPr>
              <w:t>111 05313 10 0000 120</w:t>
            </w:r>
          </w:p>
        </w:tc>
        <w:tc>
          <w:tcPr>
            <w:tcW w:w="6891" w:type="dxa"/>
          </w:tcPr>
          <w:p w:rsidR="0075625E" w:rsidRPr="0075625E" w:rsidRDefault="0075625E" w:rsidP="001A35FC">
            <w:pPr>
              <w:autoSpaceDE w:val="0"/>
              <w:autoSpaceDN w:val="0"/>
              <w:adjustRightInd w:val="0"/>
              <w:rPr>
                <w:sz w:val="18"/>
                <w:szCs w:val="18"/>
              </w:rPr>
            </w:pPr>
            <w:r w:rsidRPr="0075625E">
              <w:rPr>
                <w:sz w:val="18"/>
                <w:szCs w:val="18"/>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75625E" w:rsidRPr="0075625E" w:rsidTr="001A35FC">
        <w:tc>
          <w:tcPr>
            <w:tcW w:w="900" w:type="dxa"/>
          </w:tcPr>
          <w:p w:rsidR="0075625E" w:rsidRPr="0075625E" w:rsidRDefault="0075625E" w:rsidP="001A35FC">
            <w:pPr>
              <w:jc w:val="center"/>
              <w:rPr>
                <w:sz w:val="18"/>
                <w:szCs w:val="18"/>
                <w:lang w:val="en-US"/>
              </w:rPr>
            </w:pPr>
            <w:r w:rsidRPr="0075625E">
              <w:rPr>
                <w:sz w:val="18"/>
                <w:szCs w:val="18"/>
                <w:lang w:val="en-US"/>
              </w:rPr>
              <w:t>901</w:t>
            </w:r>
          </w:p>
        </w:tc>
        <w:tc>
          <w:tcPr>
            <w:tcW w:w="2469" w:type="dxa"/>
          </w:tcPr>
          <w:p w:rsidR="0075625E" w:rsidRPr="0075625E" w:rsidRDefault="0075625E" w:rsidP="001A35FC">
            <w:pPr>
              <w:jc w:val="center"/>
              <w:rPr>
                <w:sz w:val="18"/>
                <w:szCs w:val="18"/>
                <w:lang w:val="en-US"/>
              </w:rPr>
            </w:pPr>
            <w:r w:rsidRPr="0075625E">
              <w:rPr>
                <w:sz w:val="18"/>
                <w:szCs w:val="18"/>
              </w:rPr>
              <w:t>111 05314 10 0000 120</w:t>
            </w:r>
          </w:p>
        </w:tc>
        <w:tc>
          <w:tcPr>
            <w:tcW w:w="6891" w:type="dxa"/>
          </w:tcPr>
          <w:p w:rsidR="0075625E" w:rsidRPr="0075625E" w:rsidRDefault="0075625E" w:rsidP="001A35FC">
            <w:pPr>
              <w:autoSpaceDE w:val="0"/>
              <w:autoSpaceDN w:val="0"/>
              <w:adjustRightInd w:val="0"/>
              <w:rPr>
                <w:sz w:val="18"/>
                <w:szCs w:val="18"/>
              </w:rPr>
            </w:pPr>
            <w:r w:rsidRPr="0075625E">
              <w:rPr>
                <w:sz w:val="18"/>
                <w:szCs w:val="1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75625E" w:rsidRPr="0075625E" w:rsidTr="001A35FC">
        <w:tc>
          <w:tcPr>
            <w:tcW w:w="900" w:type="dxa"/>
          </w:tcPr>
          <w:p w:rsidR="0075625E" w:rsidRPr="0075625E" w:rsidRDefault="0075625E" w:rsidP="001A35FC">
            <w:pPr>
              <w:jc w:val="center"/>
              <w:rPr>
                <w:sz w:val="18"/>
                <w:szCs w:val="18"/>
                <w:lang w:val="en-US"/>
              </w:rPr>
            </w:pPr>
            <w:r w:rsidRPr="0075625E">
              <w:rPr>
                <w:sz w:val="18"/>
                <w:szCs w:val="18"/>
                <w:lang w:val="en-US"/>
              </w:rPr>
              <w:t>901</w:t>
            </w:r>
          </w:p>
        </w:tc>
        <w:tc>
          <w:tcPr>
            <w:tcW w:w="2469" w:type="dxa"/>
          </w:tcPr>
          <w:p w:rsidR="0075625E" w:rsidRPr="0075625E" w:rsidRDefault="0075625E" w:rsidP="001A35FC">
            <w:pPr>
              <w:jc w:val="center"/>
              <w:rPr>
                <w:sz w:val="18"/>
                <w:szCs w:val="18"/>
                <w:lang w:val="en-US"/>
              </w:rPr>
            </w:pPr>
            <w:r w:rsidRPr="0075625E">
              <w:rPr>
                <w:sz w:val="18"/>
                <w:szCs w:val="18"/>
              </w:rPr>
              <w:t>111 05325 10 0000 120</w:t>
            </w:r>
          </w:p>
        </w:tc>
        <w:tc>
          <w:tcPr>
            <w:tcW w:w="6891" w:type="dxa"/>
          </w:tcPr>
          <w:p w:rsidR="0075625E" w:rsidRPr="0075625E" w:rsidRDefault="0075625E" w:rsidP="001A35FC">
            <w:pPr>
              <w:autoSpaceDE w:val="0"/>
              <w:autoSpaceDN w:val="0"/>
              <w:adjustRightInd w:val="0"/>
              <w:rPr>
                <w:sz w:val="18"/>
                <w:szCs w:val="18"/>
              </w:rPr>
            </w:pPr>
            <w:r w:rsidRPr="0075625E">
              <w:rPr>
                <w:sz w:val="18"/>
                <w:szCs w:val="1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r>
      <w:tr w:rsidR="0075625E" w:rsidRPr="0075625E" w:rsidTr="001A35FC">
        <w:tc>
          <w:tcPr>
            <w:tcW w:w="900" w:type="dxa"/>
          </w:tcPr>
          <w:p w:rsidR="0075625E" w:rsidRPr="0075625E" w:rsidRDefault="0075625E" w:rsidP="001A35FC">
            <w:pPr>
              <w:jc w:val="center"/>
              <w:rPr>
                <w:sz w:val="18"/>
                <w:szCs w:val="18"/>
                <w:lang w:val="en-US"/>
              </w:rPr>
            </w:pPr>
            <w:r w:rsidRPr="0075625E">
              <w:rPr>
                <w:sz w:val="18"/>
                <w:szCs w:val="18"/>
                <w:lang w:val="en-US"/>
              </w:rPr>
              <w:t>901</w:t>
            </w:r>
          </w:p>
        </w:tc>
        <w:tc>
          <w:tcPr>
            <w:tcW w:w="2469" w:type="dxa"/>
          </w:tcPr>
          <w:p w:rsidR="0075625E" w:rsidRPr="0075625E" w:rsidRDefault="0075625E" w:rsidP="001A35FC">
            <w:pPr>
              <w:jc w:val="center"/>
              <w:rPr>
                <w:sz w:val="18"/>
                <w:szCs w:val="18"/>
              </w:rPr>
            </w:pPr>
            <w:r w:rsidRPr="0075625E">
              <w:rPr>
                <w:sz w:val="18"/>
                <w:szCs w:val="18"/>
              </w:rPr>
              <w:t>111 05326 10 0000 120</w:t>
            </w:r>
          </w:p>
        </w:tc>
        <w:tc>
          <w:tcPr>
            <w:tcW w:w="6891" w:type="dxa"/>
          </w:tcPr>
          <w:p w:rsidR="0075625E" w:rsidRPr="0075625E" w:rsidRDefault="0075625E" w:rsidP="001A35FC">
            <w:pPr>
              <w:autoSpaceDE w:val="0"/>
              <w:autoSpaceDN w:val="0"/>
              <w:adjustRightInd w:val="0"/>
              <w:rPr>
                <w:sz w:val="18"/>
                <w:szCs w:val="18"/>
              </w:rPr>
            </w:pPr>
            <w:r w:rsidRPr="0075625E">
              <w:rPr>
                <w:sz w:val="18"/>
                <w:szCs w:val="1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75625E" w:rsidRPr="0075625E" w:rsidTr="001A35FC">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1 11 05035 10 0000 120</w:t>
            </w:r>
          </w:p>
        </w:tc>
        <w:tc>
          <w:tcPr>
            <w:tcW w:w="6891" w:type="dxa"/>
          </w:tcPr>
          <w:p w:rsidR="0075625E" w:rsidRPr="0075625E" w:rsidRDefault="0075625E" w:rsidP="001A35FC">
            <w:pPr>
              <w:rPr>
                <w:sz w:val="18"/>
                <w:szCs w:val="18"/>
              </w:rPr>
            </w:pPr>
            <w:r w:rsidRPr="0075625E">
              <w:rPr>
                <w:sz w:val="18"/>
                <w:szCs w:val="1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75625E" w:rsidRPr="0075625E" w:rsidTr="001A35FC">
        <w:trPr>
          <w:trHeight w:val="639"/>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111 07015 10 0000 120</w:t>
            </w:r>
          </w:p>
        </w:tc>
        <w:tc>
          <w:tcPr>
            <w:tcW w:w="6891" w:type="dxa"/>
          </w:tcPr>
          <w:p w:rsidR="0075625E" w:rsidRPr="0075625E" w:rsidRDefault="0075625E" w:rsidP="001A35FC">
            <w:pPr>
              <w:rPr>
                <w:sz w:val="18"/>
                <w:szCs w:val="18"/>
              </w:rPr>
            </w:pPr>
            <w:r w:rsidRPr="0075625E">
              <w:rPr>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75625E" w:rsidRPr="0075625E" w:rsidTr="001A35FC">
        <w:trPr>
          <w:trHeight w:val="417"/>
        </w:trPr>
        <w:tc>
          <w:tcPr>
            <w:tcW w:w="900" w:type="dxa"/>
          </w:tcPr>
          <w:p w:rsidR="0075625E" w:rsidRPr="0075625E" w:rsidRDefault="0075625E" w:rsidP="001A35FC">
            <w:pPr>
              <w:jc w:val="center"/>
              <w:rPr>
                <w:sz w:val="18"/>
                <w:szCs w:val="18"/>
                <w:lang w:val="en-US"/>
              </w:rPr>
            </w:pPr>
            <w:r w:rsidRPr="0075625E">
              <w:rPr>
                <w:sz w:val="18"/>
                <w:szCs w:val="18"/>
                <w:lang w:val="en-US"/>
              </w:rPr>
              <w:t>901</w:t>
            </w:r>
          </w:p>
        </w:tc>
        <w:tc>
          <w:tcPr>
            <w:tcW w:w="2469" w:type="dxa"/>
          </w:tcPr>
          <w:p w:rsidR="0075625E" w:rsidRPr="0075625E" w:rsidRDefault="0075625E" w:rsidP="001A35FC">
            <w:pPr>
              <w:jc w:val="center"/>
              <w:rPr>
                <w:sz w:val="18"/>
                <w:szCs w:val="18"/>
                <w:lang w:val="en-US"/>
              </w:rPr>
            </w:pPr>
            <w:r w:rsidRPr="0075625E">
              <w:rPr>
                <w:sz w:val="18"/>
                <w:szCs w:val="18"/>
                <w:lang w:val="en-US"/>
              </w:rPr>
              <w:t>111 09035 10 0000 120</w:t>
            </w:r>
          </w:p>
        </w:tc>
        <w:tc>
          <w:tcPr>
            <w:tcW w:w="6891" w:type="dxa"/>
          </w:tcPr>
          <w:p w:rsidR="0075625E" w:rsidRPr="0075625E" w:rsidRDefault="0075625E" w:rsidP="001A35FC">
            <w:pPr>
              <w:rPr>
                <w:sz w:val="18"/>
                <w:szCs w:val="18"/>
              </w:rPr>
            </w:pPr>
            <w:r w:rsidRPr="0075625E">
              <w:rPr>
                <w:sz w:val="18"/>
                <w:szCs w:val="18"/>
              </w:rPr>
              <w:t>Доходы от эксплуатации и использования имущества автомобильных дорог, находящихся в собственности сельских поселений</w:t>
            </w:r>
          </w:p>
        </w:tc>
      </w:tr>
      <w:tr w:rsidR="0075625E" w:rsidRPr="0075625E" w:rsidTr="001A35FC">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1 11 09045 10 0000 120</w:t>
            </w:r>
          </w:p>
        </w:tc>
        <w:tc>
          <w:tcPr>
            <w:tcW w:w="6891" w:type="dxa"/>
          </w:tcPr>
          <w:p w:rsidR="0075625E" w:rsidRPr="0075625E" w:rsidRDefault="0075625E" w:rsidP="001A35FC">
            <w:pPr>
              <w:rPr>
                <w:sz w:val="18"/>
                <w:szCs w:val="18"/>
              </w:rPr>
            </w:pPr>
            <w:r w:rsidRPr="0075625E">
              <w:rPr>
                <w:sz w:val="18"/>
                <w:szCs w:val="18"/>
              </w:rPr>
              <w:t>Прочие поступления от использования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w:t>
            </w:r>
          </w:p>
        </w:tc>
      </w:tr>
      <w:tr w:rsidR="0075625E" w:rsidRPr="0075625E" w:rsidTr="001A35FC">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1 13 01540 10 0000 130</w:t>
            </w:r>
          </w:p>
        </w:tc>
        <w:tc>
          <w:tcPr>
            <w:tcW w:w="6891" w:type="dxa"/>
          </w:tcPr>
          <w:p w:rsidR="0075625E" w:rsidRPr="0075625E" w:rsidRDefault="0075625E" w:rsidP="001A35FC">
            <w:pPr>
              <w:rPr>
                <w:sz w:val="18"/>
                <w:szCs w:val="18"/>
              </w:rPr>
            </w:pPr>
            <w:r w:rsidRPr="0075625E">
              <w:rPr>
                <w:rFonts w:eastAsia="Calibri"/>
                <w:sz w:val="18"/>
                <w:szCs w:val="1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r>
      <w:tr w:rsidR="0075625E" w:rsidRPr="0075625E" w:rsidTr="001A35FC">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pStyle w:val="ConsPlusCell"/>
              <w:widowControl/>
              <w:jc w:val="center"/>
              <w:rPr>
                <w:rFonts w:ascii="Times New Roman" w:hAnsi="Times New Roman" w:cs="Times New Roman"/>
                <w:sz w:val="18"/>
                <w:szCs w:val="18"/>
              </w:rPr>
            </w:pPr>
            <w:r w:rsidRPr="0075625E">
              <w:rPr>
                <w:rFonts w:ascii="Times New Roman" w:hAnsi="Times New Roman" w:cs="Times New Roman"/>
                <w:sz w:val="18"/>
                <w:szCs w:val="18"/>
              </w:rPr>
              <w:t>1 13 01995 10 0000 130</w:t>
            </w:r>
          </w:p>
        </w:tc>
        <w:tc>
          <w:tcPr>
            <w:tcW w:w="6891" w:type="dxa"/>
          </w:tcPr>
          <w:p w:rsidR="0075625E" w:rsidRPr="0075625E" w:rsidRDefault="0075625E" w:rsidP="001A35FC">
            <w:pPr>
              <w:pStyle w:val="ConsPlusCell"/>
              <w:widowControl/>
              <w:rPr>
                <w:rFonts w:ascii="Times New Roman" w:hAnsi="Times New Roman" w:cs="Times New Roman"/>
                <w:sz w:val="18"/>
                <w:szCs w:val="18"/>
              </w:rPr>
            </w:pPr>
            <w:r w:rsidRPr="0075625E">
              <w:rPr>
                <w:rFonts w:ascii="Times New Roman" w:hAnsi="Times New Roman" w:cs="Times New Roman"/>
                <w:sz w:val="18"/>
                <w:szCs w:val="18"/>
              </w:rPr>
              <w:t>Прочие доходы от оказания платных услуг (работ) получателями средств бюджетов сельских поселений</w:t>
            </w:r>
          </w:p>
        </w:tc>
      </w:tr>
      <w:tr w:rsidR="0075625E" w:rsidRPr="0075625E" w:rsidTr="001A35FC">
        <w:trPr>
          <w:trHeight w:val="371"/>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pStyle w:val="ConsPlusCell"/>
              <w:widowControl/>
              <w:jc w:val="center"/>
              <w:rPr>
                <w:rFonts w:ascii="Times New Roman" w:hAnsi="Times New Roman" w:cs="Times New Roman"/>
                <w:sz w:val="18"/>
                <w:szCs w:val="18"/>
              </w:rPr>
            </w:pPr>
            <w:r w:rsidRPr="0075625E">
              <w:rPr>
                <w:rFonts w:ascii="Times New Roman" w:hAnsi="Times New Roman" w:cs="Times New Roman"/>
                <w:sz w:val="18"/>
                <w:szCs w:val="18"/>
              </w:rPr>
              <w:t>1 13 02065 10 0000 130</w:t>
            </w:r>
          </w:p>
        </w:tc>
        <w:tc>
          <w:tcPr>
            <w:tcW w:w="6891" w:type="dxa"/>
          </w:tcPr>
          <w:p w:rsidR="0075625E" w:rsidRPr="0075625E" w:rsidRDefault="0075625E" w:rsidP="001A35FC">
            <w:pPr>
              <w:pStyle w:val="ConsPlusCell"/>
              <w:widowControl/>
              <w:rPr>
                <w:rFonts w:ascii="Times New Roman" w:hAnsi="Times New Roman" w:cs="Times New Roman"/>
                <w:sz w:val="18"/>
                <w:szCs w:val="18"/>
              </w:rPr>
            </w:pPr>
            <w:r w:rsidRPr="0075625E">
              <w:rPr>
                <w:rFonts w:ascii="Times New Roman" w:hAnsi="Times New Roman" w:cs="Times New Roman"/>
                <w:sz w:val="18"/>
                <w:szCs w:val="18"/>
              </w:rPr>
              <w:t>Доходы, поступающие в порядке возмещения расходов, понесенных в связи с эксплуатацией имущества сельских поселений</w:t>
            </w:r>
          </w:p>
        </w:tc>
      </w:tr>
      <w:tr w:rsidR="0075625E" w:rsidRPr="0075625E" w:rsidTr="001A35FC">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pStyle w:val="ConsPlusCell"/>
              <w:widowControl/>
              <w:jc w:val="center"/>
              <w:rPr>
                <w:rFonts w:ascii="Times New Roman" w:hAnsi="Times New Roman" w:cs="Times New Roman"/>
                <w:sz w:val="18"/>
                <w:szCs w:val="18"/>
              </w:rPr>
            </w:pPr>
            <w:r w:rsidRPr="0075625E">
              <w:rPr>
                <w:rFonts w:ascii="Times New Roman" w:hAnsi="Times New Roman" w:cs="Times New Roman"/>
                <w:sz w:val="18"/>
                <w:szCs w:val="18"/>
              </w:rPr>
              <w:t>1 13 02995 10 0000 130</w:t>
            </w:r>
          </w:p>
        </w:tc>
        <w:tc>
          <w:tcPr>
            <w:tcW w:w="6891" w:type="dxa"/>
          </w:tcPr>
          <w:p w:rsidR="0075625E" w:rsidRPr="0075625E" w:rsidRDefault="0075625E" w:rsidP="001A35FC">
            <w:pPr>
              <w:pStyle w:val="ConsPlusCell"/>
              <w:widowControl/>
              <w:rPr>
                <w:rFonts w:ascii="Times New Roman" w:hAnsi="Times New Roman" w:cs="Times New Roman"/>
                <w:sz w:val="18"/>
                <w:szCs w:val="18"/>
              </w:rPr>
            </w:pPr>
            <w:r w:rsidRPr="0075625E">
              <w:rPr>
                <w:rFonts w:ascii="Times New Roman" w:hAnsi="Times New Roman" w:cs="Times New Roman"/>
                <w:sz w:val="18"/>
                <w:szCs w:val="18"/>
              </w:rPr>
              <w:t>Прочие доходы от компенсации затрат бюджетов сельских поселений</w:t>
            </w:r>
          </w:p>
        </w:tc>
      </w:tr>
      <w:tr w:rsidR="0075625E" w:rsidRPr="0075625E" w:rsidTr="001A35FC">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1 14 01050 10 0000 410</w:t>
            </w:r>
          </w:p>
        </w:tc>
        <w:tc>
          <w:tcPr>
            <w:tcW w:w="6891" w:type="dxa"/>
          </w:tcPr>
          <w:p w:rsidR="0075625E" w:rsidRPr="0075625E" w:rsidRDefault="0075625E" w:rsidP="001A35FC">
            <w:pPr>
              <w:rPr>
                <w:sz w:val="18"/>
                <w:szCs w:val="18"/>
              </w:rPr>
            </w:pPr>
            <w:r w:rsidRPr="0075625E">
              <w:rPr>
                <w:sz w:val="18"/>
                <w:szCs w:val="18"/>
              </w:rPr>
              <w:t>Доходы от продажи квартир, находящихся в собственности сельских поселений.</w:t>
            </w:r>
          </w:p>
        </w:tc>
      </w:tr>
      <w:tr w:rsidR="0075625E" w:rsidRPr="0075625E" w:rsidTr="001A35FC">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1 14 02052 10 0000 410</w:t>
            </w:r>
          </w:p>
        </w:tc>
        <w:tc>
          <w:tcPr>
            <w:tcW w:w="6891" w:type="dxa"/>
          </w:tcPr>
          <w:p w:rsidR="0075625E" w:rsidRPr="0075625E" w:rsidRDefault="0075625E" w:rsidP="001A35FC">
            <w:pPr>
              <w:rPr>
                <w:sz w:val="18"/>
                <w:szCs w:val="18"/>
              </w:rPr>
            </w:pPr>
            <w:r w:rsidRPr="0075625E">
              <w:rPr>
                <w:sz w:val="18"/>
                <w:szCs w:val="1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автономных учреждений) в части реализации основных средств по указанному имуществу.</w:t>
            </w:r>
          </w:p>
        </w:tc>
      </w:tr>
      <w:tr w:rsidR="0075625E" w:rsidRPr="0075625E" w:rsidTr="001A35FC">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1 14 02052 10 0000 440</w:t>
            </w:r>
          </w:p>
        </w:tc>
        <w:tc>
          <w:tcPr>
            <w:tcW w:w="6891" w:type="dxa"/>
          </w:tcPr>
          <w:p w:rsidR="0075625E" w:rsidRPr="0075625E" w:rsidRDefault="0075625E" w:rsidP="001A35FC">
            <w:pPr>
              <w:rPr>
                <w:sz w:val="18"/>
                <w:szCs w:val="18"/>
              </w:rPr>
            </w:pPr>
            <w:r w:rsidRPr="0075625E">
              <w:rPr>
                <w:sz w:val="18"/>
                <w:szCs w:val="1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автономных учреждений в части реализации материальных запасов по указанному имуществу</w:t>
            </w:r>
          </w:p>
        </w:tc>
      </w:tr>
      <w:tr w:rsidR="0075625E" w:rsidRPr="0075625E" w:rsidTr="001A35FC">
        <w:trPr>
          <w:trHeight w:val="275"/>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114 02053 10 0000 410</w:t>
            </w:r>
          </w:p>
        </w:tc>
        <w:tc>
          <w:tcPr>
            <w:tcW w:w="6891" w:type="dxa"/>
          </w:tcPr>
          <w:p w:rsidR="0075625E" w:rsidRPr="0075625E" w:rsidRDefault="0075625E" w:rsidP="001A35FC">
            <w:pPr>
              <w:rPr>
                <w:sz w:val="18"/>
                <w:szCs w:val="18"/>
              </w:rPr>
            </w:pPr>
            <w:r w:rsidRPr="0075625E">
              <w:rPr>
                <w:sz w:val="18"/>
                <w:szCs w:val="18"/>
              </w:rPr>
              <w:t>Доходы от реализации иного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75625E" w:rsidRPr="0075625E" w:rsidTr="001A35FC">
        <w:trPr>
          <w:trHeight w:val="609"/>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114 02053 10 0000 440</w:t>
            </w:r>
          </w:p>
        </w:tc>
        <w:tc>
          <w:tcPr>
            <w:tcW w:w="6891" w:type="dxa"/>
          </w:tcPr>
          <w:p w:rsidR="0075625E" w:rsidRPr="0075625E" w:rsidRDefault="0075625E" w:rsidP="001A35FC">
            <w:pPr>
              <w:rPr>
                <w:sz w:val="18"/>
                <w:szCs w:val="18"/>
              </w:rPr>
            </w:pPr>
            <w:r w:rsidRPr="0075625E">
              <w:rPr>
                <w:sz w:val="18"/>
                <w:szCs w:val="18"/>
              </w:rPr>
              <w:t>Доходы от реализации иного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75625E" w:rsidRPr="0075625E" w:rsidTr="001A35FC">
        <w:trPr>
          <w:trHeight w:val="535"/>
        </w:trPr>
        <w:tc>
          <w:tcPr>
            <w:tcW w:w="900" w:type="dxa"/>
          </w:tcPr>
          <w:p w:rsidR="0075625E" w:rsidRPr="0075625E" w:rsidRDefault="0075625E" w:rsidP="001A35FC">
            <w:pPr>
              <w:jc w:val="center"/>
              <w:rPr>
                <w:sz w:val="18"/>
                <w:szCs w:val="18"/>
                <w:lang w:val="en-US"/>
              </w:rPr>
            </w:pPr>
            <w:r w:rsidRPr="0075625E">
              <w:rPr>
                <w:sz w:val="18"/>
                <w:szCs w:val="18"/>
                <w:lang w:val="en-US"/>
              </w:rPr>
              <w:t>901</w:t>
            </w:r>
          </w:p>
        </w:tc>
        <w:tc>
          <w:tcPr>
            <w:tcW w:w="2469" w:type="dxa"/>
          </w:tcPr>
          <w:p w:rsidR="0075625E" w:rsidRPr="0075625E" w:rsidRDefault="0075625E" w:rsidP="001A35FC">
            <w:pPr>
              <w:jc w:val="center"/>
              <w:rPr>
                <w:sz w:val="18"/>
                <w:szCs w:val="18"/>
              </w:rPr>
            </w:pPr>
            <w:r w:rsidRPr="0075625E">
              <w:rPr>
                <w:sz w:val="18"/>
                <w:szCs w:val="18"/>
              </w:rPr>
              <w:t>114 03050 10 0000 410</w:t>
            </w:r>
          </w:p>
        </w:tc>
        <w:tc>
          <w:tcPr>
            <w:tcW w:w="6891" w:type="dxa"/>
          </w:tcPr>
          <w:p w:rsidR="0075625E" w:rsidRPr="0075625E" w:rsidRDefault="0075625E" w:rsidP="001A35FC">
            <w:pPr>
              <w:rPr>
                <w:sz w:val="18"/>
                <w:szCs w:val="18"/>
              </w:rPr>
            </w:pPr>
            <w:r w:rsidRPr="0075625E">
              <w:rPr>
                <w:sz w:val="18"/>
                <w:szCs w:val="18"/>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r>
      <w:tr w:rsidR="0075625E" w:rsidRPr="0075625E" w:rsidTr="001A35FC">
        <w:trPr>
          <w:trHeight w:val="535"/>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114 03050 10 0000 440</w:t>
            </w:r>
          </w:p>
        </w:tc>
        <w:tc>
          <w:tcPr>
            <w:tcW w:w="6891" w:type="dxa"/>
          </w:tcPr>
          <w:p w:rsidR="0075625E" w:rsidRPr="0075625E" w:rsidRDefault="0075625E" w:rsidP="001A35FC">
            <w:pPr>
              <w:rPr>
                <w:sz w:val="18"/>
                <w:szCs w:val="18"/>
              </w:rPr>
            </w:pPr>
            <w:r w:rsidRPr="0075625E">
              <w:rPr>
                <w:sz w:val="18"/>
                <w:szCs w:val="18"/>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r>
      <w:tr w:rsidR="0075625E" w:rsidRPr="0075625E" w:rsidTr="001A35FC">
        <w:trPr>
          <w:trHeight w:val="368"/>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114 04050 10 0000 420</w:t>
            </w:r>
          </w:p>
        </w:tc>
        <w:tc>
          <w:tcPr>
            <w:tcW w:w="6891" w:type="dxa"/>
          </w:tcPr>
          <w:p w:rsidR="0075625E" w:rsidRPr="0075625E" w:rsidRDefault="0075625E" w:rsidP="001A35FC">
            <w:pPr>
              <w:rPr>
                <w:sz w:val="18"/>
                <w:szCs w:val="18"/>
              </w:rPr>
            </w:pPr>
            <w:r w:rsidRPr="0075625E">
              <w:rPr>
                <w:sz w:val="18"/>
                <w:szCs w:val="18"/>
              </w:rPr>
              <w:t>Доходы от продажи нематериальных активов, находящихся в собственности сельских поселений</w:t>
            </w:r>
          </w:p>
        </w:tc>
      </w:tr>
      <w:tr w:rsidR="0075625E" w:rsidRPr="0075625E" w:rsidTr="001A35FC">
        <w:trPr>
          <w:trHeight w:val="643"/>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lang w:val="en-US"/>
              </w:rPr>
            </w:pPr>
            <w:r w:rsidRPr="0075625E">
              <w:rPr>
                <w:sz w:val="18"/>
                <w:szCs w:val="18"/>
              </w:rPr>
              <w:t>1 14 06025 10 0000</w:t>
            </w:r>
            <w:r w:rsidRPr="0075625E">
              <w:rPr>
                <w:sz w:val="18"/>
                <w:szCs w:val="18"/>
                <w:lang w:val="en-US"/>
              </w:rPr>
              <w:t xml:space="preserve"> 430</w:t>
            </w:r>
          </w:p>
        </w:tc>
        <w:tc>
          <w:tcPr>
            <w:tcW w:w="6891" w:type="dxa"/>
          </w:tcPr>
          <w:p w:rsidR="0075625E" w:rsidRPr="0075625E" w:rsidRDefault="0075625E" w:rsidP="001A35FC">
            <w:pPr>
              <w:rPr>
                <w:sz w:val="18"/>
                <w:szCs w:val="18"/>
              </w:rPr>
            </w:pPr>
            <w:r w:rsidRPr="0075625E">
              <w:rPr>
                <w:sz w:val="18"/>
                <w:szCs w:val="1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75625E" w:rsidRPr="0075625E" w:rsidTr="001A35FC">
        <w:trPr>
          <w:trHeight w:val="567"/>
        </w:trPr>
        <w:tc>
          <w:tcPr>
            <w:tcW w:w="900" w:type="dxa"/>
          </w:tcPr>
          <w:p w:rsidR="0075625E" w:rsidRPr="0075625E" w:rsidRDefault="0075625E" w:rsidP="001A35FC">
            <w:pPr>
              <w:jc w:val="center"/>
              <w:rPr>
                <w:sz w:val="18"/>
                <w:szCs w:val="18"/>
                <w:lang w:val="en-US"/>
              </w:rPr>
            </w:pPr>
            <w:r w:rsidRPr="0075625E">
              <w:rPr>
                <w:sz w:val="18"/>
                <w:szCs w:val="18"/>
                <w:lang w:val="en-US"/>
              </w:rPr>
              <w:t>901</w:t>
            </w:r>
          </w:p>
        </w:tc>
        <w:tc>
          <w:tcPr>
            <w:tcW w:w="2469" w:type="dxa"/>
          </w:tcPr>
          <w:p w:rsidR="0075625E" w:rsidRPr="0075625E" w:rsidRDefault="0075625E" w:rsidP="001A35FC">
            <w:pPr>
              <w:jc w:val="center"/>
              <w:rPr>
                <w:sz w:val="18"/>
                <w:szCs w:val="18"/>
              </w:rPr>
            </w:pPr>
            <w:r w:rsidRPr="0075625E">
              <w:rPr>
                <w:sz w:val="18"/>
                <w:szCs w:val="18"/>
              </w:rPr>
              <w:t>114 06325 10 0000 430</w:t>
            </w:r>
          </w:p>
        </w:tc>
        <w:tc>
          <w:tcPr>
            <w:tcW w:w="6891" w:type="dxa"/>
          </w:tcPr>
          <w:p w:rsidR="0075625E" w:rsidRPr="0075625E" w:rsidRDefault="0075625E" w:rsidP="001A35FC">
            <w:pPr>
              <w:autoSpaceDE w:val="0"/>
              <w:autoSpaceDN w:val="0"/>
              <w:adjustRightInd w:val="0"/>
              <w:rPr>
                <w:sz w:val="18"/>
                <w:szCs w:val="18"/>
              </w:rPr>
            </w:pPr>
            <w:r w:rsidRPr="0075625E">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r>
      <w:tr w:rsidR="0075625E" w:rsidRPr="0075625E" w:rsidTr="001A35FC">
        <w:trPr>
          <w:trHeight w:val="1327"/>
        </w:trPr>
        <w:tc>
          <w:tcPr>
            <w:tcW w:w="900" w:type="dxa"/>
          </w:tcPr>
          <w:p w:rsidR="0075625E" w:rsidRPr="0075625E" w:rsidRDefault="0075625E" w:rsidP="001A35FC">
            <w:pPr>
              <w:jc w:val="center"/>
              <w:rPr>
                <w:sz w:val="18"/>
                <w:szCs w:val="18"/>
                <w:lang w:val="en-US"/>
              </w:rPr>
            </w:pPr>
            <w:r w:rsidRPr="0075625E">
              <w:rPr>
                <w:sz w:val="18"/>
                <w:szCs w:val="18"/>
                <w:lang w:val="en-US"/>
              </w:rPr>
              <w:t>901</w:t>
            </w:r>
          </w:p>
        </w:tc>
        <w:tc>
          <w:tcPr>
            <w:tcW w:w="2469" w:type="dxa"/>
          </w:tcPr>
          <w:p w:rsidR="0075625E" w:rsidRPr="0075625E" w:rsidRDefault="0075625E" w:rsidP="001A35FC">
            <w:pPr>
              <w:jc w:val="center"/>
              <w:rPr>
                <w:sz w:val="18"/>
                <w:szCs w:val="18"/>
              </w:rPr>
            </w:pPr>
            <w:r w:rsidRPr="0075625E">
              <w:rPr>
                <w:sz w:val="18"/>
                <w:szCs w:val="18"/>
              </w:rPr>
              <w:t>114 06326 10 0000 430</w:t>
            </w:r>
          </w:p>
        </w:tc>
        <w:tc>
          <w:tcPr>
            <w:tcW w:w="6891" w:type="dxa"/>
          </w:tcPr>
          <w:p w:rsidR="0075625E" w:rsidRPr="0075625E" w:rsidRDefault="0075625E" w:rsidP="001A35FC">
            <w:pPr>
              <w:autoSpaceDE w:val="0"/>
              <w:autoSpaceDN w:val="0"/>
              <w:adjustRightInd w:val="0"/>
              <w:rPr>
                <w:sz w:val="18"/>
                <w:szCs w:val="18"/>
              </w:rPr>
            </w:pPr>
            <w:r w:rsidRPr="0075625E">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r>
      <w:tr w:rsidR="0075625E" w:rsidRPr="0075625E" w:rsidTr="001A35FC">
        <w:trPr>
          <w:trHeight w:val="44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115 02050 10 0000 140</w:t>
            </w:r>
          </w:p>
        </w:tc>
        <w:tc>
          <w:tcPr>
            <w:tcW w:w="6891" w:type="dxa"/>
          </w:tcPr>
          <w:p w:rsidR="0075625E" w:rsidRPr="0075625E" w:rsidRDefault="0075625E" w:rsidP="001A35FC">
            <w:pPr>
              <w:pStyle w:val="ConsPlusCell"/>
              <w:widowControl/>
              <w:rPr>
                <w:rFonts w:ascii="Times New Roman" w:hAnsi="Times New Roman" w:cs="Times New Roman"/>
                <w:sz w:val="18"/>
                <w:szCs w:val="18"/>
              </w:rPr>
            </w:pPr>
            <w:r w:rsidRPr="0075625E">
              <w:rPr>
                <w:rFonts w:ascii="Times New Roman" w:hAnsi="Times New Roman" w:cs="Times New Roman"/>
                <w:sz w:val="18"/>
                <w:szCs w:val="18"/>
              </w:rPr>
              <w:t>Платежи, взимаемые органами управления (организациями) сельских поселений, за выполнение определенных функций</w:t>
            </w:r>
          </w:p>
        </w:tc>
      </w:tr>
      <w:tr w:rsidR="0075625E" w:rsidRPr="0075625E" w:rsidTr="001A35FC">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1 17 01050 10 0000 180</w:t>
            </w:r>
          </w:p>
        </w:tc>
        <w:tc>
          <w:tcPr>
            <w:tcW w:w="6891" w:type="dxa"/>
          </w:tcPr>
          <w:p w:rsidR="0075625E" w:rsidRPr="0075625E" w:rsidRDefault="0075625E" w:rsidP="001A35FC">
            <w:pPr>
              <w:rPr>
                <w:sz w:val="18"/>
                <w:szCs w:val="18"/>
              </w:rPr>
            </w:pPr>
            <w:r w:rsidRPr="0075625E">
              <w:rPr>
                <w:sz w:val="18"/>
                <w:szCs w:val="18"/>
              </w:rPr>
              <w:t>Невыясненные поступления, зачисляемые в бюджеты сельских поселений</w:t>
            </w:r>
          </w:p>
        </w:tc>
      </w:tr>
      <w:tr w:rsidR="0075625E" w:rsidRPr="0075625E" w:rsidTr="001A35FC">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1 17 05050 10 0000 180</w:t>
            </w:r>
          </w:p>
        </w:tc>
        <w:tc>
          <w:tcPr>
            <w:tcW w:w="6891" w:type="dxa"/>
          </w:tcPr>
          <w:p w:rsidR="0075625E" w:rsidRPr="0075625E" w:rsidRDefault="0075625E" w:rsidP="001A35FC">
            <w:pPr>
              <w:rPr>
                <w:sz w:val="18"/>
                <w:szCs w:val="18"/>
              </w:rPr>
            </w:pPr>
            <w:r w:rsidRPr="0075625E">
              <w:rPr>
                <w:sz w:val="18"/>
                <w:szCs w:val="18"/>
              </w:rPr>
              <w:t>Прочие неналоговые доходы бюджетов сельских поселений.</w:t>
            </w:r>
          </w:p>
        </w:tc>
      </w:tr>
      <w:tr w:rsidR="0075625E" w:rsidRPr="0075625E" w:rsidTr="001A35FC">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1 17 14030 10 0000 180</w:t>
            </w:r>
          </w:p>
        </w:tc>
        <w:tc>
          <w:tcPr>
            <w:tcW w:w="6891" w:type="dxa"/>
          </w:tcPr>
          <w:p w:rsidR="0075625E" w:rsidRPr="0075625E" w:rsidRDefault="0075625E" w:rsidP="001A35FC">
            <w:pPr>
              <w:rPr>
                <w:sz w:val="18"/>
                <w:szCs w:val="18"/>
              </w:rPr>
            </w:pPr>
            <w:r w:rsidRPr="0075625E">
              <w:rPr>
                <w:sz w:val="18"/>
                <w:szCs w:val="18"/>
              </w:rPr>
              <w:t>Средства самообложения граждан, зачисляемые в бюджеты сельских поселений</w:t>
            </w:r>
          </w:p>
        </w:tc>
      </w:tr>
      <w:tr w:rsidR="0075625E" w:rsidRPr="0075625E" w:rsidTr="001A35FC">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2 02 15001 10 0000 150</w:t>
            </w:r>
          </w:p>
        </w:tc>
        <w:tc>
          <w:tcPr>
            <w:tcW w:w="6891" w:type="dxa"/>
          </w:tcPr>
          <w:p w:rsidR="0075625E" w:rsidRPr="0075625E" w:rsidRDefault="0075625E" w:rsidP="001A35FC">
            <w:pPr>
              <w:rPr>
                <w:sz w:val="18"/>
                <w:szCs w:val="18"/>
              </w:rPr>
            </w:pPr>
            <w:r w:rsidRPr="0075625E">
              <w:rPr>
                <w:sz w:val="18"/>
                <w:szCs w:val="18"/>
              </w:rPr>
              <w:t>Дотации бюджетам сельских поселений на выравнивание бюджетной обеспеченности</w:t>
            </w:r>
          </w:p>
        </w:tc>
      </w:tr>
      <w:tr w:rsidR="0075625E" w:rsidRPr="0075625E" w:rsidTr="001A35FC">
        <w:trPr>
          <w:trHeight w:val="192"/>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2 02 19999 10 0000 150</w:t>
            </w:r>
          </w:p>
        </w:tc>
        <w:tc>
          <w:tcPr>
            <w:tcW w:w="6891" w:type="dxa"/>
          </w:tcPr>
          <w:p w:rsidR="0075625E" w:rsidRPr="0075625E" w:rsidRDefault="0075625E" w:rsidP="001A35FC">
            <w:pPr>
              <w:rPr>
                <w:sz w:val="18"/>
                <w:szCs w:val="18"/>
              </w:rPr>
            </w:pPr>
            <w:r w:rsidRPr="0075625E">
              <w:rPr>
                <w:sz w:val="18"/>
                <w:szCs w:val="18"/>
              </w:rPr>
              <w:t>Прочие дотации бюджетам сельских поселений</w:t>
            </w:r>
          </w:p>
        </w:tc>
      </w:tr>
      <w:tr w:rsidR="0075625E" w:rsidRPr="0075625E" w:rsidTr="001A35FC">
        <w:trPr>
          <w:trHeight w:val="40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2 02 20041 10 0000 150</w:t>
            </w:r>
          </w:p>
        </w:tc>
        <w:tc>
          <w:tcPr>
            <w:tcW w:w="6891" w:type="dxa"/>
          </w:tcPr>
          <w:p w:rsidR="0075625E" w:rsidRPr="0075625E" w:rsidRDefault="0075625E" w:rsidP="001A35FC">
            <w:pPr>
              <w:rPr>
                <w:sz w:val="18"/>
                <w:szCs w:val="18"/>
              </w:rPr>
            </w:pPr>
            <w:r w:rsidRPr="0075625E">
              <w:rPr>
                <w:sz w:val="18"/>
                <w:szCs w:val="18"/>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75625E" w:rsidRPr="0075625E" w:rsidTr="001A35FC">
        <w:trPr>
          <w:trHeight w:val="40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2 02 20079 10 0000 150</w:t>
            </w:r>
          </w:p>
        </w:tc>
        <w:tc>
          <w:tcPr>
            <w:tcW w:w="6891" w:type="dxa"/>
          </w:tcPr>
          <w:p w:rsidR="0075625E" w:rsidRPr="0075625E" w:rsidRDefault="0075625E" w:rsidP="001A35FC">
            <w:pPr>
              <w:rPr>
                <w:sz w:val="18"/>
                <w:szCs w:val="18"/>
              </w:rPr>
            </w:pPr>
            <w:r w:rsidRPr="0075625E">
              <w:rPr>
                <w:sz w:val="18"/>
                <w:szCs w:val="18"/>
              </w:rPr>
              <w:t>Субсидии бюджетам сельских поселений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r>
      <w:tr w:rsidR="0075625E" w:rsidRPr="0075625E" w:rsidTr="001A35FC">
        <w:trPr>
          <w:trHeight w:val="40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2 02 25097 10 0000 150</w:t>
            </w:r>
          </w:p>
        </w:tc>
        <w:tc>
          <w:tcPr>
            <w:tcW w:w="6891" w:type="dxa"/>
          </w:tcPr>
          <w:p w:rsidR="0075625E" w:rsidRPr="0075625E" w:rsidRDefault="0075625E" w:rsidP="001A35FC">
            <w:pPr>
              <w:rPr>
                <w:sz w:val="18"/>
                <w:szCs w:val="18"/>
              </w:rPr>
            </w:pPr>
            <w:r w:rsidRPr="0075625E">
              <w:rPr>
                <w:sz w:val="18"/>
                <w:szCs w:val="18"/>
              </w:rPr>
              <w:t>Субсидии бюджетам сельских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r>
      <w:tr w:rsidR="0075625E" w:rsidRPr="0075625E" w:rsidTr="001A35FC">
        <w:trPr>
          <w:trHeight w:val="40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2 02 25576 10 0000 150</w:t>
            </w:r>
          </w:p>
        </w:tc>
        <w:tc>
          <w:tcPr>
            <w:tcW w:w="6891" w:type="dxa"/>
          </w:tcPr>
          <w:p w:rsidR="0075625E" w:rsidRPr="0075625E" w:rsidRDefault="0075625E" w:rsidP="001A35FC">
            <w:pPr>
              <w:rPr>
                <w:sz w:val="18"/>
                <w:szCs w:val="18"/>
              </w:rPr>
            </w:pPr>
            <w:r w:rsidRPr="0075625E">
              <w:rPr>
                <w:sz w:val="18"/>
                <w:szCs w:val="18"/>
              </w:rPr>
              <w:t>Субсидии бюджетам сельских поселений на обеспечение комплексного развития сельских территорий</w:t>
            </w:r>
          </w:p>
        </w:tc>
      </w:tr>
      <w:tr w:rsidR="0075625E" w:rsidRPr="0075625E" w:rsidTr="001A35FC">
        <w:trPr>
          <w:trHeight w:val="139"/>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2 02 29999 10 0000 150</w:t>
            </w:r>
          </w:p>
        </w:tc>
        <w:tc>
          <w:tcPr>
            <w:tcW w:w="6891" w:type="dxa"/>
          </w:tcPr>
          <w:p w:rsidR="0075625E" w:rsidRPr="0075625E" w:rsidRDefault="0075625E" w:rsidP="001A35FC">
            <w:pPr>
              <w:rPr>
                <w:sz w:val="18"/>
                <w:szCs w:val="18"/>
              </w:rPr>
            </w:pPr>
            <w:r w:rsidRPr="0075625E">
              <w:rPr>
                <w:sz w:val="18"/>
                <w:szCs w:val="18"/>
              </w:rPr>
              <w:t>Прочие субсидии бюджетам сельских поселений</w:t>
            </w:r>
          </w:p>
        </w:tc>
      </w:tr>
      <w:tr w:rsidR="0075625E" w:rsidRPr="0075625E" w:rsidTr="001A35FC">
        <w:trPr>
          <w:trHeight w:val="40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2 02 35250 10 0000 150</w:t>
            </w:r>
          </w:p>
        </w:tc>
        <w:tc>
          <w:tcPr>
            <w:tcW w:w="6891" w:type="dxa"/>
          </w:tcPr>
          <w:p w:rsidR="0075625E" w:rsidRPr="0075625E" w:rsidRDefault="0075625E" w:rsidP="001A35FC">
            <w:pPr>
              <w:rPr>
                <w:sz w:val="18"/>
                <w:szCs w:val="18"/>
              </w:rPr>
            </w:pPr>
            <w:r w:rsidRPr="0075625E">
              <w:rPr>
                <w:sz w:val="18"/>
                <w:szCs w:val="18"/>
              </w:rPr>
              <w:t>Субвенции бюджетам сельских поселений на оплату жилищно-коммунальных услуг отдельным категориям граждан</w:t>
            </w:r>
          </w:p>
        </w:tc>
      </w:tr>
      <w:tr w:rsidR="0075625E" w:rsidRPr="0075625E" w:rsidTr="001A35FC">
        <w:trPr>
          <w:trHeight w:val="40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2 02 35930 10 0000 150</w:t>
            </w:r>
          </w:p>
        </w:tc>
        <w:tc>
          <w:tcPr>
            <w:tcW w:w="6891" w:type="dxa"/>
          </w:tcPr>
          <w:p w:rsidR="0075625E" w:rsidRPr="0075625E" w:rsidRDefault="0075625E" w:rsidP="001A35FC">
            <w:pPr>
              <w:rPr>
                <w:sz w:val="18"/>
                <w:szCs w:val="18"/>
              </w:rPr>
            </w:pPr>
            <w:r w:rsidRPr="0075625E">
              <w:rPr>
                <w:sz w:val="18"/>
                <w:szCs w:val="18"/>
              </w:rPr>
              <w:t>Субвенции бюджетам сельских поселений на государственную регистрацию актов гражданского состояния</w:t>
            </w:r>
          </w:p>
        </w:tc>
      </w:tr>
      <w:tr w:rsidR="0075625E" w:rsidRPr="0075625E" w:rsidTr="001A35FC">
        <w:trPr>
          <w:trHeight w:val="40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2 02 30013 10 0000 150</w:t>
            </w:r>
          </w:p>
        </w:tc>
        <w:tc>
          <w:tcPr>
            <w:tcW w:w="6891" w:type="dxa"/>
          </w:tcPr>
          <w:p w:rsidR="0075625E" w:rsidRPr="0075625E" w:rsidRDefault="0075625E" w:rsidP="001A35FC">
            <w:pPr>
              <w:rPr>
                <w:sz w:val="18"/>
                <w:szCs w:val="18"/>
              </w:rPr>
            </w:pPr>
            <w:r w:rsidRPr="0075625E">
              <w:rPr>
                <w:sz w:val="18"/>
                <w:szCs w:val="18"/>
              </w:rPr>
              <w:t>Субвенции бюджетам сельских поселений на обеспечение мер социальной поддержки реабилитированных лиц и лиц, признанных пострадавшими от политических репрессий</w:t>
            </w:r>
          </w:p>
        </w:tc>
      </w:tr>
      <w:tr w:rsidR="0075625E" w:rsidRPr="0075625E" w:rsidTr="001A35FC">
        <w:trPr>
          <w:trHeight w:val="40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2 02 35118 10 0000 150</w:t>
            </w:r>
          </w:p>
        </w:tc>
        <w:tc>
          <w:tcPr>
            <w:tcW w:w="6891" w:type="dxa"/>
          </w:tcPr>
          <w:p w:rsidR="0075625E" w:rsidRPr="0075625E" w:rsidRDefault="0075625E" w:rsidP="001A35FC">
            <w:pPr>
              <w:rPr>
                <w:sz w:val="18"/>
                <w:szCs w:val="18"/>
              </w:rPr>
            </w:pPr>
            <w:r w:rsidRPr="0075625E">
              <w:rPr>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75625E" w:rsidRPr="0075625E" w:rsidTr="001A35FC">
        <w:trPr>
          <w:trHeight w:val="40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2 02 30024 10 0000 150</w:t>
            </w:r>
          </w:p>
        </w:tc>
        <w:tc>
          <w:tcPr>
            <w:tcW w:w="6891" w:type="dxa"/>
          </w:tcPr>
          <w:p w:rsidR="0075625E" w:rsidRPr="0075625E" w:rsidRDefault="0075625E" w:rsidP="001A35FC">
            <w:pPr>
              <w:rPr>
                <w:sz w:val="18"/>
                <w:szCs w:val="18"/>
              </w:rPr>
            </w:pPr>
            <w:r w:rsidRPr="0075625E">
              <w:rPr>
                <w:sz w:val="18"/>
                <w:szCs w:val="18"/>
              </w:rPr>
              <w:t>Субвенции бюджетам сельских поселений на выполнение передаваемых полномочий субъектов Российской Федерации</w:t>
            </w:r>
          </w:p>
        </w:tc>
      </w:tr>
      <w:tr w:rsidR="0075625E" w:rsidRPr="0075625E" w:rsidTr="001A35FC">
        <w:trPr>
          <w:trHeight w:val="225"/>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2 02 39999 10 0000 150</w:t>
            </w:r>
          </w:p>
        </w:tc>
        <w:tc>
          <w:tcPr>
            <w:tcW w:w="6891" w:type="dxa"/>
          </w:tcPr>
          <w:p w:rsidR="0075625E" w:rsidRPr="0075625E" w:rsidRDefault="0075625E" w:rsidP="001A35FC">
            <w:pPr>
              <w:rPr>
                <w:sz w:val="18"/>
                <w:szCs w:val="18"/>
              </w:rPr>
            </w:pPr>
            <w:r w:rsidRPr="0075625E">
              <w:rPr>
                <w:sz w:val="18"/>
                <w:szCs w:val="18"/>
              </w:rPr>
              <w:t>Прочие субвенции бюджетам сельских поселений</w:t>
            </w:r>
          </w:p>
        </w:tc>
      </w:tr>
      <w:tr w:rsidR="0075625E" w:rsidRPr="0075625E" w:rsidTr="001A35FC">
        <w:trPr>
          <w:trHeight w:val="40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2 02 45160 10 0000 150</w:t>
            </w:r>
          </w:p>
        </w:tc>
        <w:tc>
          <w:tcPr>
            <w:tcW w:w="6891" w:type="dxa"/>
          </w:tcPr>
          <w:p w:rsidR="0075625E" w:rsidRPr="0075625E" w:rsidRDefault="0075625E" w:rsidP="001A35FC">
            <w:pPr>
              <w:rPr>
                <w:sz w:val="18"/>
                <w:szCs w:val="18"/>
              </w:rPr>
            </w:pPr>
            <w:r w:rsidRPr="0075625E">
              <w:rPr>
                <w:sz w:val="18"/>
                <w:szCs w:val="18"/>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75625E" w:rsidRPr="0075625E" w:rsidTr="001A35FC">
        <w:trPr>
          <w:trHeight w:val="40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2 02 40014 10 0000 150</w:t>
            </w:r>
          </w:p>
        </w:tc>
        <w:tc>
          <w:tcPr>
            <w:tcW w:w="6891" w:type="dxa"/>
          </w:tcPr>
          <w:p w:rsidR="0075625E" w:rsidRPr="0075625E" w:rsidRDefault="0075625E" w:rsidP="001A35FC">
            <w:pPr>
              <w:rPr>
                <w:sz w:val="18"/>
                <w:szCs w:val="18"/>
              </w:rPr>
            </w:pPr>
            <w:r w:rsidRPr="0075625E">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75625E" w:rsidRPr="0075625E" w:rsidTr="001A35FC">
        <w:trPr>
          <w:trHeight w:val="40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2 02 45550 10 0000 150</w:t>
            </w:r>
          </w:p>
        </w:tc>
        <w:tc>
          <w:tcPr>
            <w:tcW w:w="6891" w:type="dxa"/>
          </w:tcPr>
          <w:p w:rsidR="0075625E" w:rsidRPr="0075625E" w:rsidRDefault="0075625E" w:rsidP="001A35FC">
            <w:pPr>
              <w:rPr>
                <w:sz w:val="18"/>
                <w:szCs w:val="18"/>
              </w:rPr>
            </w:pPr>
            <w:r w:rsidRPr="0075625E">
              <w:rPr>
                <w:color w:val="000000"/>
                <w:sz w:val="18"/>
                <w:szCs w:val="18"/>
              </w:rPr>
              <w:t>Иные межбюджетные трансферты из федерального бюджета субъектам РФ за достижение показателей деятельности органов исполнительной власти субъектов РФ, в том числе местным бюджетам</w:t>
            </w:r>
          </w:p>
        </w:tc>
      </w:tr>
      <w:tr w:rsidR="0075625E" w:rsidRPr="0075625E" w:rsidTr="001A35FC">
        <w:trPr>
          <w:trHeight w:hRule="exact" w:val="238"/>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2 02 49999 10 0000 150</w:t>
            </w:r>
          </w:p>
        </w:tc>
        <w:tc>
          <w:tcPr>
            <w:tcW w:w="6891" w:type="dxa"/>
          </w:tcPr>
          <w:p w:rsidR="0075625E" w:rsidRPr="0075625E" w:rsidRDefault="0075625E" w:rsidP="001A35FC">
            <w:pPr>
              <w:rPr>
                <w:sz w:val="18"/>
                <w:szCs w:val="18"/>
              </w:rPr>
            </w:pPr>
            <w:r w:rsidRPr="0075625E">
              <w:rPr>
                <w:sz w:val="18"/>
                <w:szCs w:val="18"/>
              </w:rPr>
              <w:t>Прочие межбюджетные трансферты, передаваемые бюджетам сельских поселений</w:t>
            </w:r>
          </w:p>
        </w:tc>
      </w:tr>
      <w:tr w:rsidR="0075625E" w:rsidRPr="0075625E" w:rsidTr="001A35FC">
        <w:trPr>
          <w:trHeight w:val="40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2 02 90024 10 0000 150</w:t>
            </w:r>
          </w:p>
        </w:tc>
        <w:tc>
          <w:tcPr>
            <w:tcW w:w="6891" w:type="dxa"/>
          </w:tcPr>
          <w:p w:rsidR="0075625E" w:rsidRPr="0075625E" w:rsidRDefault="0075625E" w:rsidP="001A35FC">
            <w:pPr>
              <w:rPr>
                <w:sz w:val="18"/>
                <w:szCs w:val="18"/>
              </w:rPr>
            </w:pPr>
            <w:r w:rsidRPr="0075625E">
              <w:rPr>
                <w:sz w:val="18"/>
                <w:szCs w:val="18"/>
              </w:rPr>
              <w:t>Прочие безвозмездные поступления в бюджеты сельских поселений от бюджетов субъектов Российской Федерации</w:t>
            </w:r>
          </w:p>
        </w:tc>
      </w:tr>
      <w:tr w:rsidR="0075625E" w:rsidRPr="0075625E" w:rsidTr="001A35FC">
        <w:trPr>
          <w:trHeight w:val="220"/>
        </w:trPr>
        <w:tc>
          <w:tcPr>
            <w:tcW w:w="900" w:type="dxa"/>
          </w:tcPr>
          <w:p w:rsidR="0075625E" w:rsidRPr="0075625E" w:rsidRDefault="0075625E" w:rsidP="001A35FC">
            <w:pPr>
              <w:jc w:val="center"/>
              <w:rPr>
                <w:color w:val="000000"/>
                <w:sz w:val="18"/>
                <w:szCs w:val="18"/>
              </w:rPr>
            </w:pPr>
            <w:r w:rsidRPr="0075625E">
              <w:rPr>
                <w:color w:val="000000"/>
                <w:sz w:val="18"/>
                <w:szCs w:val="18"/>
              </w:rPr>
              <w:t>901</w:t>
            </w:r>
          </w:p>
        </w:tc>
        <w:tc>
          <w:tcPr>
            <w:tcW w:w="2469" w:type="dxa"/>
          </w:tcPr>
          <w:p w:rsidR="0075625E" w:rsidRPr="0075625E" w:rsidRDefault="0075625E" w:rsidP="001A35FC">
            <w:pPr>
              <w:jc w:val="center"/>
              <w:rPr>
                <w:color w:val="000000"/>
                <w:sz w:val="18"/>
                <w:szCs w:val="18"/>
              </w:rPr>
            </w:pPr>
            <w:r w:rsidRPr="0075625E">
              <w:rPr>
                <w:color w:val="000000"/>
                <w:sz w:val="18"/>
                <w:szCs w:val="18"/>
              </w:rPr>
              <w:t>2 07 05030 10 0000 150</w:t>
            </w:r>
          </w:p>
        </w:tc>
        <w:tc>
          <w:tcPr>
            <w:tcW w:w="6891" w:type="dxa"/>
          </w:tcPr>
          <w:p w:rsidR="0075625E" w:rsidRPr="0075625E" w:rsidRDefault="0075625E" w:rsidP="001A35FC">
            <w:pPr>
              <w:rPr>
                <w:color w:val="000000"/>
                <w:sz w:val="18"/>
                <w:szCs w:val="18"/>
              </w:rPr>
            </w:pPr>
            <w:r w:rsidRPr="0075625E">
              <w:rPr>
                <w:color w:val="000000"/>
                <w:sz w:val="18"/>
                <w:szCs w:val="18"/>
              </w:rPr>
              <w:t>Прочие безвозмездные поступления в бюджеты сельских поселений</w:t>
            </w:r>
          </w:p>
        </w:tc>
      </w:tr>
      <w:tr w:rsidR="0075625E" w:rsidRPr="0075625E" w:rsidTr="001A35FC">
        <w:trPr>
          <w:trHeight w:val="40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pStyle w:val="ConsPlusCell"/>
              <w:widowControl/>
              <w:jc w:val="center"/>
              <w:rPr>
                <w:rFonts w:ascii="Times New Roman" w:hAnsi="Times New Roman" w:cs="Times New Roman"/>
                <w:sz w:val="18"/>
                <w:szCs w:val="18"/>
              </w:rPr>
            </w:pPr>
            <w:r w:rsidRPr="0075625E">
              <w:rPr>
                <w:rFonts w:ascii="Times New Roman" w:hAnsi="Times New Roman" w:cs="Times New Roman"/>
                <w:sz w:val="18"/>
                <w:szCs w:val="18"/>
              </w:rPr>
              <w:t>2 18 05010 10 0000 150</w:t>
            </w:r>
          </w:p>
        </w:tc>
        <w:tc>
          <w:tcPr>
            <w:tcW w:w="6891" w:type="dxa"/>
          </w:tcPr>
          <w:p w:rsidR="0075625E" w:rsidRPr="0075625E" w:rsidRDefault="0075625E" w:rsidP="001A35FC">
            <w:pPr>
              <w:pStyle w:val="ConsPlusCell"/>
              <w:widowControl/>
              <w:rPr>
                <w:rFonts w:ascii="Times New Roman" w:hAnsi="Times New Roman" w:cs="Times New Roman"/>
                <w:sz w:val="18"/>
                <w:szCs w:val="18"/>
              </w:rPr>
            </w:pPr>
            <w:r w:rsidRPr="0075625E">
              <w:rPr>
                <w:rFonts w:ascii="Times New Roman" w:hAnsi="Times New Roman" w:cs="Times New Roman"/>
                <w:sz w:val="18"/>
                <w:szCs w:val="18"/>
              </w:rPr>
              <w:t>Доходы бюджетов сельских поселений от возврата бюджетными учреждениями остатков субсидий прошлых лет</w:t>
            </w:r>
          </w:p>
        </w:tc>
      </w:tr>
      <w:tr w:rsidR="0075625E" w:rsidRPr="0075625E" w:rsidTr="001A35FC">
        <w:trPr>
          <w:trHeight w:val="40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pStyle w:val="ConsPlusCell"/>
              <w:widowControl/>
              <w:jc w:val="center"/>
              <w:rPr>
                <w:rFonts w:ascii="Times New Roman" w:hAnsi="Times New Roman" w:cs="Times New Roman"/>
                <w:sz w:val="18"/>
                <w:szCs w:val="18"/>
              </w:rPr>
            </w:pPr>
            <w:r w:rsidRPr="0075625E">
              <w:rPr>
                <w:rFonts w:ascii="Times New Roman" w:hAnsi="Times New Roman" w:cs="Times New Roman"/>
                <w:sz w:val="18"/>
                <w:szCs w:val="18"/>
              </w:rPr>
              <w:t>2 18 05020 10 0000 150</w:t>
            </w:r>
          </w:p>
        </w:tc>
        <w:tc>
          <w:tcPr>
            <w:tcW w:w="6891" w:type="dxa"/>
          </w:tcPr>
          <w:p w:rsidR="0075625E" w:rsidRPr="0075625E" w:rsidRDefault="0075625E" w:rsidP="001A35FC">
            <w:pPr>
              <w:pStyle w:val="ConsPlusCell"/>
              <w:widowControl/>
              <w:rPr>
                <w:rFonts w:ascii="Times New Roman" w:hAnsi="Times New Roman" w:cs="Times New Roman"/>
                <w:sz w:val="18"/>
                <w:szCs w:val="18"/>
              </w:rPr>
            </w:pPr>
            <w:r w:rsidRPr="0075625E">
              <w:rPr>
                <w:rFonts w:ascii="Times New Roman" w:hAnsi="Times New Roman" w:cs="Times New Roman"/>
                <w:sz w:val="18"/>
                <w:szCs w:val="18"/>
              </w:rPr>
              <w:t>Доходы бюджетов сельских поселений от возврата автономными учреждениями остатков субсидий прошлых лет</w:t>
            </w:r>
          </w:p>
        </w:tc>
      </w:tr>
      <w:tr w:rsidR="0075625E" w:rsidRPr="0075625E" w:rsidTr="001A35FC">
        <w:trPr>
          <w:trHeight w:val="40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pStyle w:val="ConsPlusCell"/>
              <w:widowControl/>
              <w:jc w:val="center"/>
              <w:rPr>
                <w:rFonts w:ascii="Times New Roman" w:hAnsi="Times New Roman" w:cs="Times New Roman"/>
                <w:sz w:val="18"/>
                <w:szCs w:val="18"/>
              </w:rPr>
            </w:pPr>
            <w:r w:rsidRPr="0075625E">
              <w:rPr>
                <w:rFonts w:ascii="Times New Roman" w:hAnsi="Times New Roman" w:cs="Times New Roman"/>
                <w:sz w:val="18"/>
                <w:szCs w:val="18"/>
              </w:rPr>
              <w:t>2 18 05030 10 0000 150</w:t>
            </w:r>
          </w:p>
        </w:tc>
        <w:tc>
          <w:tcPr>
            <w:tcW w:w="6891" w:type="dxa"/>
          </w:tcPr>
          <w:p w:rsidR="0075625E" w:rsidRPr="0075625E" w:rsidRDefault="0075625E" w:rsidP="001A35FC">
            <w:pPr>
              <w:pStyle w:val="ConsPlusCell"/>
              <w:widowControl/>
              <w:rPr>
                <w:rFonts w:ascii="Times New Roman" w:hAnsi="Times New Roman" w:cs="Times New Roman"/>
                <w:sz w:val="18"/>
                <w:szCs w:val="18"/>
              </w:rPr>
            </w:pPr>
            <w:r w:rsidRPr="0075625E">
              <w:rPr>
                <w:rFonts w:ascii="Times New Roman" w:hAnsi="Times New Roman" w:cs="Times New Roman"/>
                <w:sz w:val="18"/>
                <w:szCs w:val="18"/>
              </w:rPr>
              <w:t>Доходы бюджетов сельских поселений от возврата иными организациями остатков субсидий прошлых лет</w:t>
            </w:r>
          </w:p>
        </w:tc>
      </w:tr>
      <w:tr w:rsidR="0075625E" w:rsidRPr="0075625E" w:rsidTr="001A35FC">
        <w:trPr>
          <w:trHeight w:val="400"/>
        </w:trPr>
        <w:tc>
          <w:tcPr>
            <w:tcW w:w="900" w:type="dxa"/>
          </w:tcPr>
          <w:p w:rsidR="0075625E" w:rsidRPr="0075625E" w:rsidRDefault="0075625E" w:rsidP="001A35FC">
            <w:pPr>
              <w:jc w:val="center"/>
              <w:rPr>
                <w:sz w:val="18"/>
                <w:szCs w:val="18"/>
              </w:rPr>
            </w:pPr>
            <w:r w:rsidRPr="0075625E">
              <w:rPr>
                <w:sz w:val="18"/>
                <w:szCs w:val="18"/>
              </w:rPr>
              <w:t>901</w:t>
            </w:r>
          </w:p>
        </w:tc>
        <w:tc>
          <w:tcPr>
            <w:tcW w:w="2469" w:type="dxa"/>
          </w:tcPr>
          <w:p w:rsidR="0075625E" w:rsidRPr="0075625E" w:rsidRDefault="0075625E" w:rsidP="001A35FC">
            <w:pPr>
              <w:jc w:val="center"/>
              <w:rPr>
                <w:sz w:val="18"/>
                <w:szCs w:val="18"/>
              </w:rPr>
            </w:pPr>
            <w:r w:rsidRPr="0075625E">
              <w:rPr>
                <w:sz w:val="18"/>
                <w:szCs w:val="18"/>
              </w:rPr>
              <w:t>219 00000 10 0000 150</w:t>
            </w:r>
          </w:p>
        </w:tc>
        <w:tc>
          <w:tcPr>
            <w:tcW w:w="6891" w:type="dxa"/>
          </w:tcPr>
          <w:p w:rsidR="0075625E" w:rsidRPr="0075625E" w:rsidRDefault="0075625E" w:rsidP="001A35FC">
            <w:pPr>
              <w:rPr>
                <w:sz w:val="18"/>
                <w:szCs w:val="18"/>
              </w:rPr>
            </w:pPr>
            <w:r w:rsidRPr="0075625E">
              <w:rPr>
                <w:sz w:val="18"/>
                <w:szCs w:val="18"/>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bl>
    <w:p w:rsidR="0071387D" w:rsidRPr="00E22DF2" w:rsidRDefault="0071387D" w:rsidP="0071387D">
      <w:pPr>
        <w:ind w:left="425" w:right="-28"/>
        <w:jc w:val="right"/>
        <w:rPr>
          <w:sz w:val="18"/>
          <w:szCs w:val="18"/>
        </w:rPr>
      </w:pPr>
    </w:p>
    <w:p w:rsidR="00E22DF2" w:rsidRPr="00E22DF2" w:rsidRDefault="00E22DF2" w:rsidP="00944430">
      <w:pPr>
        <w:pStyle w:val="8"/>
        <w:tabs>
          <w:tab w:val="left" w:pos="0"/>
        </w:tabs>
        <w:spacing w:before="0" w:after="0"/>
        <w:jc w:val="center"/>
        <w:rPr>
          <w:i w:val="0"/>
          <w:sz w:val="18"/>
          <w:szCs w:val="18"/>
        </w:rPr>
      </w:pPr>
      <w:r w:rsidRPr="00E22DF2">
        <w:rPr>
          <w:i w:val="0"/>
          <w:sz w:val="18"/>
          <w:szCs w:val="18"/>
        </w:rPr>
        <w:t>Приложение № 4</w:t>
      </w:r>
      <w:r>
        <w:rPr>
          <w:i w:val="0"/>
          <w:sz w:val="18"/>
          <w:szCs w:val="18"/>
        </w:rPr>
        <w:t xml:space="preserve"> </w:t>
      </w:r>
      <w:r w:rsidRPr="00E22DF2">
        <w:rPr>
          <w:i w:val="0"/>
          <w:sz w:val="18"/>
          <w:szCs w:val="18"/>
        </w:rPr>
        <w:t>к решению Комитета</w:t>
      </w:r>
      <w:r>
        <w:rPr>
          <w:i w:val="0"/>
          <w:sz w:val="18"/>
          <w:szCs w:val="18"/>
        </w:rPr>
        <w:t xml:space="preserve"> </w:t>
      </w:r>
      <w:r w:rsidRPr="00E22DF2">
        <w:rPr>
          <w:i w:val="0"/>
          <w:sz w:val="18"/>
          <w:szCs w:val="18"/>
        </w:rPr>
        <w:t>местного самоуправления</w:t>
      </w:r>
      <w:r>
        <w:rPr>
          <w:i w:val="0"/>
          <w:sz w:val="18"/>
          <w:szCs w:val="18"/>
        </w:rPr>
        <w:t xml:space="preserve"> </w:t>
      </w:r>
      <w:r w:rsidRPr="00E22DF2">
        <w:rPr>
          <w:i w:val="0"/>
          <w:sz w:val="18"/>
          <w:szCs w:val="18"/>
        </w:rPr>
        <w:t xml:space="preserve">Мошковского </w:t>
      </w:r>
      <w:r w:rsidR="00944430" w:rsidRPr="00E22DF2">
        <w:rPr>
          <w:i w:val="0"/>
          <w:sz w:val="18"/>
          <w:szCs w:val="18"/>
        </w:rPr>
        <w:t>сельсовета</w:t>
      </w:r>
      <w:r w:rsidR="00944430" w:rsidRPr="00E22DF2">
        <w:rPr>
          <w:sz w:val="18"/>
          <w:szCs w:val="18"/>
        </w:rPr>
        <w:t xml:space="preserve"> от</w:t>
      </w:r>
      <w:r w:rsidRPr="00E22DF2">
        <w:rPr>
          <w:i w:val="0"/>
          <w:sz w:val="18"/>
          <w:szCs w:val="18"/>
        </w:rPr>
        <w:t xml:space="preserve"> 30.04.2020 № 84-16/</w:t>
      </w:r>
      <w:r w:rsidRPr="00E22DF2">
        <w:rPr>
          <w:i w:val="0"/>
          <w:sz w:val="18"/>
          <w:szCs w:val="18"/>
          <w:lang w:val="en-US"/>
        </w:rPr>
        <w:t>VII</w:t>
      </w:r>
    </w:p>
    <w:p w:rsidR="00E22DF2" w:rsidRPr="00E22DF2" w:rsidRDefault="00E22DF2" w:rsidP="00944430">
      <w:pPr>
        <w:pStyle w:val="6"/>
        <w:spacing w:before="0" w:after="0"/>
        <w:jc w:val="center"/>
        <w:rPr>
          <w:sz w:val="18"/>
          <w:szCs w:val="18"/>
        </w:rPr>
      </w:pPr>
      <w:r w:rsidRPr="00E22DF2">
        <w:rPr>
          <w:sz w:val="18"/>
          <w:szCs w:val="18"/>
        </w:rPr>
        <w:t>Распределение бюджетных ассигнований на</w:t>
      </w:r>
      <w:r w:rsidRPr="00E22DF2">
        <w:rPr>
          <w:b w:val="0"/>
          <w:sz w:val="18"/>
          <w:szCs w:val="18"/>
        </w:rPr>
        <w:t xml:space="preserve"> </w:t>
      </w:r>
      <w:r w:rsidRPr="00E22DF2">
        <w:rPr>
          <w:sz w:val="18"/>
          <w:szCs w:val="18"/>
        </w:rPr>
        <w:t>2020 год</w:t>
      </w:r>
      <w:r w:rsidRPr="00E22DF2">
        <w:rPr>
          <w:b w:val="0"/>
          <w:sz w:val="18"/>
          <w:szCs w:val="18"/>
        </w:rPr>
        <w:t xml:space="preserve"> </w:t>
      </w:r>
      <w:r w:rsidRPr="00E22DF2">
        <w:rPr>
          <w:sz w:val="18"/>
          <w:szCs w:val="18"/>
        </w:rPr>
        <w:t>и</w:t>
      </w:r>
      <w:r w:rsidRPr="00E22DF2">
        <w:rPr>
          <w:b w:val="0"/>
          <w:sz w:val="18"/>
          <w:szCs w:val="18"/>
        </w:rPr>
        <w:t xml:space="preserve"> </w:t>
      </w:r>
      <w:r w:rsidRPr="00E22DF2">
        <w:rPr>
          <w:sz w:val="18"/>
          <w:szCs w:val="18"/>
        </w:rPr>
        <w:t xml:space="preserve">на плановый период 2021 и 2022 годов по разделам, подразделам, целевым статьям (муниципальным программам </w:t>
      </w:r>
      <w:r w:rsidRPr="00E22DF2">
        <w:rPr>
          <w:bCs w:val="0"/>
          <w:sz w:val="18"/>
          <w:szCs w:val="18"/>
        </w:rPr>
        <w:t>Мошковского</w:t>
      </w:r>
      <w:r w:rsidRPr="00E22DF2">
        <w:rPr>
          <w:sz w:val="18"/>
          <w:szCs w:val="18"/>
        </w:rPr>
        <w:t xml:space="preserve"> сельсовета Бековского района Пензенской области и непрограммным направлениям деятельности), группам и подгруппам видов расходов классификации расходов бюджета </w:t>
      </w:r>
      <w:r w:rsidRPr="00E22DF2">
        <w:rPr>
          <w:bCs w:val="0"/>
          <w:sz w:val="18"/>
          <w:szCs w:val="18"/>
        </w:rPr>
        <w:t>Мошковского</w:t>
      </w:r>
      <w:r w:rsidRPr="00E22DF2">
        <w:rPr>
          <w:sz w:val="18"/>
          <w:szCs w:val="18"/>
        </w:rPr>
        <w:t xml:space="preserve"> сельсовета </w:t>
      </w:r>
    </w:p>
    <w:p w:rsidR="00E22DF2" w:rsidRPr="00E22DF2" w:rsidRDefault="00E22DF2" w:rsidP="00E22DF2">
      <w:pPr>
        <w:rPr>
          <w:sz w:val="18"/>
          <w:szCs w:val="18"/>
        </w:rPr>
      </w:pPr>
    </w:p>
    <w:tbl>
      <w:tblPr>
        <w:tblW w:w="10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7"/>
        <w:gridCol w:w="425"/>
        <w:gridCol w:w="426"/>
        <w:gridCol w:w="1134"/>
        <w:gridCol w:w="567"/>
        <w:gridCol w:w="1086"/>
        <w:gridCol w:w="1087"/>
        <w:gridCol w:w="1087"/>
      </w:tblGrid>
      <w:tr w:rsidR="00E22DF2" w:rsidRPr="00E22DF2" w:rsidTr="001A35FC">
        <w:trPr>
          <w:trHeight w:hRule="exact" w:val="444"/>
          <w:jc w:val="center"/>
        </w:trPr>
        <w:tc>
          <w:tcPr>
            <w:tcW w:w="4707" w:type="dxa"/>
            <w:vMerge w:val="restart"/>
            <w:shd w:val="clear" w:color="auto" w:fill="auto"/>
          </w:tcPr>
          <w:p w:rsidR="00E22DF2" w:rsidRPr="00E22DF2" w:rsidRDefault="00E22DF2" w:rsidP="001A35FC">
            <w:pPr>
              <w:jc w:val="center"/>
              <w:rPr>
                <w:rFonts w:eastAsia="Calibri"/>
                <w:b/>
                <w:bCs/>
                <w:iCs/>
                <w:sz w:val="18"/>
                <w:szCs w:val="18"/>
              </w:rPr>
            </w:pPr>
            <w:r w:rsidRPr="00E22DF2">
              <w:rPr>
                <w:sz w:val="18"/>
                <w:szCs w:val="18"/>
              </w:rPr>
              <w:t>Наименование показателя</w:t>
            </w:r>
          </w:p>
        </w:tc>
        <w:tc>
          <w:tcPr>
            <w:tcW w:w="2552" w:type="dxa"/>
            <w:gridSpan w:val="4"/>
            <w:shd w:val="clear" w:color="auto" w:fill="auto"/>
          </w:tcPr>
          <w:p w:rsidR="00E22DF2" w:rsidRPr="00E22DF2" w:rsidRDefault="00E22DF2" w:rsidP="001A35FC">
            <w:pPr>
              <w:jc w:val="center"/>
              <w:rPr>
                <w:rFonts w:eastAsia="Calibri"/>
                <w:b/>
                <w:bCs/>
                <w:iCs/>
                <w:sz w:val="18"/>
                <w:szCs w:val="18"/>
              </w:rPr>
            </w:pPr>
            <w:r w:rsidRPr="00E22DF2">
              <w:rPr>
                <w:sz w:val="18"/>
                <w:szCs w:val="18"/>
              </w:rPr>
              <w:t>Код бюджетной классификации</w:t>
            </w:r>
          </w:p>
        </w:tc>
        <w:tc>
          <w:tcPr>
            <w:tcW w:w="3260" w:type="dxa"/>
            <w:gridSpan w:val="3"/>
          </w:tcPr>
          <w:p w:rsidR="00E22DF2" w:rsidRPr="00E22DF2" w:rsidRDefault="00E22DF2" w:rsidP="001A35FC">
            <w:pPr>
              <w:jc w:val="center"/>
              <w:rPr>
                <w:rFonts w:eastAsia="Calibri"/>
                <w:bCs/>
                <w:iCs/>
                <w:sz w:val="18"/>
                <w:szCs w:val="18"/>
              </w:rPr>
            </w:pPr>
            <w:r w:rsidRPr="00E22DF2">
              <w:rPr>
                <w:sz w:val="18"/>
                <w:szCs w:val="18"/>
              </w:rPr>
              <w:t>Сумма, тыс. рублей</w:t>
            </w:r>
          </w:p>
        </w:tc>
      </w:tr>
      <w:tr w:rsidR="00E22DF2" w:rsidRPr="00E22DF2" w:rsidTr="00E22DF2">
        <w:trPr>
          <w:trHeight w:val="510"/>
          <w:jc w:val="center"/>
        </w:trPr>
        <w:tc>
          <w:tcPr>
            <w:tcW w:w="4707" w:type="dxa"/>
            <w:vMerge/>
            <w:shd w:val="clear" w:color="auto" w:fill="auto"/>
          </w:tcPr>
          <w:p w:rsidR="00E22DF2" w:rsidRPr="00E22DF2" w:rsidRDefault="00E22DF2" w:rsidP="001A35FC">
            <w:pPr>
              <w:jc w:val="center"/>
              <w:rPr>
                <w:sz w:val="18"/>
                <w:szCs w:val="18"/>
              </w:rPr>
            </w:pPr>
          </w:p>
        </w:tc>
        <w:tc>
          <w:tcPr>
            <w:tcW w:w="425" w:type="dxa"/>
            <w:shd w:val="clear" w:color="auto" w:fill="auto"/>
          </w:tcPr>
          <w:p w:rsidR="00E22DF2" w:rsidRPr="00E22DF2" w:rsidRDefault="00E22DF2" w:rsidP="001A35FC">
            <w:pPr>
              <w:jc w:val="center"/>
              <w:rPr>
                <w:sz w:val="18"/>
                <w:szCs w:val="18"/>
              </w:rPr>
            </w:pPr>
            <w:r w:rsidRPr="00E22DF2">
              <w:rPr>
                <w:sz w:val="18"/>
                <w:szCs w:val="18"/>
              </w:rPr>
              <w:t>Раз</w:t>
            </w:r>
          </w:p>
          <w:p w:rsidR="00E22DF2" w:rsidRPr="00E22DF2" w:rsidRDefault="00E22DF2" w:rsidP="001A35FC">
            <w:pPr>
              <w:jc w:val="center"/>
              <w:rPr>
                <w:rFonts w:eastAsia="Calibri"/>
                <w:b/>
                <w:bCs/>
                <w:iCs/>
                <w:sz w:val="18"/>
                <w:szCs w:val="18"/>
              </w:rPr>
            </w:pPr>
            <w:r w:rsidRPr="00E22DF2">
              <w:rPr>
                <w:sz w:val="18"/>
                <w:szCs w:val="18"/>
              </w:rPr>
              <w:t>дел</w:t>
            </w:r>
          </w:p>
        </w:tc>
        <w:tc>
          <w:tcPr>
            <w:tcW w:w="426" w:type="dxa"/>
            <w:shd w:val="clear" w:color="auto" w:fill="auto"/>
          </w:tcPr>
          <w:p w:rsidR="00E22DF2" w:rsidRPr="00E22DF2" w:rsidRDefault="00E22DF2" w:rsidP="001A35FC">
            <w:pPr>
              <w:jc w:val="center"/>
              <w:rPr>
                <w:sz w:val="18"/>
                <w:szCs w:val="18"/>
              </w:rPr>
            </w:pPr>
            <w:r w:rsidRPr="00E22DF2">
              <w:rPr>
                <w:sz w:val="18"/>
                <w:szCs w:val="18"/>
              </w:rPr>
              <w:t>Под</w:t>
            </w:r>
          </w:p>
          <w:p w:rsidR="00E22DF2" w:rsidRPr="00E22DF2" w:rsidRDefault="00E22DF2" w:rsidP="001A35FC">
            <w:pPr>
              <w:jc w:val="center"/>
              <w:rPr>
                <w:rFonts w:eastAsia="Calibri"/>
                <w:b/>
                <w:bCs/>
                <w:iCs/>
                <w:sz w:val="18"/>
                <w:szCs w:val="18"/>
              </w:rPr>
            </w:pPr>
            <w:r w:rsidRPr="00E22DF2">
              <w:rPr>
                <w:sz w:val="18"/>
                <w:szCs w:val="18"/>
              </w:rPr>
              <w:t>раздел</w:t>
            </w:r>
          </w:p>
        </w:tc>
        <w:tc>
          <w:tcPr>
            <w:tcW w:w="1134" w:type="dxa"/>
            <w:shd w:val="clear" w:color="auto" w:fill="auto"/>
          </w:tcPr>
          <w:p w:rsidR="00E22DF2" w:rsidRPr="00E22DF2" w:rsidRDefault="00E22DF2" w:rsidP="001A35FC">
            <w:pPr>
              <w:jc w:val="center"/>
              <w:rPr>
                <w:rFonts w:eastAsia="Calibri"/>
                <w:b/>
                <w:bCs/>
                <w:iCs/>
                <w:sz w:val="18"/>
                <w:szCs w:val="18"/>
              </w:rPr>
            </w:pPr>
            <w:r w:rsidRPr="00E22DF2">
              <w:rPr>
                <w:sz w:val="18"/>
                <w:szCs w:val="18"/>
              </w:rPr>
              <w:t>Целевая статья</w:t>
            </w:r>
          </w:p>
        </w:tc>
        <w:tc>
          <w:tcPr>
            <w:tcW w:w="567" w:type="dxa"/>
            <w:shd w:val="clear" w:color="auto" w:fill="auto"/>
          </w:tcPr>
          <w:p w:rsidR="00E22DF2" w:rsidRPr="00E22DF2" w:rsidRDefault="00E22DF2" w:rsidP="001A35FC">
            <w:pPr>
              <w:jc w:val="center"/>
              <w:rPr>
                <w:rFonts w:eastAsia="Calibri"/>
                <w:b/>
                <w:bCs/>
                <w:iCs/>
                <w:sz w:val="18"/>
                <w:szCs w:val="18"/>
              </w:rPr>
            </w:pPr>
            <w:r w:rsidRPr="00E22DF2">
              <w:rPr>
                <w:sz w:val="18"/>
                <w:szCs w:val="18"/>
              </w:rPr>
              <w:t>Вид расхода</w:t>
            </w:r>
          </w:p>
        </w:tc>
        <w:tc>
          <w:tcPr>
            <w:tcW w:w="1086" w:type="dxa"/>
          </w:tcPr>
          <w:p w:rsidR="00E22DF2" w:rsidRPr="00E22DF2" w:rsidRDefault="00E22DF2" w:rsidP="001A35FC">
            <w:pPr>
              <w:jc w:val="center"/>
              <w:rPr>
                <w:sz w:val="18"/>
                <w:szCs w:val="18"/>
              </w:rPr>
            </w:pPr>
            <w:r w:rsidRPr="00E22DF2">
              <w:rPr>
                <w:sz w:val="18"/>
                <w:szCs w:val="18"/>
              </w:rPr>
              <w:t>2020 год</w:t>
            </w:r>
          </w:p>
        </w:tc>
        <w:tc>
          <w:tcPr>
            <w:tcW w:w="1087" w:type="dxa"/>
          </w:tcPr>
          <w:p w:rsidR="00E22DF2" w:rsidRPr="00E22DF2" w:rsidRDefault="00E22DF2" w:rsidP="001A35FC">
            <w:pPr>
              <w:jc w:val="center"/>
              <w:rPr>
                <w:sz w:val="18"/>
                <w:szCs w:val="18"/>
              </w:rPr>
            </w:pPr>
            <w:r w:rsidRPr="00E22DF2">
              <w:rPr>
                <w:sz w:val="18"/>
                <w:szCs w:val="18"/>
              </w:rPr>
              <w:t>2021 год</w:t>
            </w:r>
          </w:p>
        </w:tc>
        <w:tc>
          <w:tcPr>
            <w:tcW w:w="1087" w:type="dxa"/>
          </w:tcPr>
          <w:p w:rsidR="00E22DF2" w:rsidRPr="00E22DF2" w:rsidRDefault="00E22DF2" w:rsidP="001A35FC">
            <w:pPr>
              <w:jc w:val="center"/>
              <w:rPr>
                <w:sz w:val="18"/>
                <w:szCs w:val="18"/>
              </w:rPr>
            </w:pPr>
            <w:r w:rsidRPr="00E22DF2">
              <w:rPr>
                <w:sz w:val="18"/>
                <w:szCs w:val="18"/>
              </w:rPr>
              <w:t>2022 год</w:t>
            </w:r>
          </w:p>
        </w:tc>
      </w:tr>
      <w:tr w:rsidR="00E22DF2" w:rsidRPr="00E22DF2" w:rsidTr="00E22DF2">
        <w:trPr>
          <w:trHeight w:val="293"/>
          <w:jc w:val="center"/>
        </w:trPr>
        <w:tc>
          <w:tcPr>
            <w:tcW w:w="4707" w:type="dxa"/>
            <w:shd w:val="clear" w:color="auto" w:fill="auto"/>
          </w:tcPr>
          <w:p w:rsidR="00E22DF2" w:rsidRPr="00E22DF2" w:rsidRDefault="00E22DF2" w:rsidP="001A35FC">
            <w:pPr>
              <w:jc w:val="center"/>
              <w:rPr>
                <w:sz w:val="18"/>
                <w:szCs w:val="18"/>
              </w:rPr>
            </w:pPr>
            <w:r w:rsidRPr="00E22DF2">
              <w:rPr>
                <w:sz w:val="18"/>
                <w:szCs w:val="18"/>
              </w:rPr>
              <w:t>1</w:t>
            </w:r>
          </w:p>
        </w:tc>
        <w:tc>
          <w:tcPr>
            <w:tcW w:w="425" w:type="dxa"/>
            <w:shd w:val="clear" w:color="auto" w:fill="auto"/>
          </w:tcPr>
          <w:p w:rsidR="00E22DF2" w:rsidRPr="00E22DF2" w:rsidRDefault="00E22DF2" w:rsidP="001A35FC">
            <w:pPr>
              <w:jc w:val="center"/>
              <w:rPr>
                <w:sz w:val="18"/>
                <w:szCs w:val="18"/>
              </w:rPr>
            </w:pPr>
            <w:r w:rsidRPr="00E22DF2">
              <w:rPr>
                <w:sz w:val="18"/>
                <w:szCs w:val="18"/>
              </w:rPr>
              <w:t>2</w:t>
            </w:r>
          </w:p>
        </w:tc>
        <w:tc>
          <w:tcPr>
            <w:tcW w:w="426" w:type="dxa"/>
            <w:shd w:val="clear" w:color="auto" w:fill="auto"/>
          </w:tcPr>
          <w:p w:rsidR="00E22DF2" w:rsidRPr="00E22DF2" w:rsidRDefault="00E22DF2" w:rsidP="001A35FC">
            <w:pPr>
              <w:jc w:val="center"/>
              <w:rPr>
                <w:sz w:val="18"/>
                <w:szCs w:val="18"/>
              </w:rPr>
            </w:pPr>
            <w:r w:rsidRPr="00E22DF2">
              <w:rPr>
                <w:sz w:val="18"/>
                <w:szCs w:val="18"/>
              </w:rPr>
              <w:t>3</w:t>
            </w:r>
          </w:p>
        </w:tc>
        <w:tc>
          <w:tcPr>
            <w:tcW w:w="1134" w:type="dxa"/>
            <w:shd w:val="clear" w:color="auto" w:fill="auto"/>
          </w:tcPr>
          <w:p w:rsidR="00E22DF2" w:rsidRPr="00E22DF2" w:rsidRDefault="00E22DF2" w:rsidP="001A35FC">
            <w:pPr>
              <w:jc w:val="center"/>
              <w:rPr>
                <w:sz w:val="18"/>
                <w:szCs w:val="18"/>
              </w:rPr>
            </w:pPr>
            <w:r w:rsidRPr="00E22DF2">
              <w:rPr>
                <w:sz w:val="18"/>
                <w:szCs w:val="18"/>
              </w:rPr>
              <w:t>4</w:t>
            </w:r>
          </w:p>
        </w:tc>
        <w:tc>
          <w:tcPr>
            <w:tcW w:w="567" w:type="dxa"/>
            <w:shd w:val="clear" w:color="auto" w:fill="auto"/>
          </w:tcPr>
          <w:p w:rsidR="00E22DF2" w:rsidRPr="00E22DF2" w:rsidRDefault="00E22DF2" w:rsidP="001A35FC">
            <w:pPr>
              <w:jc w:val="center"/>
              <w:rPr>
                <w:sz w:val="18"/>
                <w:szCs w:val="18"/>
              </w:rPr>
            </w:pPr>
            <w:r w:rsidRPr="00E22DF2">
              <w:rPr>
                <w:sz w:val="18"/>
                <w:szCs w:val="18"/>
              </w:rPr>
              <w:t>5</w:t>
            </w:r>
          </w:p>
        </w:tc>
        <w:tc>
          <w:tcPr>
            <w:tcW w:w="1086" w:type="dxa"/>
          </w:tcPr>
          <w:p w:rsidR="00E22DF2" w:rsidRPr="00E22DF2" w:rsidRDefault="00E22DF2" w:rsidP="001A35FC">
            <w:pPr>
              <w:jc w:val="center"/>
              <w:rPr>
                <w:rFonts w:eastAsia="Calibri"/>
                <w:bCs/>
                <w:iCs/>
                <w:sz w:val="18"/>
                <w:szCs w:val="18"/>
              </w:rPr>
            </w:pPr>
            <w:r w:rsidRPr="00E22DF2">
              <w:rPr>
                <w:rFonts w:eastAsia="Calibri"/>
                <w:bCs/>
                <w:iCs/>
                <w:sz w:val="18"/>
                <w:szCs w:val="18"/>
              </w:rPr>
              <w:t>6</w:t>
            </w:r>
          </w:p>
        </w:tc>
        <w:tc>
          <w:tcPr>
            <w:tcW w:w="1087" w:type="dxa"/>
          </w:tcPr>
          <w:p w:rsidR="00E22DF2" w:rsidRPr="00E22DF2" w:rsidRDefault="00E22DF2" w:rsidP="001A35FC">
            <w:pPr>
              <w:jc w:val="center"/>
              <w:rPr>
                <w:rFonts w:eastAsia="Calibri"/>
                <w:bCs/>
                <w:iCs/>
                <w:sz w:val="18"/>
                <w:szCs w:val="18"/>
              </w:rPr>
            </w:pPr>
            <w:r w:rsidRPr="00E22DF2">
              <w:rPr>
                <w:rFonts w:eastAsia="Calibri"/>
                <w:bCs/>
                <w:iCs/>
                <w:sz w:val="18"/>
                <w:szCs w:val="18"/>
              </w:rPr>
              <w:t>7</w:t>
            </w:r>
          </w:p>
        </w:tc>
        <w:tc>
          <w:tcPr>
            <w:tcW w:w="1087" w:type="dxa"/>
            <w:shd w:val="clear" w:color="auto" w:fill="auto"/>
          </w:tcPr>
          <w:p w:rsidR="00E22DF2" w:rsidRPr="00E22DF2" w:rsidRDefault="00E22DF2" w:rsidP="001A35FC">
            <w:pPr>
              <w:jc w:val="center"/>
              <w:rPr>
                <w:rFonts w:eastAsia="Calibri"/>
                <w:bCs/>
                <w:iCs/>
                <w:sz w:val="18"/>
                <w:szCs w:val="18"/>
              </w:rPr>
            </w:pPr>
            <w:r w:rsidRPr="00E22DF2">
              <w:rPr>
                <w:rFonts w:eastAsia="Calibri"/>
                <w:bCs/>
                <w:iCs/>
                <w:sz w:val="18"/>
                <w:szCs w:val="18"/>
              </w:rPr>
              <w:t>8</w:t>
            </w:r>
          </w:p>
        </w:tc>
      </w:tr>
      <w:tr w:rsidR="00E22DF2" w:rsidRPr="00E22DF2" w:rsidTr="001A35FC">
        <w:trPr>
          <w:trHeight w:hRule="exact" w:val="484"/>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ОБЩЕГОСУДАРСТВЕННЫЕ ВОПРОСЫ</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p>
        </w:tc>
        <w:tc>
          <w:tcPr>
            <w:tcW w:w="1134" w:type="dxa"/>
            <w:shd w:val="clear" w:color="auto" w:fill="auto"/>
          </w:tcPr>
          <w:p w:rsidR="00E22DF2" w:rsidRPr="00E22DF2" w:rsidRDefault="00E22DF2" w:rsidP="001A35FC">
            <w:pPr>
              <w:jc w:val="center"/>
              <w:rPr>
                <w:bCs/>
                <w:iCs/>
                <w:sz w:val="18"/>
                <w:szCs w:val="18"/>
              </w:rPr>
            </w:pP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2021,404-99</w:t>
            </w:r>
          </w:p>
        </w:tc>
        <w:tc>
          <w:tcPr>
            <w:tcW w:w="1087" w:type="dxa"/>
          </w:tcPr>
          <w:p w:rsidR="00E22DF2" w:rsidRPr="00E22DF2" w:rsidRDefault="00E22DF2" w:rsidP="001A35FC">
            <w:pPr>
              <w:jc w:val="center"/>
              <w:rPr>
                <w:bCs/>
                <w:iCs/>
                <w:sz w:val="18"/>
                <w:szCs w:val="18"/>
              </w:rPr>
            </w:pPr>
            <w:r w:rsidRPr="00E22DF2">
              <w:rPr>
                <w:bCs/>
                <w:iCs/>
                <w:sz w:val="18"/>
                <w:szCs w:val="18"/>
              </w:rPr>
              <w:t>673, 873</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614, 313</w:t>
            </w:r>
          </w:p>
        </w:tc>
      </w:tr>
      <w:tr w:rsidR="00E22DF2" w:rsidRPr="00E22DF2" w:rsidTr="00E22DF2">
        <w:trPr>
          <w:trHeight w:val="800"/>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1847,085-99</w:t>
            </w:r>
          </w:p>
        </w:tc>
        <w:tc>
          <w:tcPr>
            <w:tcW w:w="1087" w:type="dxa"/>
          </w:tcPr>
          <w:p w:rsidR="00E22DF2" w:rsidRPr="00E22DF2" w:rsidRDefault="00E22DF2" w:rsidP="001A35FC">
            <w:pPr>
              <w:jc w:val="center"/>
              <w:rPr>
                <w:bCs/>
                <w:iCs/>
                <w:sz w:val="18"/>
                <w:szCs w:val="18"/>
              </w:rPr>
            </w:pPr>
            <w:r w:rsidRPr="00E22DF2">
              <w:rPr>
                <w:bCs/>
                <w:iCs/>
                <w:sz w:val="18"/>
                <w:szCs w:val="18"/>
              </w:rPr>
              <w:t>663, 041</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603, 994</w:t>
            </w:r>
          </w:p>
        </w:tc>
      </w:tr>
      <w:tr w:rsidR="00E22DF2" w:rsidRPr="00E22DF2" w:rsidTr="00E22DF2">
        <w:trPr>
          <w:trHeight w:val="836"/>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0400000000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1847,085-99</w:t>
            </w:r>
          </w:p>
        </w:tc>
        <w:tc>
          <w:tcPr>
            <w:tcW w:w="1087" w:type="dxa"/>
          </w:tcPr>
          <w:p w:rsidR="00E22DF2" w:rsidRPr="00E22DF2" w:rsidRDefault="00E22DF2" w:rsidP="001A35FC">
            <w:pPr>
              <w:jc w:val="center"/>
              <w:rPr>
                <w:bCs/>
                <w:iCs/>
                <w:sz w:val="18"/>
                <w:szCs w:val="18"/>
              </w:rPr>
            </w:pPr>
            <w:r w:rsidRPr="00E22DF2">
              <w:rPr>
                <w:bCs/>
                <w:iCs/>
                <w:sz w:val="18"/>
                <w:szCs w:val="18"/>
              </w:rPr>
              <w:t>663, 041</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603, 994</w:t>
            </w:r>
          </w:p>
        </w:tc>
      </w:tr>
      <w:tr w:rsidR="00E22DF2" w:rsidRPr="00E22DF2" w:rsidTr="00E22DF2">
        <w:trPr>
          <w:trHeight w:val="274"/>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0410000000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1838,705-99</w:t>
            </w:r>
          </w:p>
        </w:tc>
        <w:tc>
          <w:tcPr>
            <w:tcW w:w="1087" w:type="dxa"/>
          </w:tcPr>
          <w:p w:rsidR="00E22DF2" w:rsidRPr="00E22DF2" w:rsidRDefault="00E22DF2" w:rsidP="001A35FC">
            <w:pPr>
              <w:jc w:val="center"/>
              <w:rPr>
                <w:bCs/>
                <w:iCs/>
                <w:sz w:val="18"/>
                <w:szCs w:val="18"/>
              </w:rPr>
            </w:pPr>
            <w:r w:rsidRPr="00E22DF2">
              <w:rPr>
                <w:bCs/>
                <w:iCs/>
                <w:sz w:val="18"/>
                <w:szCs w:val="18"/>
              </w:rPr>
              <w:t>654, 661</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595, 614</w:t>
            </w:r>
          </w:p>
        </w:tc>
      </w:tr>
      <w:tr w:rsidR="00E22DF2" w:rsidRPr="00E22DF2" w:rsidTr="00E22DF2">
        <w:trPr>
          <w:trHeight w:val="169"/>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Основное мероприятие «Расходы на содержание органов местного самоуправления»</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0410100000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1838,705-99</w:t>
            </w:r>
          </w:p>
        </w:tc>
        <w:tc>
          <w:tcPr>
            <w:tcW w:w="1087" w:type="dxa"/>
          </w:tcPr>
          <w:p w:rsidR="00E22DF2" w:rsidRPr="00E22DF2" w:rsidRDefault="00E22DF2" w:rsidP="001A35FC">
            <w:pPr>
              <w:jc w:val="center"/>
              <w:rPr>
                <w:bCs/>
                <w:iCs/>
                <w:sz w:val="18"/>
                <w:szCs w:val="18"/>
              </w:rPr>
            </w:pPr>
            <w:r w:rsidRPr="00E22DF2">
              <w:rPr>
                <w:bCs/>
                <w:iCs/>
                <w:sz w:val="18"/>
                <w:szCs w:val="18"/>
              </w:rPr>
              <w:t>654, 661</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595, 614</w:t>
            </w:r>
          </w:p>
        </w:tc>
      </w:tr>
      <w:tr w:rsidR="00E22DF2" w:rsidRPr="00E22DF2" w:rsidTr="00E22DF2">
        <w:trPr>
          <w:trHeight w:val="268"/>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0410102100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954, 248</w:t>
            </w:r>
          </w:p>
        </w:tc>
        <w:tc>
          <w:tcPr>
            <w:tcW w:w="1087" w:type="dxa"/>
          </w:tcPr>
          <w:p w:rsidR="00E22DF2" w:rsidRPr="00E22DF2" w:rsidRDefault="00E22DF2" w:rsidP="001A35FC">
            <w:pPr>
              <w:jc w:val="center"/>
              <w:rPr>
                <w:bCs/>
                <w:iCs/>
                <w:sz w:val="18"/>
                <w:szCs w:val="18"/>
              </w:rPr>
            </w:pPr>
            <w:r w:rsidRPr="00E22DF2">
              <w:rPr>
                <w:bCs/>
                <w:iCs/>
                <w:sz w:val="18"/>
                <w:szCs w:val="18"/>
              </w:rPr>
              <w:t>428, 388</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422, 586</w:t>
            </w:r>
          </w:p>
        </w:tc>
      </w:tr>
      <w:tr w:rsidR="00E22DF2" w:rsidRPr="00E22DF2" w:rsidTr="00E22DF2">
        <w:trPr>
          <w:trHeight w:val="947"/>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0410102100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100</w:t>
            </w:r>
          </w:p>
        </w:tc>
        <w:tc>
          <w:tcPr>
            <w:tcW w:w="1086" w:type="dxa"/>
          </w:tcPr>
          <w:p w:rsidR="00E22DF2" w:rsidRPr="00E22DF2" w:rsidRDefault="00E22DF2" w:rsidP="001A35FC">
            <w:pPr>
              <w:jc w:val="center"/>
              <w:rPr>
                <w:bCs/>
                <w:iCs/>
                <w:sz w:val="18"/>
                <w:szCs w:val="18"/>
              </w:rPr>
            </w:pPr>
            <w:r w:rsidRPr="00E22DF2">
              <w:rPr>
                <w:bCs/>
                <w:iCs/>
                <w:sz w:val="18"/>
                <w:szCs w:val="18"/>
              </w:rPr>
              <w:t>954, 248</w:t>
            </w:r>
          </w:p>
        </w:tc>
        <w:tc>
          <w:tcPr>
            <w:tcW w:w="1087" w:type="dxa"/>
          </w:tcPr>
          <w:p w:rsidR="00E22DF2" w:rsidRPr="00E22DF2" w:rsidRDefault="00E22DF2" w:rsidP="001A35FC">
            <w:pPr>
              <w:jc w:val="center"/>
              <w:rPr>
                <w:bCs/>
                <w:iCs/>
                <w:sz w:val="18"/>
                <w:szCs w:val="18"/>
              </w:rPr>
            </w:pPr>
            <w:r w:rsidRPr="00E22DF2">
              <w:rPr>
                <w:bCs/>
                <w:iCs/>
                <w:sz w:val="18"/>
                <w:szCs w:val="18"/>
              </w:rPr>
              <w:t>428, 388</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422, 586</w:t>
            </w:r>
          </w:p>
        </w:tc>
      </w:tr>
      <w:tr w:rsidR="00E22DF2" w:rsidRPr="00E22DF2" w:rsidTr="00E22DF2">
        <w:trPr>
          <w:trHeight w:val="381"/>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Расходы на выплаты персоналу государственных (муниципальных) органов</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0410102100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120</w:t>
            </w:r>
          </w:p>
        </w:tc>
        <w:tc>
          <w:tcPr>
            <w:tcW w:w="1086" w:type="dxa"/>
          </w:tcPr>
          <w:p w:rsidR="00E22DF2" w:rsidRPr="00E22DF2" w:rsidRDefault="00E22DF2" w:rsidP="001A35FC">
            <w:pPr>
              <w:jc w:val="center"/>
              <w:rPr>
                <w:bCs/>
                <w:iCs/>
                <w:sz w:val="18"/>
                <w:szCs w:val="18"/>
              </w:rPr>
            </w:pPr>
            <w:r w:rsidRPr="00E22DF2">
              <w:rPr>
                <w:bCs/>
                <w:iCs/>
                <w:sz w:val="18"/>
                <w:szCs w:val="18"/>
              </w:rPr>
              <w:t>954, 248</w:t>
            </w:r>
          </w:p>
        </w:tc>
        <w:tc>
          <w:tcPr>
            <w:tcW w:w="1087" w:type="dxa"/>
          </w:tcPr>
          <w:p w:rsidR="00E22DF2" w:rsidRPr="00E22DF2" w:rsidRDefault="00E22DF2" w:rsidP="001A35FC">
            <w:pPr>
              <w:jc w:val="center"/>
              <w:rPr>
                <w:bCs/>
                <w:iCs/>
                <w:sz w:val="18"/>
                <w:szCs w:val="18"/>
              </w:rPr>
            </w:pPr>
            <w:r w:rsidRPr="00E22DF2">
              <w:rPr>
                <w:bCs/>
                <w:iCs/>
                <w:sz w:val="18"/>
                <w:szCs w:val="18"/>
              </w:rPr>
              <w:t>428, 388</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422, 586</w:t>
            </w:r>
          </w:p>
        </w:tc>
      </w:tr>
      <w:tr w:rsidR="00E22DF2" w:rsidRPr="00E22DF2" w:rsidTr="00E22DF2">
        <w:trPr>
          <w:trHeight w:val="43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Расходы на выплаты по оплате труда Главы администрации Мошковского сельсовета</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0410102110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724, 835</w:t>
            </w:r>
          </w:p>
        </w:tc>
        <w:tc>
          <w:tcPr>
            <w:tcW w:w="1087" w:type="dxa"/>
          </w:tcPr>
          <w:p w:rsidR="00E22DF2" w:rsidRPr="00E22DF2" w:rsidRDefault="00E22DF2" w:rsidP="001A35FC">
            <w:pPr>
              <w:jc w:val="center"/>
              <w:rPr>
                <w:bCs/>
                <w:iCs/>
                <w:sz w:val="18"/>
                <w:szCs w:val="18"/>
              </w:rPr>
            </w:pPr>
            <w:r w:rsidRPr="00E22DF2">
              <w:rPr>
                <w:bCs/>
                <w:iCs/>
                <w:sz w:val="18"/>
                <w:szCs w:val="18"/>
              </w:rPr>
              <w:t>212, 981</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159, 736</w:t>
            </w:r>
          </w:p>
        </w:tc>
      </w:tr>
      <w:tr w:rsidR="00E22DF2" w:rsidRPr="00E22DF2" w:rsidTr="00E22DF2">
        <w:trPr>
          <w:trHeight w:val="106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0410102110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100</w:t>
            </w:r>
          </w:p>
        </w:tc>
        <w:tc>
          <w:tcPr>
            <w:tcW w:w="1086" w:type="dxa"/>
          </w:tcPr>
          <w:p w:rsidR="00E22DF2" w:rsidRPr="00E22DF2" w:rsidRDefault="00E22DF2" w:rsidP="001A35FC">
            <w:pPr>
              <w:jc w:val="center"/>
              <w:rPr>
                <w:bCs/>
                <w:iCs/>
                <w:sz w:val="18"/>
                <w:szCs w:val="18"/>
              </w:rPr>
            </w:pPr>
            <w:r w:rsidRPr="00E22DF2">
              <w:rPr>
                <w:bCs/>
                <w:iCs/>
                <w:sz w:val="18"/>
                <w:szCs w:val="18"/>
              </w:rPr>
              <w:t>724, 835</w:t>
            </w:r>
          </w:p>
        </w:tc>
        <w:tc>
          <w:tcPr>
            <w:tcW w:w="1087" w:type="dxa"/>
          </w:tcPr>
          <w:p w:rsidR="00E22DF2" w:rsidRPr="00E22DF2" w:rsidRDefault="00E22DF2" w:rsidP="001A35FC">
            <w:pPr>
              <w:jc w:val="center"/>
              <w:rPr>
                <w:bCs/>
                <w:iCs/>
                <w:sz w:val="18"/>
                <w:szCs w:val="18"/>
              </w:rPr>
            </w:pPr>
            <w:r w:rsidRPr="00E22DF2">
              <w:rPr>
                <w:bCs/>
                <w:iCs/>
                <w:sz w:val="18"/>
                <w:szCs w:val="18"/>
              </w:rPr>
              <w:t>212, 981</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159, 736</w:t>
            </w:r>
          </w:p>
        </w:tc>
      </w:tr>
      <w:tr w:rsidR="00E22DF2" w:rsidRPr="00E22DF2" w:rsidTr="00E22DF2">
        <w:trPr>
          <w:trHeight w:val="371"/>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Расходы на выплаты персоналу государственных (муниципальных) органов</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0410102110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120</w:t>
            </w:r>
          </w:p>
        </w:tc>
        <w:tc>
          <w:tcPr>
            <w:tcW w:w="1086" w:type="dxa"/>
          </w:tcPr>
          <w:p w:rsidR="00E22DF2" w:rsidRPr="00E22DF2" w:rsidRDefault="00E22DF2" w:rsidP="001A35FC">
            <w:pPr>
              <w:jc w:val="center"/>
              <w:rPr>
                <w:bCs/>
                <w:iCs/>
                <w:sz w:val="18"/>
                <w:szCs w:val="18"/>
              </w:rPr>
            </w:pPr>
            <w:r w:rsidRPr="00E22DF2">
              <w:rPr>
                <w:bCs/>
                <w:iCs/>
                <w:sz w:val="18"/>
                <w:szCs w:val="18"/>
              </w:rPr>
              <w:t>724, 835</w:t>
            </w:r>
          </w:p>
        </w:tc>
        <w:tc>
          <w:tcPr>
            <w:tcW w:w="1087" w:type="dxa"/>
          </w:tcPr>
          <w:p w:rsidR="00E22DF2" w:rsidRPr="00E22DF2" w:rsidRDefault="00E22DF2" w:rsidP="001A35FC">
            <w:pPr>
              <w:jc w:val="center"/>
              <w:rPr>
                <w:bCs/>
                <w:iCs/>
                <w:sz w:val="18"/>
                <w:szCs w:val="18"/>
              </w:rPr>
            </w:pPr>
            <w:r w:rsidRPr="00E22DF2">
              <w:rPr>
                <w:bCs/>
                <w:iCs/>
                <w:sz w:val="18"/>
                <w:szCs w:val="18"/>
              </w:rPr>
              <w:t>212, 981</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159, 736</w:t>
            </w:r>
          </w:p>
        </w:tc>
      </w:tr>
      <w:tr w:rsidR="00E22DF2" w:rsidRPr="00E22DF2" w:rsidTr="00E22DF2">
        <w:trPr>
          <w:trHeight w:val="508"/>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Расходы на обеспечение функций администрации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0410102200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146,330-99</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27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Закупка товаров, работ и услуг для обеспечения государственных (муниципальных) нужд</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0410102200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200</w:t>
            </w:r>
          </w:p>
        </w:tc>
        <w:tc>
          <w:tcPr>
            <w:tcW w:w="1086" w:type="dxa"/>
          </w:tcPr>
          <w:p w:rsidR="00E22DF2" w:rsidRPr="00E22DF2" w:rsidRDefault="00E22DF2" w:rsidP="001A35FC">
            <w:pPr>
              <w:jc w:val="center"/>
              <w:rPr>
                <w:bCs/>
                <w:iCs/>
                <w:sz w:val="18"/>
                <w:szCs w:val="18"/>
              </w:rPr>
            </w:pPr>
            <w:r w:rsidRPr="00E22DF2">
              <w:rPr>
                <w:bCs/>
                <w:iCs/>
                <w:sz w:val="18"/>
                <w:szCs w:val="18"/>
              </w:rPr>
              <w:t>121,414-99</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268"/>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Иные закупки товаров, работ и услуг для обеспечения государственных (муниципальных) нужд</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0410102200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240</w:t>
            </w:r>
          </w:p>
        </w:tc>
        <w:tc>
          <w:tcPr>
            <w:tcW w:w="1086" w:type="dxa"/>
          </w:tcPr>
          <w:p w:rsidR="00E22DF2" w:rsidRPr="00E22DF2" w:rsidRDefault="00E22DF2" w:rsidP="001A35FC">
            <w:pPr>
              <w:jc w:val="center"/>
              <w:rPr>
                <w:bCs/>
                <w:iCs/>
                <w:sz w:val="18"/>
                <w:szCs w:val="18"/>
              </w:rPr>
            </w:pPr>
            <w:r w:rsidRPr="00E22DF2">
              <w:rPr>
                <w:bCs/>
                <w:iCs/>
                <w:sz w:val="18"/>
                <w:szCs w:val="18"/>
              </w:rPr>
              <w:t>121,414-99</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187"/>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Иные бюджетные ассигнования</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0410102200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800</w:t>
            </w:r>
          </w:p>
        </w:tc>
        <w:tc>
          <w:tcPr>
            <w:tcW w:w="1086" w:type="dxa"/>
          </w:tcPr>
          <w:p w:rsidR="00E22DF2" w:rsidRPr="00E22DF2" w:rsidRDefault="00E22DF2" w:rsidP="001A35FC">
            <w:pPr>
              <w:jc w:val="center"/>
              <w:rPr>
                <w:bCs/>
                <w:iCs/>
                <w:sz w:val="18"/>
                <w:szCs w:val="18"/>
              </w:rPr>
            </w:pPr>
            <w:r w:rsidRPr="00E22DF2">
              <w:rPr>
                <w:bCs/>
                <w:iCs/>
                <w:sz w:val="18"/>
                <w:szCs w:val="18"/>
              </w:rPr>
              <w:t>24 ,916</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13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Уплата налогов, сборов и иных платежей</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0410102200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850</w:t>
            </w:r>
          </w:p>
        </w:tc>
        <w:tc>
          <w:tcPr>
            <w:tcW w:w="1086" w:type="dxa"/>
          </w:tcPr>
          <w:p w:rsidR="00E22DF2" w:rsidRPr="00E22DF2" w:rsidRDefault="00E22DF2" w:rsidP="001A35FC">
            <w:pPr>
              <w:jc w:val="center"/>
              <w:rPr>
                <w:bCs/>
                <w:iCs/>
                <w:sz w:val="18"/>
                <w:szCs w:val="18"/>
              </w:rPr>
            </w:pPr>
            <w:r w:rsidRPr="00E22DF2">
              <w:rPr>
                <w:bCs/>
                <w:iCs/>
                <w:sz w:val="18"/>
                <w:szCs w:val="18"/>
              </w:rPr>
              <w:t>24 ,916</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840"/>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0410164710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13, 292</w:t>
            </w:r>
          </w:p>
        </w:tc>
        <w:tc>
          <w:tcPr>
            <w:tcW w:w="1087" w:type="dxa"/>
          </w:tcPr>
          <w:p w:rsidR="00E22DF2" w:rsidRPr="00E22DF2" w:rsidRDefault="00E22DF2" w:rsidP="001A35FC">
            <w:pPr>
              <w:jc w:val="center"/>
              <w:rPr>
                <w:bCs/>
                <w:iCs/>
                <w:sz w:val="18"/>
                <w:szCs w:val="18"/>
              </w:rPr>
            </w:pPr>
            <w:r w:rsidRPr="00E22DF2">
              <w:rPr>
                <w:bCs/>
                <w:iCs/>
                <w:sz w:val="18"/>
                <w:szCs w:val="18"/>
              </w:rPr>
              <w:t>13, 292</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13, 292</w:t>
            </w:r>
          </w:p>
        </w:tc>
      </w:tr>
      <w:tr w:rsidR="00E22DF2" w:rsidRPr="00E22DF2" w:rsidTr="00E22DF2">
        <w:trPr>
          <w:trHeight w:val="300"/>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0410164710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100</w:t>
            </w:r>
          </w:p>
        </w:tc>
        <w:tc>
          <w:tcPr>
            <w:tcW w:w="1086" w:type="dxa"/>
          </w:tcPr>
          <w:p w:rsidR="00E22DF2" w:rsidRPr="00E22DF2" w:rsidRDefault="00E22DF2" w:rsidP="001A35FC">
            <w:pPr>
              <w:jc w:val="center"/>
              <w:rPr>
                <w:bCs/>
                <w:iCs/>
                <w:sz w:val="18"/>
                <w:szCs w:val="18"/>
              </w:rPr>
            </w:pPr>
            <w:r w:rsidRPr="00E22DF2">
              <w:rPr>
                <w:bCs/>
                <w:iCs/>
                <w:sz w:val="18"/>
                <w:szCs w:val="18"/>
              </w:rPr>
              <w:t>13, 292</w:t>
            </w:r>
          </w:p>
        </w:tc>
        <w:tc>
          <w:tcPr>
            <w:tcW w:w="1087" w:type="dxa"/>
          </w:tcPr>
          <w:p w:rsidR="00E22DF2" w:rsidRPr="00E22DF2" w:rsidRDefault="00E22DF2" w:rsidP="001A35FC">
            <w:pPr>
              <w:jc w:val="center"/>
              <w:rPr>
                <w:bCs/>
                <w:iCs/>
                <w:sz w:val="18"/>
                <w:szCs w:val="18"/>
              </w:rPr>
            </w:pPr>
            <w:r w:rsidRPr="00E22DF2">
              <w:rPr>
                <w:bCs/>
                <w:iCs/>
                <w:sz w:val="18"/>
                <w:szCs w:val="18"/>
              </w:rPr>
              <w:t>13, 292</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13, 292</w:t>
            </w:r>
          </w:p>
        </w:tc>
      </w:tr>
      <w:tr w:rsidR="00E22DF2" w:rsidRPr="00E22DF2" w:rsidTr="00E22DF2">
        <w:trPr>
          <w:trHeight w:val="330"/>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Расходы на выплаты персоналу государственных (муниципальных) органов</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0410164710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120</w:t>
            </w:r>
          </w:p>
        </w:tc>
        <w:tc>
          <w:tcPr>
            <w:tcW w:w="1086" w:type="dxa"/>
          </w:tcPr>
          <w:p w:rsidR="00E22DF2" w:rsidRPr="00E22DF2" w:rsidRDefault="00E22DF2" w:rsidP="001A35FC">
            <w:pPr>
              <w:jc w:val="center"/>
              <w:rPr>
                <w:bCs/>
                <w:iCs/>
                <w:sz w:val="18"/>
                <w:szCs w:val="18"/>
              </w:rPr>
            </w:pPr>
            <w:r w:rsidRPr="00E22DF2">
              <w:rPr>
                <w:bCs/>
                <w:iCs/>
                <w:sz w:val="18"/>
                <w:szCs w:val="18"/>
              </w:rPr>
              <w:t>13, 292</w:t>
            </w:r>
          </w:p>
        </w:tc>
        <w:tc>
          <w:tcPr>
            <w:tcW w:w="1087" w:type="dxa"/>
          </w:tcPr>
          <w:p w:rsidR="00E22DF2" w:rsidRPr="00E22DF2" w:rsidRDefault="00E22DF2" w:rsidP="001A35FC">
            <w:pPr>
              <w:jc w:val="center"/>
              <w:rPr>
                <w:bCs/>
                <w:iCs/>
                <w:sz w:val="18"/>
                <w:szCs w:val="18"/>
              </w:rPr>
            </w:pPr>
            <w:r w:rsidRPr="00E22DF2">
              <w:rPr>
                <w:bCs/>
                <w:iCs/>
                <w:sz w:val="18"/>
                <w:szCs w:val="18"/>
              </w:rPr>
              <w:t>13, 292</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13, 292</w:t>
            </w:r>
          </w:p>
        </w:tc>
      </w:tr>
      <w:tr w:rsidR="00E22DF2" w:rsidRPr="00E22DF2" w:rsidTr="00E22DF2">
        <w:trPr>
          <w:trHeight w:val="270"/>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0420000000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8, 380</w:t>
            </w:r>
          </w:p>
        </w:tc>
        <w:tc>
          <w:tcPr>
            <w:tcW w:w="1087" w:type="dxa"/>
          </w:tcPr>
          <w:p w:rsidR="00E22DF2" w:rsidRPr="00E22DF2" w:rsidRDefault="00E22DF2" w:rsidP="001A35FC">
            <w:pPr>
              <w:jc w:val="center"/>
              <w:rPr>
                <w:bCs/>
                <w:iCs/>
                <w:sz w:val="18"/>
                <w:szCs w:val="18"/>
              </w:rPr>
            </w:pPr>
            <w:r w:rsidRPr="00E22DF2">
              <w:rPr>
                <w:bCs/>
                <w:iCs/>
                <w:sz w:val="18"/>
                <w:szCs w:val="18"/>
              </w:rPr>
              <w:t>8, 380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8, 380</w:t>
            </w:r>
          </w:p>
        </w:tc>
      </w:tr>
      <w:tr w:rsidR="00E22DF2" w:rsidRPr="00E22DF2" w:rsidTr="00E22DF2">
        <w:trPr>
          <w:trHeight w:hRule="exact" w:val="60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Основное мероприятие «Осуществление муниципальных закупок для муниципальных нужд Мошковского сельсовета»</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0420100000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8, 380</w:t>
            </w:r>
          </w:p>
        </w:tc>
        <w:tc>
          <w:tcPr>
            <w:tcW w:w="1087" w:type="dxa"/>
          </w:tcPr>
          <w:p w:rsidR="00E22DF2" w:rsidRPr="00E22DF2" w:rsidRDefault="00E22DF2" w:rsidP="001A35FC">
            <w:pPr>
              <w:jc w:val="center"/>
              <w:rPr>
                <w:bCs/>
                <w:iCs/>
                <w:sz w:val="18"/>
                <w:szCs w:val="18"/>
              </w:rPr>
            </w:pPr>
            <w:r w:rsidRPr="00E22DF2">
              <w:rPr>
                <w:bCs/>
                <w:iCs/>
                <w:sz w:val="18"/>
                <w:szCs w:val="18"/>
              </w:rPr>
              <w:t>8, 380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8, 380</w:t>
            </w:r>
          </w:p>
        </w:tc>
      </w:tr>
      <w:tr w:rsidR="00E22DF2" w:rsidRPr="00E22DF2" w:rsidTr="00E22DF2">
        <w:trPr>
          <w:trHeight w:hRule="exact" w:val="902"/>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0420164700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8, 380</w:t>
            </w:r>
          </w:p>
        </w:tc>
        <w:tc>
          <w:tcPr>
            <w:tcW w:w="1087" w:type="dxa"/>
          </w:tcPr>
          <w:p w:rsidR="00E22DF2" w:rsidRPr="00E22DF2" w:rsidRDefault="00E22DF2" w:rsidP="001A35FC">
            <w:pPr>
              <w:jc w:val="center"/>
              <w:rPr>
                <w:bCs/>
                <w:iCs/>
                <w:sz w:val="18"/>
                <w:szCs w:val="18"/>
              </w:rPr>
            </w:pPr>
            <w:r w:rsidRPr="00E22DF2">
              <w:rPr>
                <w:bCs/>
                <w:iCs/>
                <w:sz w:val="18"/>
                <w:szCs w:val="18"/>
              </w:rPr>
              <w:t>8, 380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8, 380</w:t>
            </w:r>
          </w:p>
        </w:tc>
      </w:tr>
      <w:tr w:rsidR="00E22DF2" w:rsidRPr="00E22DF2" w:rsidTr="00E22DF2">
        <w:trPr>
          <w:trHeight w:val="189"/>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Межбюджетные трансферты</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0420164700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500</w:t>
            </w:r>
          </w:p>
        </w:tc>
        <w:tc>
          <w:tcPr>
            <w:tcW w:w="1086" w:type="dxa"/>
          </w:tcPr>
          <w:p w:rsidR="00E22DF2" w:rsidRPr="00E22DF2" w:rsidRDefault="00E22DF2" w:rsidP="001A35FC">
            <w:pPr>
              <w:jc w:val="center"/>
              <w:rPr>
                <w:bCs/>
                <w:iCs/>
                <w:sz w:val="18"/>
                <w:szCs w:val="18"/>
              </w:rPr>
            </w:pPr>
            <w:r w:rsidRPr="00E22DF2">
              <w:rPr>
                <w:bCs/>
                <w:iCs/>
                <w:sz w:val="18"/>
                <w:szCs w:val="18"/>
              </w:rPr>
              <w:t>8, 380</w:t>
            </w:r>
          </w:p>
        </w:tc>
        <w:tc>
          <w:tcPr>
            <w:tcW w:w="1087" w:type="dxa"/>
          </w:tcPr>
          <w:p w:rsidR="00E22DF2" w:rsidRPr="00E22DF2" w:rsidRDefault="00E22DF2" w:rsidP="001A35FC">
            <w:pPr>
              <w:jc w:val="center"/>
              <w:rPr>
                <w:bCs/>
                <w:iCs/>
                <w:sz w:val="18"/>
                <w:szCs w:val="18"/>
              </w:rPr>
            </w:pPr>
            <w:r w:rsidRPr="00E22DF2">
              <w:rPr>
                <w:bCs/>
                <w:iCs/>
                <w:sz w:val="18"/>
                <w:szCs w:val="18"/>
              </w:rPr>
              <w:t>8, 380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8, 380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Иные межбюджетные трансферты</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0420164700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540</w:t>
            </w:r>
          </w:p>
        </w:tc>
        <w:tc>
          <w:tcPr>
            <w:tcW w:w="1086" w:type="dxa"/>
          </w:tcPr>
          <w:p w:rsidR="00E22DF2" w:rsidRPr="00E22DF2" w:rsidRDefault="00E22DF2" w:rsidP="001A35FC">
            <w:pPr>
              <w:jc w:val="center"/>
              <w:rPr>
                <w:bCs/>
                <w:iCs/>
                <w:sz w:val="18"/>
                <w:szCs w:val="18"/>
              </w:rPr>
            </w:pPr>
            <w:r w:rsidRPr="00E22DF2">
              <w:rPr>
                <w:bCs/>
                <w:iCs/>
                <w:sz w:val="18"/>
                <w:szCs w:val="18"/>
              </w:rPr>
              <w:t>8, 380</w:t>
            </w:r>
          </w:p>
        </w:tc>
        <w:tc>
          <w:tcPr>
            <w:tcW w:w="1087" w:type="dxa"/>
          </w:tcPr>
          <w:p w:rsidR="00E22DF2" w:rsidRPr="00E22DF2" w:rsidRDefault="00E22DF2" w:rsidP="001A35FC">
            <w:pPr>
              <w:jc w:val="center"/>
              <w:rPr>
                <w:bCs/>
                <w:iCs/>
                <w:sz w:val="18"/>
                <w:szCs w:val="18"/>
              </w:rPr>
            </w:pPr>
            <w:r w:rsidRPr="00E22DF2">
              <w:rPr>
                <w:bCs/>
                <w:iCs/>
                <w:sz w:val="18"/>
                <w:szCs w:val="18"/>
              </w:rPr>
              <w:t>8, 380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8, 380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25" w:type="dxa"/>
            <w:shd w:val="clear" w:color="auto" w:fill="auto"/>
          </w:tcPr>
          <w:p w:rsidR="00E22DF2" w:rsidRPr="00E22DF2" w:rsidRDefault="00E22DF2" w:rsidP="001A35FC">
            <w:pPr>
              <w:jc w:val="center"/>
              <w:rPr>
                <w:bCs/>
                <w:iCs/>
                <w:sz w:val="18"/>
                <w:szCs w:val="18"/>
                <w:lang w:val="en-US"/>
              </w:rPr>
            </w:pPr>
            <w:r w:rsidRPr="00E22DF2">
              <w:rPr>
                <w:bCs/>
                <w:iCs/>
                <w:sz w:val="18"/>
                <w:szCs w:val="18"/>
                <w:lang w:val="en-US"/>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06</w:t>
            </w:r>
          </w:p>
        </w:tc>
        <w:tc>
          <w:tcPr>
            <w:tcW w:w="1134" w:type="dxa"/>
            <w:shd w:val="clear" w:color="auto" w:fill="auto"/>
          </w:tcPr>
          <w:p w:rsidR="00E22DF2" w:rsidRPr="00E22DF2" w:rsidRDefault="00E22DF2" w:rsidP="001A35FC">
            <w:pPr>
              <w:jc w:val="center"/>
              <w:rPr>
                <w:bCs/>
                <w:iCs/>
                <w:sz w:val="18"/>
                <w:szCs w:val="18"/>
              </w:rPr>
            </w:pP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9, 319</w:t>
            </w:r>
          </w:p>
        </w:tc>
        <w:tc>
          <w:tcPr>
            <w:tcW w:w="1087" w:type="dxa"/>
          </w:tcPr>
          <w:p w:rsidR="00E22DF2" w:rsidRPr="00E22DF2" w:rsidRDefault="00E22DF2" w:rsidP="001A35FC">
            <w:pPr>
              <w:jc w:val="center"/>
              <w:rPr>
                <w:bCs/>
                <w:iCs/>
                <w:sz w:val="18"/>
                <w:szCs w:val="18"/>
              </w:rPr>
            </w:pPr>
            <w:r w:rsidRPr="00E22DF2">
              <w:rPr>
                <w:bCs/>
                <w:iCs/>
                <w:sz w:val="18"/>
                <w:szCs w:val="18"/>
              </w:rPr>
              <w:t>9, 319</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9, 319</w:t>
            </w:r>
          </w:p>
        </w:tc>
      </w:tr>
      <w:tr w:rsidR="00E22DF2" w:rsidRPr="00E22DF2" w:rsidTr="00E22DF2">
        <w:trPr>
          <w:trHeight w:val="670"/>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06</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8000000000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9, 319</w:t>
            </w:r>
          </w:p>
        </w:tc>
        <w:tc>
          <w:tcPr>
            <w:tcW w:w="1087" w:type="dxa"/>
          </w:tcPr>
          <w:p w:rsidR="00E22DF2" w:rsidRPr="00E22DF2" w:rsidRDefault="00E22DF2" w:rsidP="001A35FC">
            <w:pPr>
              <w:jc w:val="center"/>
              <w:rPr>
                <w:bCs/>
                <w:iCs/>
                <w:sz w:val="18"/>
                <w:szCs w:val="18"/>
              </w:rPr>
            </w:pPr>
            <w:r w:rsidRPr="00E22DF2">
              <w:rPr>
                <w:bCs/>
                <w:iCs/>
                <w:sz w:val="18"/>
                <w:szCs w:val="18"/>
              </w:rPr>
              <w:t>9, 319</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9, 319</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Передача отдельных полномочий поселения району по исполнению вопросов местного значения</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06</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8020000000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9, 319</w:t>
            </w:r>
          </w:p>
        </w:tc>
        <w:tc>
          <w:tcPr>
            <w:tcW w:w="1087" w:type="dxa"/>
          </w:tcPr>
          <w:p w:rsidR="00E22DF2" w:rsidRPr="00E22DF2" w:rsidRDefault="00E22DF2" w:rsidP="001A35FC">
            <w:pPr>
              <w:jc w:val="center"/>
              <w:rPr>
                <w:bCs/>
                <w:iCs/>
                <w:sz w:val="18"/>
                <w:szCs w:val="18"/>
              </w:rPr>
            </w:pPr>
            <w:r w:rsidRPr="00E22DF2">
              <w:rPr>
                <w:bCs/>
                <w:iCs/>
                <w:sz w:val="18"/>
                <w:szCs w:val="18"/>
              </w:rPr>
              <w:t>9, 319</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9, 319</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Передача полномочий по осуществлению внутреннего муниципального финансового контроля</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06</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8020064750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9, 319</w:t>
            </w:r>
          </w:p>
        </w:tc>
        <w:tc>
          <w:tcPr>
            <w:tcW w:w="1087" w:type="dxa"/>
          </w:tcPr>
          <w:p w:rsidR="00E22DF2" w:rsidRPr="00E22DF2" w:rsidRDefault="00E22DF2" w:rsidP="001A35FC">
            <w:pPr>
              <w:jc w:val="center"/>
              <w:rPr>
                <w:bCs/>
                <w:iCs/>
                <w:sz w:val="18"/>
                <w:szCs w:val="18"/>
              </w:rPr>
            </w:pPr>
            <w:r w:rsidRPr="00E22DF2">
              <w:rPr>
                <w:bCs/>
                <w:iCs/>
                <w:sz w:val="18"/>
                <w:szCs w:val="18"/>
              </w:rPr>
              <w:t>9, 319</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9, 319</w:t>
            </w:r>
          </w:p>
        </w:tc>
      </w:tr>
      <w:tr w:rsidR="00E22DF2" w:rsidRPr="00E22DF2" w:rsidTr="00E22DF2">
        <w:trPr>
          <w:trHeight w:val="138"/>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Межбюджетные трансферты</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06</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8020064750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500</w:t>
            </w:r>
          </w:p>
        </w:tc>
        <w:tc>
          <w:tcPr>
            <w:tcW w:w="1086" w:type="dxa"/>
          </w:tcPr>
          <w:p w:rsidR="00E22DF2" w:rsidRPr="00E22DF2" w:rsidRDefault="00E22DF2" w:rsidP="001A35FC">
            <w:pPr>
              <w:jc w:val="center"/>
              <w:rPr>
                <w:bCs/>
                <w:iCs/>
                <w:sz w:val="18"/>
                <w:szCs w:val="18"/>
              </w:rPr>
            </w:pPr>
            <w:r w:rsidRPr="00E22DF2">
              <w:rPr>
                <w:bCs/>
                <w:iCs/>
                <w:sz w:val="18"/>
                <w:szCs w:val="18"/>
              </w:rPr>
              <w:t>9, 319</w:t>
            </w:r>
          </w:p>
        </w:tc>
        <w:tc>
          <w:tcPr>
            <w:tcW w:w="1087" w:type="dxa"/>
          </w:tcPr>
          <w:p w:rsidR="00E22DF2" w:rsidRPr="00E22DF2" w:rsidRDefault="00E22DF2" w:rsidP="001A35FC">
            <w:pPr>
              <w:jc w:val="center"/>
              <w:rPr>
                <w:bCs/>
                <w:iCs/>
                <w:sz w:val="18"/>
                <w:szCs w:val="18"/>
              </w:rPr>
            </w:pPr>
            <w:r w:rsidRPr="00E22DF2">
              <w:rPr>
                <w:bCs/>
                <w:iCs/>
                <w:sz w:val="18"/>
                <w:szCs w:val="18"/>
              </w:rPr>
              <w:t>9, 319</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9, 319</w:t>
            </w:r>
          </w:p>
        </w:tc>
      </w:tr>
      <w:tr w:rsidR="00E22DF2" w:rsidRPr="00E22DF2" w:rsidTr="00E22DF2">
        <w:trPr>
          <w:trHeight w:val="198"/>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Иные межбюджетные трансферты</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06</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8020064750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540</w:t>
            </w:r>
          </w:p>
        </w:tc>
        <w:tc>
          <w:tcPr>
            <w:tcW w:w="1086" w:type="dxa"/>
          </w:tcPr>
          <w:p w:rsidR="00E22DF2" w:rsidRPr="00E22DF2" w:rsidRDefault="00E22DF2" w:rsidP="001A35FC">
            <w:pPr>
              <w:jc w:val="center"/>
              <w:rPr>
                <w:bCs/>
                <w:iCs/>
                <w:sz w:val="18"/>
                <w:szCs w:val="18"/>
              </w:rPr>
            </w:pPr>
            <w:r w:rsidRPr="00E22DF2">
              <w:rPr>
                <w:bCs/>
                <w:iCs/>
                <w:sz w:val="18"/>
                <w:szCs w:val="18"/>
              </w:rPr>
              <w:t>9, 319</w:t>
            </w:r>
          </w:p>
        </w:tc>
        <w:tc>
          <w:tcPr>
            <w:tcW w:w="1087" w:type="dxa"/>
          </w:tcPr>
          <w:p w:rsidR="00E22DF2" w:rsidRPr="00E22DF2" w:rsidRDefault="00E22DF2" w:rsidP="001A35FC">
            <w:pPr>
              <w:jc w:val="center"/>
              <w:rPr>
                <w:bCs/>
                <w:iCs/>
                <w:sz w:val="18"/>
                <w:szCs w:val="18"/>
              </w:rPr>
            </w:pPr>
            <w:r w:rsidRPr="00E22DF2">
              <w:rPr>
                <w:bCs/>
                <w:iCs/>
                <w:sz w:val="18"/>
                <w:szCs w:val="18"/>
              </w:rPr>
              <w:t>9, 319</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9, 319</w:t>
            </w:r>
          </w:p>
        </w:tc>
      </w:tr>
      <w:tr w:rsidR="00E22DF2" w:rsidRPr="00E22DF2" w:rsidTr="00E22DF2">
        <w:trPr>
          <w:trHeight w:val="174"/>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Резервные фонды</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11</w:t>
            </w:r>
          </w:p>
        </w:tc>
        <w:tc>
          <w:tcPr>
            <w:tcW w:w="1134" w:type="dxa"/>
            <w:shd w:val="clear" w:color="auto" w:fill="auto"/>
          </w:tcPr>
          <w:p w:rsidR="00E22DF2" w:rsidRPr="00E22DF2" w:rsidRDefault="00E22DF2" w:rsidP="001A35FC">
            <w:pPr>
              <w:jc w:val="center"/>
              <w:rPr>
                <w:bCs/>
                <w:iCs/>
                <w:sz w:val="18"/>
                <w:szCs w:val="18"/>
              </w:rPr>
            </w:pP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5, 000</w:t>
            </w:r>
          </w:p>
        </w:tc>
        <w:tc>
          <w:tcPr>
            <w:tcW w:w="1087" w:type="dxa"/>
          </w:tcPr>
          <w:p w:rsidR="00E22DF2" w:rsidRPr="00E22DF2" w:rsidRDefault="00E22DF2" w:rsidP="001A35FC">
            <w:pPr>
              <w:jc w:val="center"/>
              <w:rPr>
                <w:bCs/>
                <w:iCs/>
                <w:sz w:val="18"/>
                <w:szCs w:val="18"/>
              </w:rPr>
            </w:pPr>
            <w:r w:rsidRPr="00E22DF2">
              <w:rPr>
                <w:bCs/>
                <w:iCs/>
                <w:sz w:val="18"/>
                <w:szCs w:val="18"/>
              </w:rPr>
              <w:t>1, 513</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1, 000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8000000000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5, 000</w:t>
            </w:r>
          </w:p>
        </w:tc>
        <w:tc>
          <w:tcPr>
            <w:tcW w:w="1087" w:type="dxa"/>
          </w:tcPr>
          <w:p w:rsidR="00E22DF2" w:rsidRPr="00E22DF2" w:rsidRDefault="00E22DF2" w:rsidP="001A35FC">
            <w:pPr>
              <w:jc w:val="center"/>
              <w:rPr>
                <w:bCs/>
                <w:iCs/>
                <w:sz w:val="18"/>
                <w:szCs w:val="18"/>
              </w:rPr>
            </w:pPr>
            <w:r w:rsidRPr="00E22DF2">
              <w:rPr>
                <w:bCs/>
                <w:iCs/>
                <w:sz w:val="18"/>
                <w:szCs w:val="18"/>
              </w:rPr>
              <w:t>1, 513</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1, 000</w:t>
            </w:r>
          </w:p>
        </w:tc>
      </w:tr>
      <w:tr w:rsidR="00E22DF2" w:rsidRPr="00E22DF2" w:rsidTr="00E22DF2">
        <w:trPr>
          <w:trHeight w:val="129"/>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Резервные фонды местных администраций</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8010020500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5, 000</w:t>
            </w:r>
          </w:p>
        </w:tc>
        <w:tc>
          <w:tcPr>
            <w:tcW w:w="1087" w:type="dxa"/>
          </w:tcPr>
          <w:p w:rsidR="00E22DF2" w:rsidRPr="00E22DF2" w:rsidRDefault="00E22DF2" w:rsidP="001A35FC">
            <w:pPr>
              <w:jc w:val="center"/>
              <w:rPr>
                <w:bCs/>
                <w:iCs/>
                <w:sz w:val="18"/>
                <w:szCs w:val="18"/>
              </w:rPr>
            </w:pPr>
            <w:r w:rsidRPr="00E22DF2">
              <w:rPr>
                <w:bCs/>
                <w:iCs/>
                <w:sz w:val="18"/>
                <w:szCs w:val="18"/>
              </w:rPr>
              <w:t>1, 513</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1, 000</w:t>
            </w:r>
          </w:p>
        </w:tc>
      </w:tr>
      <w:tr w:rsidR="00E22DF2" w:rsidRPr="00E22DF2" w:rsidTr="00E22DF2">
        <w:trPr>
          <w:trHeight w:val="147"/>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Иные бюджетные ассигнования</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8010020500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800</w:t>
            </w:r>
          </w:p>
        </w:tc>
        <w:tc>
          <w:tcPr>
            <w:tcW w:w="1086" w:type="dxa"/>
          </w:tcPr>
          <w:p w:rsidR="00E22DF2" w:rsidRPr="00E22DF2" w:rsidRDefault="00E22DF2" w:rsidP="001A35FC">
            <w:pPr>
              <w:jc w:val="center"/>
              <w:rPr>
                <w:bCs/>
                <w:iCs/>
                <w:sz w:val="18"/>
                <w:szCs w:val="18"/>
              </w:rPr>
            </w:pPr>
            <w:r w:rsidRPr="00E22DF2">
              <w:rPr>
                <w:bCs/>
                <w:iCs/>
                <w:sz w:val="18"/>
                <w:szCs w:val="18"/>
              </w:rPr>
              <w:t>5, 000</w:t>
            </w:r>
          </w:p>
        </w:tc>
        <w:tc>
          <w:tcPr>
            <w:tcW w:w="1087" w:type="dxa"/>
          </w:tcPr>
          <w:p w:rsidR="00E22DF2" w:rsidRPr="00E22DF2" w:rsidRDefault="00E22DF2" w:rsidP="001A35FC">
            <w:pPr>
              <w:jc w:val="center"/>
              <w:rPr>
                <w:bCs/>
                <w:iCs/>
                <w:sz w:val="18"/>
                <w:szCs w:val="18"/>
              </w:rPr>
            </w:pPr>
            <w:r w:rsidRPr="00E22DF2">
              <w:rPr>
                <w:bCs/>
                <w:iCs/>
                <w:sz w:val="18"/>
                <w:szCs w:val="18"/>
              </w:rPr>
              <w:t>1, 513</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1, 000</w:t>
            </w:r>
          </w:p>
        </w:tc>
      </w:tr>
      <w:tr w:rsidR="00E22DF2" w:rsidRPr="00E22DF2" w:rsidTr="00E22DF2">
        <w:trPr>
          <w:trHeight w:val="16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Резервные средства</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8010020500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870</w:t>
            </w:r>
          </w:p>
        </w:tc>
        <w:tc>
          <w:tcPr>
            <w:tcW w:w="1086" w:type="dxa"/>
          </w:tcPr>
          <w:p w:rsidR="00E22DF2" w:rsidRPr="00E22DF2" w:rsidRDefault="00E22DF2" w:rsidP="001A35FC">
            <w:pPr>
              <w:jc w:val="center"/>
              <w:rPr>
                <w:bCs/>
                <w:iCs/>
                <w:sz w:val="18"/>
                <w:szCs w:val="18"/>
              </w:rPr>
            </w:pPr>
            <w:r w:rsidRPr="00E22DF2">
              <w:rPr>
                <w:bCs/>
                <w:iCs/>
                <w:sz w:val="18"/>
                <w:szCs w:val="18"/>
              </w:rPr>
              <w:t>5, 000</w:t>
            </w:r>
          </w:p>
        </w:tc>
        <w:tc>
          <w:tcPr>
            <w:tcW w:w="1087" w:type="dxa"/>
          </w:tcPr>
          <w:p w:rsidR="00E22DF2" w:rsidRPr="00E22DF2" w:rsidRDefault="00E22DF2" w:rsidP="001A35FC">
            <w:pPr>
              <w:jc w:val="center"/>
              <w:rPr>
                <w:bCs/>
                <w:iCs/>
                <w:sz w:val="18"/>
                <w:szCs w:val="18"/>
              </w:rPr>
            </w:pPr>
            <w:r w:rsidRPr="00E22DF2">
              <w:rPr>
                <w:bCs/>
                <w:iCs/>
                <w:sz w:val="18"/>
                <w:szCs w:val="18"/>
              </w:rPr>
              <w:t>1, 513</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1, 000</w:t>
            </w:r>
          </w:p>
        </w:tc>
      </w:tr>
      <w:tr w:rsidR="00E22DF2" w:rsidRPr="00E22DF2" w:rsidTr="00E22DF2">
        <w:trPr>
          <w:trHeight w:val="18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Другие общегосударственные вопросы</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13</w:t>
            </w:r>
          </w:p>
        </w:tc>
        <w:tc>
          <w:tcPr>
            <w:tcW w:w="1134" w:type="dxa"/>
            <w:shd w:val="clear" w:color="auto" w:fill="auto"/>
          </w:tcPr>
          <w:p w:rsidR="00E22DF2" w:rsidRPr="00E22DF2" w:rsidRDefault="00E22DF2" w:rsidP="001A35FC">
            <w:pPr>
              <w:jc w:val="center"/>
              <w:rPr>
                <w:bCs/>
                <w:iCs/>
                <w:sz w:val="18"/>
                <w:szCs w:val="18"/>
              </w:rPr>
            </w:pP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160,000</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0300000000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160,000</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0330000000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160,000</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0330300000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160,000</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0330364440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160,000</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Закупка товаров, работ и услуг для обеспечения государственных (муниципальных) нужд</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0330364440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200</w:t>
            </w:r>
          </w:p>
        </w:tc>
        <w:tc>
          <w:tcPr>
            <w:tcW w:w="1086" w:type="dxa"/>
          </w:tcPr>
          <w:p w:rsidR="00E22DF2" w:rsidRPr="00E22DF2" w:rsidRDefault="00E22DF2" w:rsidP="001A35FC">
            <w:pPr>
              <w:jc w:val="center"/>
              <w:rPr>
                <w:bCs/>
                <w:iCs/>
                <w:sz w:val="18"/>
                <w:szCs w:val="18"/>
              </w:rPr>
            </w:pPr>
            <w:r w:rsidRPr="00E22DF2">
              <w:rPr>
                <w:bCs/>
                <w:iCs/>
                <w:sz w:val="18"/>
                <w:szCs w:val="18"/>
              </w:rPr>
              <w:t>160,000</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Иные закупки товаров, работ и услуг для обеспечения государственных (муниципальных) нужд</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0330364440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240</w:t>
            </w:r>
          </w:p>
        </w:tc>
        <w:tc>
          <w:tcPr>
            <w:tcW w:w="1086" w:type="dxa"/>
          </w:tcPr>
          <w:p w:rsidR="00E22DF2" w:rsidRPr="00E22DF2" w:rsidRDefault="00E22DF2" w:rsidP="001A35FC">
            <w:pPr>
              <w:jc w:val="center"/>
              <w:rPr>
                <w:bCs/>
                <w:iCs/>
                <w:sz w:val="18"/>
                <w:szCs w:val="18"/>
              </w:rPr>
            </w:pPr>
            <w:r w:rsidRPr="00E22DF2">
              <w:rPr>
                <w:bCs/>
                <w:iCs/>
                <w:sz w:val="18"/>
                <w:szCs w:val="18"/>
              </w:rPr>
              <w:t>160,000</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1A35FC">
        <w:trPr>
          <w:trHeight w:val="138"/>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НАЦИОНАЛЬНАЯ ОБОРОНА</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02</w:t>
            </w:r>
          </w:p>
        </w:tc>
        <w:tc>
          <w:tcPr>
            <w:tcW w:w="426" w:type="dxa"/>
            <w:shd w:val="clear" w:color="auto" w:fill="auto"/>
          </w:tcPr>
          <w:p w:rsidR="00E22DF2" w:rsidRPr="00E22DF2" w:rsidRDefault="00E22DF2" w:rsidP="001A35FC">
            <w:pPr>
              <w:jc w:val="center"/>
              <w:rPr>
                <w:bCs/>
                <w:iCs/>
                <w:sz w:val="18"/>
                <w:szCs w:val="18"/>
              </w:rPr>
            </w:pPr>
          </w:p>
        </w:tc>
        <w:tc>
          <w:tcPr>
            <w:tcW w:w="1134" w:type="dxa"/>
            <w:shd w:val="clear" w:color="auto" w:fill="auto"/>
          </w:tcPr>
          <w:p w:rsidR="00E22DF2" w:rsidRPr="00E22DF2" w:rsidRDefault="00E22DF2" w:rsidP="001A35FC">
            <w:pPr>
              <w:jc w:val="center"/>
              <w:rPr>
                <w:bCs/>
                <w:iCs/>
                <w:sz w:val="18"/>
                <w:szCs w:val="18"/>
              </w:rPr>
            </w:pP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80 ,900</w:t>
            </w:r>
          </w:p>
        </w:tc>
        <w:tc>
          <w:tcPr>
            <w:tcW w:w="1087" w:type="dxa"/>
          </w:tcPr>
          <w:p w:rsidR="00E22DF2" w:rsidRPr="00E22DF2" w:rsidRDefault="00E22DF2" w:rsidP="001A35FC">
            <w:pPr>
              <w:jc w:val="center"/>
              <w:rPr>
                <w:bCs/>
                <w:iCs/>
                <w:sz w:val="18"/>
                <w:szCs w:val="18"/>
              </w:rPr>
            </w:pPr>
            <w:r w:rsidRPr="00E22DF2">
              <w:rPr>
                <w:bCs/>
                <w:iCs/>
                <w:sz w:val="18"/>
                <w:szCs w:val="18"/>
              </w:rPr>
              <w:t>81, 500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84, 600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Мобилизационная и вневойсковая подготовка</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02</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80 ,900</w:t>
            </w:r>
          </w:p>
        </w:tc>
        <w:tc>
          <w:tcPr>
            <w:tcW w:w="1087" w:type="dxa"/>
          </w:tcPr>
          <w:p w:rsidR="00E22DF2" w:rsidRPr="00E22DF2" w:rsidRDefault="00E22DF2" w:rsidP="001A35FC">
            <w:pPr>
              <w:jc w:val="center"/>
              <w:rPr>
                <w:bCs/>
                <w:iCs/>
                <w:sz w:val="18"/>
                <w:szCs w:val="18"/>
              </w:rPr>
            </w:pPr>
            <w:r w:rsidRPr="00E22DF2">
              <w:rPr>
                <w:bCs/>
                <w:iCs/>
                <w:sz w:val="18"/>
                <w:szCs w:val="18"/>
              </w:rPr>
              <w:t>81, 500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84, 600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02</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0100000000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80 ,900</w:t>
            </w:r>
          </w:p>
        </w:tc>
        <w:tc>
          <w:tcPr>
            <w:tcW w:w="1087" w:type="dxa"/>
          </w:tcPr>
          <w:p w:rsidR="00E22DF2" w:rsidRPr="00E22DF2" w:rsidRDefault="00E22DF2" w:rsidP="001A35FC">
            <w:pPr>
              <w:jc w:val="center"/>
              <w:rPr>
                <w:bCs/>
                <w:iCs/>
                <w:sz w:val="18"/>
                <w:szCs w:val="18"/>
              </w:rPr>
            </w:pPr>
            <w:r w:rsidRPr="00E22DF2">
              <w:rPr>
                <w:bCs/>
                <w:iCs/>
                <w:sz w:val="18"/>
                <w:szCs w:val="18"/>
              </w:rPr>
              <w:t>81, 500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84, 600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02</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0110000000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80 ,900</w:t>
            </w:r>
          </w:p>
        </w:tc>
        <w:tc>
          <w:tcPr>
            <w:tcW w:w="1087" w:type="dxa"/>
          </w:tcPr>
          <w:p w:rsidR="00E22DF2" w:rsidRPr="00E22DF2" w:rsidRDefault="00E22DF2" w:rsidP="001A35FC">
            <w:pPr>
              <w:jc w:val="center"/>
              <w:rPr>
                <w:bCs/>
                <w:iCs/>
                <w:sz w:val="18"/>
                <w:szCs w:val="18"/>
              </w:rPr>
            </w:pPr>
            <w:r w:rsidRPr="00E22DF2">
              <w:rPr>
                <w:bCs/>
                <w:iCs/>
                <w:sz w:val="18"/>
                <w:szCs w:val="18"/>
              </w:rPr>
              <w:t>81, 500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84, 600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02</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0110100000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80 ,900</w:t>
            </w:r>
          </w:p>
        </w:tc>
        <w:tc>
          <w:tcPr>
            <w:tcW w:w="1087" w:type="dxa"/>
          </w:tcPr>
          <w:p w:rsidR="00E22DF2" w:rsidRPr="00E22DF2" w:rsidRDefault="00E22DF2" w:rsidP="001A35FC">
            <w:pPr>
              <w:jc w:val="center"/>
              <w:rPr>
                <w:bCs/>
                <w:iCs/>
                <w:sz w:val="18"/>
                <w:szCs w:val="18"/>
              </w:rPr>
            </w:pPr>
            <w:r w:rsidRPr="00E22DF2">
              <w:rPr>
                <w:bCs/>
                <w:iCs/>
                <w:sz w:val="18"/>
                <w:szCs w:val="18"/>
              </w:rPr>
              <w:t>81, 500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84, 600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Осуществление переданных полномочий по первичному воинскому учету на территории поселения</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02</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0110151180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80 ,900</w:t>
            </w:r>
          </w:p>
        </w:tc>
        <w:tc>
          <w:tcPr>
            <w:tcW w:w="1087" w:type="dxa"/>
          </w:tcPr>
          <w:p w:rsidR="00E22DF2" w:rsidRPr="00E22DF2" w:rsidRDefault="00E22DF2" w:rsidP="001A35FC">
            <w:pPr>
              <w:jc w:val="center"/>
              <w:rPr>
                <w:bCs/>
                <w:iCs/>
                <w:sz w:val="18"/>
                <w:szCs w:val="18"/>
              </w:rPr>
            </w:pPr>
            <w:r w:rsidRPr="00E22DF2">
              <w:rPr>
                <w:bCs/>
                <w:iCs/>
                <w:sz w:val="18"/>
                <w:szCs w:val="18"/>
              </w:rPr>
              <w:t>81, 500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84, 600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02</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0110151180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100</w:t>
            </w:r>
          </w:p>
        </w:tc>
        <w:tc>
          <w:tcPr>
            <w:tcW w:w="1086" w:type="dxa"/>
          </w:tcPr>
          <w:p w:rsidR="00E22DF2" w:rsidRPr="00E22DF2" w:rsidRDefault="00E22DF2" w:rsidP="001A35FC">
            <w:pPr>
              <w:jc w:val="center"/>
              <w:rPr>
                <w:bCs/>
                <w:iCs/>
                <w:sz w:val="18"/>
                <w:szCs w:val="18"/>
              </w:rPr>
            </w:pPr>
            <w:r w:rsidRPr="00E22DF2">
              <w:rPr>
                <w:bCs/>
                <w:iCs/>
                <w:sz w:val="18"/>
                <w:szCs w:val="18"/>
              </w:rPr>
              <w:t>80 ,900</w:t>
            </w:r>
          </w:p>
        </w:tc>
        <w:tc>
          <w:tcPr>
            <w:tcW w:w="1087" w:type="dxa"/>
          </w:tcPr>
          <w:p w:rsidR="00E22DF2" w:rsidRPr="00E22DF2" w:rsidRDefault="00E22DF2" w:rsidP="001A35FC">
            <w:pPr>
              <w:jc w:val="center"/>
              <w:rPr>
                <w:bCs/>
                <w:iCs/>
                <w:sz w:val="18"/>
                <w:szCs w:val="18"/>
              </w:rPr>
            </w:pPr>
            <w:r w:rsidRPr="00E22DF2">
              <w:rPr>
                <w:bCs/>
                <w:iCs/>
                <w:sz w:val="18"/>
                <w:szCs w:val="18"/>
              </w:rPr>
              <w:t>81, 500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84, 600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Расходы на выплаты персоналу государственных (муниципальных) органов</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02</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0110151180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120</w:t>
            </w:r>
          </w:p>
        </w:tc>
        <w:tc>
          <w:tcPr>
            <w:tcW w:w="1086" w:type="dxa"/>
          </w:tcPr>
          <w:p w:rsidR="00E22DF2" w:rsidRPr="00E22DF2" w:rsidRDefault="00E22DF2" w:rsidP="001A35FC">
            <w:pPr>
              <w:jc w:val="center"/>
              <w:rPr>
                <w:bCs/>
                <w:iCs/>
                <w:sz w:val="18"/>
                <w:szCs w:val="18"/>
              </w:rPr>
            </w:pPr>
            <w:r w:rsidRPr="00E22DF2">
              <w:rPr>
                <w:bCs/>
                <w:iCs/>
                <w:sz w:val="18"/>
                <w:szCs w:val="18"/>
              </w:rPr>
              <w:t>80 ,900</w:t>
            </w:r>
          </w:p>
        </w:tc>
        <w:tc>
          <w:tcPr>
            <w:tcW w:w="1087" w:type="dxa"/>
          </w:tcPr>
          <w:p w:rsidR="00E22DF2" w:rsidRPr="00E22DF2" w:rsidRDefault="00E22DF2" w:rsidP="001A35FC">
            <w:pPr>
              <w:jc w:val="center"/>
              <w:rPr>
                <w:bCs/>
                <w:iCs/>
                <w:sz w:val="18"/>
                <w:szCs w:val="18"/>
              </w:rPr>
            </w:pPr>
            <w:r w:rsidRPr="00E22DF2">
              <w:rPr>
                <w:bCs/>
                <w:iCs/>
                <w:sz w:val="18"/>
                <w:szCs w:val="18"/>
              </w:rPr>
              <w:t>81, 500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84, 600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НАЦИОНАЛЬНАЯ БЕЗОПАСНОСТЬ И ПРАВООХРАНИТЕЛЬНАЯ ДЕЯТЕЛЬНОСТЬ</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426" w:type="dxa"/>
            <w:shd w:val="clear" w:color="auto" w:fill="auto"/>
          </w:tcPr>
          <w:p w:rsidR="00E22DF2" w:rsidRPr="00E22DF2" w:rsidRDefault="00E22DF2" w:rsidP="001A35FC">
            <w:pPr>
              <w:jc w:val="center"/>
              <w:rPr>
                <w:bCs/>
                <w:iCs/>
                <w:sz w:val="18"/>
                <w:szCs w:val="18"/>
              </w:rPr>
            </w:pPr>
          </w:p>
        </w:tc>
        <w:tc>
          <w:tcPr>
            <w:tcW w:w="1134" w:type="dxa"/>
            <w:shd w:val="clear" w:color="auto" w:fill="auto"/>
          </w:tcPr>
          <w:p w:rsidR="00E22DF2" w:rsidRPr="00E22DF2" w:rsidRDefault="00E22DF2" w:rsidP="001A35FC">
            <w:pPr>
              <w:jc w:val="center"/>
              <w:rPr>
                <w:bCs/>
                <w:iCs/>
                <w:sz w:val="18"/>
                <w:szCs w:val="18"/>
              </w:rPr>
            </w:pP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442, 603</w:t>
            </w:r>
          </w:p>
        </w:tc>
        <w:tc>
          <w:tcPr>
            <w:tcW w:w="1087" w:type="dxa"/>
          </w:tcPr>
          <w:p w:rsidR="00E22DF2" w:rsidRPr="00E22DF2" w:rsidRDefault="00E22DF2" w:rsidP="001A35FC">
            <w:pPr>
              <w:jc w:val="center"/>
              <w:rPr>
                <w:bCs/>
                <w:iCs/>
                <w:sz w:val="18"/>
                <w:szCs w:val="18"/>
              </w:rPr>
            </w:pPr>
            <w:r w:rsidRPr="00E22DF2">
              <w:rPr>
                <w:bCs/>
                <w:iCs/>
                <w:sz w:val="18"/>
                <w:szCs w:val="18"/>
              </w:rPr>
              <w:t>442, 603</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442, 603</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Обеспечение пожарной безопасности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10</w:t>
            </w:r>
          </w:p>
        </w:tc>
        <w:tc>
          <w:tcPr>
            <w:tcW w:w="1134" w:type="dxa"/>
            <w:shd w:val="clear" w:color="auto" w:fill="auto"/>
          </w:tcPr>
          <w:p w:rsidR="00E22DF2" w:rsidRPr="00E22DF2" w:rsidRDefault="00E22DF2" w:rsidP="001A35FC">
            <w:pPr>
              <w:jc w:val="center"/>
              <w:rPr>
                <w:bCs/>
                <w:iCs/>
                <w:sz w:val="18"/>
                <w:szCs w:val="18"/>
              </w:rPr>
            </w:pP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442, 603</w:t>
            </w:r>
          </w:p>
        </w:tc>
        <w:tc>
          <w:tcPr>
            <w:tcW w:w="1087" w:type="dxa"/>
          </w:tcPr>
          <w:p w:rsidR="00E22DF2" w:rsidRPr="00E22DF2" w:rsidRDefault="00E22DF2" w:rsidP="001A35FC">
            <w:pPr>
              <w:jc w:val="center"/>
              <w:rPr>
                <w:bCs/>
                <w:iCs/>
                <w:sz w:val="18"/>
                <w:szCs w:val="18"/>
              </w:rPr>
            </w:pPr>
            <w:r w:rsidRPr="00E22DF2">
              <w:rPr>
                <w:bCs/>
                <w:iCs/>
                <w:sz w:val="18"/>
                <w:szCs w:val="18"/>
              </w:rPr>
              <w:t>442, 603</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442, 603</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10</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0500000000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442, 603</w:t>
            </w:r>
          </w:p>
        </w:tc>
        <w:tc>
          <w:tcPr>
            <w:tcW w:w="1087" w:type="dxa"/>
          </w:tcPr>
          <w:p w:rsidR="00E22DF2" w:rsidRPr="00E22DF2" w:rsidRDefault="00E22DF2" w:rsidP="001A35FC">
            <w:pPr>
              <w:jc w:val="center"/>
              <w:rPr>
                <w:bCs/>
                <w:iCs/>
                <w:sz w:val="18"/>
                <w:szCs w:val="18"/>
              </w:rPr>
            </w:pPr>
            <w:r w:rsidRPr="00E22DF2">
              <w:rPr>
                <w:bCs/>
                <w:iCs/>
                <w:sz w:val="18"/>
                <w:szCs w:val="18"/>
              </w:rPr>
              <w:t>442, 603</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442, 603</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Основное мероприятие «Защита населения и территории поселения от пожаров и чрезвычайных ситуаций»</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10</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0500100000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442, 603</w:t>
            </w:r>
          </w:p>
        </w:tc>
        <w:tc>
          <w:tcPr>
            <w:tcW w:w="1087" w:type="dxa"/>
          </w:tcPr>
          <w:p w:rsidR="00E22DF2" w:rsidRPr="00E22DF2" w:rsidRDefault="00E22DF2" w:rsidP="001A35FC">
            <w:pPr>
              <w:jc w:val="center"/>
              <w:rPr>
                <w:bCs/>
                <w:iCs/>
                <w:sz w:val="18"/>
                <w:szCs w:val="18"/>
              </w:rPr>
            </w:pPr>
            <w:r w:rsidRPr="00E22DF2">
              <w:rPr>
                <w:bCs/>
                <w:iCs/>
                <w:sz w:val="18"/>
                <w:szCs w:val="18"/>
              </w:rPr>
              <w:t>442, 603</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442, 603</w:t>
            </w:r>
          </w:p>
        </w:tc>
      </w:tr>
      <w:tr w:rsidR="00E22DF2" w:rsidRPr="00E22DF2" w:rsidTr="00E22DF2">
        <w:trPr>
          <w:trHeight w:val="400"/>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Передача полномочий по обеспечению первичных мер пожарной безопасности в границах населенных пунктов</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10</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0500164720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442, 603</w:t>
            </w:r>
          </w:p>
        </w:tc>
        <w:tc>
          <w:tcPr>
            <w:tcW w:w="1087" w:type="dxa"/>
          </w:tcPr>
          <w:p w:rsidR="00E22DF2" w:rsidRPr="00E22DF2" w:rsidRDefault="00E22DF2" w:rsidP="001A35FC">
            <w:pPr>
              <w:jc w:val="center"/>
              <w:rPr>
                <w:bCs/>
                <w:iCs/>
                <w:sz w:val="18"/>
                <w:szCs w:val="18"/>
              </w:rPr>
            </w:pPr>
            <w:r w:rsidRPr="00E22DF2">
              <w:rPr>
                <w:bCs/>
                <w:iCs/>
                <w:sz w:val="18"/>
                <w:szCs w:val="18"/>
              </w:rPr>
              <w:t>442, 603</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442, 603</w:t>
            </w:r>
          </w:p>
        </w:tc>
      </w:tr>
      <w:tr w:rsidR="00E22DF2" w:rsidRPr="00E22DF2" w:rsidTr="00E22DF2">
        <w:trPr>
          <w:trHeight w:hRule="exact" w:val="184"/>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Межбюджетные трансферты</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10</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0500164720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500</w:t>
            </w:r>
          </w:p>
        </w:tc>
        <w:tc>
          <w:tcPr>
            <w:tcW w:w="1086" w:type="dxa"/>
          </w:tcPr>
          <w:p w:rsidR="00E22DF2" w:rsidRPr="00E22DF2" w:rsidRDefault="00E22DF2" w:rsidP="001A35FC">
            <w:pPr>
              <w:jc w:val="center"/>
              <w:rPr>
                <w:bCs/>
                <w:iCs/>
                <w:sz w:val="18"/>
                <w:szCs w:val="18"/>
              </w:rPr>
            </w:pPr>
            <w:r w:rsidRPr="00E22DF2">
              <w:rPr>
                <w:bCs/>
                <w:iCs/>
                <w:sz w:val="18"/>
                <w:szCs w:val="18"/>
              </w:rPr>
              <w:t>442, 603</w:t>
            </w:r>
          </w:p>
        </w:tc>
        <w:tc>
          <w:tcPr>
            <w:tcW w:w="1087" w:type="dxa"/>
          </w:tcPr>
          <w:p w:rsidR="00E22DF2" w:rsidRPr="00E22DF2" w:rsidRDefault="00E22DF2" w:rsidP="001A35FC">
            <w:pPr>
              <w:jc w:val="center"/>
              <w:rPr>
                <w:bCs/>
                <w:iCs/>
                <w:sz w:val="18"/>
                <w:szCs w:val="18"/>
              </w:rPr>
            </w:pPr>
            <w:r w:rsidRPr="00E22DF2">
              <w:rPr>
                <w:bCs/>
                <w:iCs/>
                <w:sz w:val="18"/>
                <w:szCs w:val="18"/>
              </w:rPr>
              <w:t>442, 603</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442, 603</w:t>
            </w:r>
          </w:p>
        </w:tc>
      </w:tr>
      <w:tr w:rsidR="00E22DF2" w:rsidRPr="00E22DF2" w:rsidTr="00E22DF2">
        <w:trPr>
          <w:trHeight w:val="111"/>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Иные межбюджетные трансферты</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10</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0500164720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540</w:t>
            </w:r>
          </w:p>
        </w:tc>
        <w:tc>
          <w:tcPr>
            <w:tcW w:w="1086" w:type="dxa"/>
          </w:tcPr>
          <w:p w:rsidR="00E22DF2" w:rsidRPr="00E22DF2" w:rsidRDefault="00E22DF2" w:rsidP="001A35FC">
            <w:pPr>
              <w:jc w:val="center"/>
              <w:rPr>
                <w:bCs/>
                <w:iCs/>
                <w:sz w:val="18"/>
                <w:szCs w:val="18"/>
              </w:rPr>
            </w:pPr>
            <w:r w:rsidRPr="00E22DF2">
              <w:rPr>
                <w:bCs/>
                <w:iCs/>
                <w:sz w:val="18"/>
                <w:szCs w:val="18"/>
              </w:rPr>
              <w:t>442, 603</w:t>
            </w:r>
          </w:p>
        </w:tc>
        <w:tc>
          <w:tcPr>
            <w:tcW w:w="1087" w:type="dxa"/>
          </w:tcPr>
          <w:p w:rsidR="00E22DF2" w:rsidRPr="00E22DF2" w:rsidRDefault="00E22DF2" w:rsidP="001A35FC">
            <w:pPr>
              <w:jc w:val="center"/>
              <w:rPr>
                <w:bCs/>
                <w:iCs/>
                <w:sz w:val="18"/>
                <w:szCs w:val="18"/>
              </w:rPr>
            </w:pPr>
            <w:r w:rsidRPr="00E22DF2">
              <w:rPr>
                <w:bCs/>
                <w:iCs/>
                <w:sz w:val="18"/>
                <w:szCs w:val="18"/>
              </w:rPr>
              <w:t>442, 603</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442, 603</w:t>
            </w:r>
          </w:p>
        </w:tc>
      </w:tr>
      <w:tr w:rsidR="00E22DF2" w:rsidRPr="00E22DF2" w:rsidTr="00E22DF2">
        <w:trPr>
          <w:trHeight w:hRule="exact" w:val="204"/>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НАЦИОНАЛЬНАЯ ЭКОНОМИКА</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426" w:type="dxa"/>
            <w:shd w:val="clear" w:color="auto" w:fill="auto"/>
          </w:tcPr>
          <w:p w:rsidR="00E22DF2" w:rsidRPr="00E22DF2" w:rsidRDefault="00E22DF2" w:rsidP="001A35FC">
            <w:pPr>
              <w:jc w:val="center"/>
              <w:rPr>
                <w:bCs/>
                <w:iCs/>
                <w:sz w:val="18"/>
                <w:szCs w:val="18"/>
              </w:rPr>
            </w:pPr>
          </w:p>
        </w:tc>
        <w:tc>
          <w:tcPr>
            <w:tcW w:w="1134" w:type="dxa"/>
            <w:shd w:val="clear" w:color="auto" w:fill="auto"/>
          </w:tcPr>
          <w:p w:rsidR="00E22DF2" w:rsidRPr="00E22DF2" w:rsidRDefault="00E22DF2" w:rsidP="001A35FC">
            <w:pPr>
              <w:jc w:val="center"/>
              <w:rPr>
                <w:bCs/>
                <w:iCs/>
                <w:sz w:val="18"/>
                <w:szCs w:val="18"/>
              </w:rPr>
            </w:pP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738,060-85</w:t>
            </w:r>
          </w:p>
        </w:tc>
        <w:tc>
          <w:tcPr>
            <w:tcW w:w="1087" w:type="dxa"/>
          </w:tcPr>
          <w:p w:rsidR="00E22DF2" w:rsidRPr="00E22DF2" w:rsidRDefault="00E22DF2" w:rsidP="001A35FC">
            <w:pPr>
              <w:jc w:val="center"/>
              <w:rPr>
                <w:bCs/>
                <w:iCs/>
                <w:sz w:val="18"/>
                <w:szCs w:val="18"/>
              </w:rPr>
            </w:pPr>
            <w:r w:rsidRPr="00E22DF2">
              <w:rPr>
                <w:bCs/>
                <w:iCs/>
                <w:sz w:val="18"/>
                <w:szCs w:val="18"/>
              </w:rPr>
              <w:t>415, 000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415, 000</w:t>
            </w:r>
          </w:p>
        </w:tc>
      </w:tr>
      <w:tr w:rsidR="00E22DF2" w:rsidRPr="00E22DF2" w:rsidTr="001A35FC">
        <w:trPr>
          <w:trHeight w:val="19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Дорожное хозяйство (дорожные фонды)</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09</w:t>
            </w:r>
          </w:p>
        </w:tc>
        <w:tc>
          <w:tcPr>
            <w:tcW w:w="1134" w:type="dxa"/>
            <w:shd w:val="clear" w:color="auto" w:fill="auto"/>
          </w:tcPr>
          <w:p w:rsidR="00E22DF2" w:rsidRPr="00E22DF2" w:rsidRDefault="00E22DF2" w:rsidP="001A35FC">
            <w:pPr>
              <w:jc w:val="center"/>
              <w:rPr>
                <w:bCs/>
                <w:iCs/>
                <w:sz w:val="18"/>
                <w:szCs w:val="18"/>
              </w:rPr>
            </w:pP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738,060-85</w:t>
            </w:r>
          </w:p>
        </w:tc>
        <w:tc>
          <w:tcPr>
            <w:tcW w:w="1087" w:type="dxa"/>
          </w:tcPr>
          <w:p w:rsidR="00E22DF2" w:rsidRPr="00E22DF2" w:rsidRDefault="00E22DF2" w:rsidP="001A35FC">
            <w:pPr>
              <w:jc w:val="center"/>
              <w:rPr>
                <w:bCs/>
                <w:iCs/>
                <w:sz w:val="18"/>
                <w:szCs w:val="18"/>
              </w:rPr>
            </w:pPr>
            <w:r w:rsidRPr="00E22DF2">
              <w:rPr>
                <w:bCs/>
                <w:iCs/>
                <w:sz w:val="18"/>
                <w:szCs w:val="18"/>
              </w:rPr>
              <w:t>415, 000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415, 000</w:t>
            </w:r>
          </w:p>
        </w:tc>
      </w:tr>
      <w:tr w:rsidR="00E22DF2" w:rsidRPr="00E22DF2" w:rsidTr="00E22DF2">
        <w:trPr>
          <w:trHeight w:val="268"/>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09</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0300000000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738,060-85</w:t>
            </w:r>
          </w:p>
        </w:tc>
        <w:tc>
          <w:tcPr>
            <w:tcW w:w="1087" w:type="dxa"/>
          </w:tcPr>
          <w:p w:rsidR="00E22DF2" w:rsidRPr="00E22DF2" w:rsidRDefault="00E22DF2" w:rsidP="001A35FC">
            <w:pPr>
              <w:jc w:val="center"/>
              <w:rPr>
                <w:bCs/>
                <w:iCs/>
                <w:sz w:val="18"/>
                <w:szCs w:val="18"/>
              </w:rPr>
            </w:pPr>
            <w:r w:rsidRPr="00E22DF2">
              <w:rPr>
                <w:bCs/>
                <w:iCs/>
                <w:sz w:val="18"/>
                <w:szCs w:val="18"/>
              </w:rPr>
              <w:t>415, 000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415, 000</w:t>
            </w:r>
          </w:p>
        </w:tc>
      </w:tr>
      <w:tr w:rsidR="00E22DF2" w:rsidRPr="00E22DF2" w:rsidTr="00E22DF2">
        <w:trPr>
          <w:trHeight w:val="25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09</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0310000000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738,060-85</w:t>
            </w:r>
          </w:p>
        </w:tc>
        <w:tc>
          <w:tcPr>
            <w:tcW w:w="1087" w:type="dxa"/>
          </w:tcPr>
          <w:p w:rsidR="00E22DF2" w:rsidRPr="00E22DF2" w:rsidRDefault="00E22DF2" w:rsidP="001A35FC">
            <w:pPr>
              <w:jc w:val="center"/>
              <w:rPr>
                <w:bCs/>
                <w:iCs/>
                <w:sz w:val="18"/>
                <w:szCs w:val="18"/>
              </w:rPr>
            </w:pPr>
            <w:r w:rsidRPr="00E22DF2">
              <w:rPr>
                <w:bCs/>
                <w:iCs/>
                <w:sz w:val="18"/>
                <w:szCs w:val="18"/>
              </w:rPr>
              <w:t>415, 000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415, 000</w:t>
            </w:r>
          </w:p>
        </w:tc>
      </w:tr>
      <w:tr w:rsidR="00E22DF2" w:rsidRPr="00E22DF2" w:rsidTr="00E22DF2">
        <w:trPr>
          <w:trHeight w:val="420"/>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09</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0310100000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738,060-85</w:t>
            </w:r>
          </w:p>
        </w:tc>
        <w:tc>
          <w:tcPr>
            <w:tcW w:w="1087" w:type="dxa"/>
          </w:tcPr>
          <w:p w:rsidR="00E22DF2" w:rsidRPr="00E22DF2" w:rsidRDefault="00E22DF2" w:rsidP="001A35FC">
            <w:pPr>
              <w:jc w:val="center"/>
              <w:rPr>
                <w:bCs/>
                <w:iCs/>
                <w:sz w:val="18"/>
                <w:szCs w:val="18"/>
              </w:rPr>
            </w:pPr>
            <w:r w:rsidRPr="00E22DF2">
              <w:rPr>
                <w:bCs/>
                <w:iCs/>
                <w:sz w:val="18"/>
                <w:szCs w:val="18"/>
              </w:rPr>
              <w:t>415, 000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415, 000</w:t>
            </w:r>
          </w:p>
        </w:tc>
      </w:tr>
      <w:tr w:rsidR="00E22DF2" w:rsidRPr="00E22DF2" w:rsidTr="00E22DF2">
        <w:trPr>
          <w:trHeight w:val="420"/>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Содержание автомобильных дорог и искусственных сооружений на них</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09</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0310146010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310, 000</w:t>
            </w:r>
          </w:p>
        </w:tc>
        <w:tc>
          <w:tcPr>
            <w:tcW w:w="1087" w:type="dxa"/>
          </w:tcPr>
          <w:p w:rsidR="00E22DF2" w:rsidRPr="00E22DF2" w:rsidRDefault="00E22DF2" w:rsidP="001A35FC">
            <w:pPr>
              <w:jc w:val="center"/>
              <w:rPr>
                <w:bCs/>
                <w:iCs/>
                <w:sz w:val="18"/>
                <w:szCs w:val="18"/>
              </w:rPr>
            </w:pPr>
            <w:r w:rsidRPr="00E22DF2">
              <w:rPr>
                <w:bCs/>
                <w:iCs/>
                <w:sz w:val="18"/>
                <w:szCs w:val="18"/>
              </w:rPr>
              <w:t>310, 000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310, 000</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Закупка товаров, работ и услуг для обеспечения государственных (муниципальных) нужд</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09</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0310146010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200</w:t>
            </w:r>
          </w:p>
        </w:tc>
        <w:tc>
          <w:tcPr>
            <w:tcW w:w="1086" w:type="dxa"/>
          </w:tcPr>
          <w:p w:rsidR="00E22DF2" w:rsidRPr="00E22DF2" w:rsidRDefault="00E22DF2" w:rsidP="001A35FC">
            <w:pPr>
              <w:jc w:val="center"/>
              <w:rPr>
                <w:bCs/>
                <w:iCs/>
                <w:sz w:val="18"/>
                <w:szCs w:val="18"/>
              </w:rPr>
            </w:pPr>
            <w:r w:rsidRPr="00E22DF2">
              <w:rPr>
                <w:bCs/>
                <w:iCs/>
                <w:sz w:val="18"/>
                <w:szCs w:val="18"/>
              </w:rPr>
              <w:t>310, 000</w:t>
            </w:r>
          </w:p>
        </w:tc>
        <w:tc>
          <w:tcPr>
            <w:tcW w:w="1087" w:type="dxa"/>
          </w:tcPr>
          <w:p w:rsidR="00E22DF2" w:rsidRPr="00E22DF2" w:rsidRDefault="00E22DF2" w:rsidP="001A35FC">
            <w:pPr>
              <w:jc w:val="center"/>
              <w:rPr>
                <w:bCs/>
                <w:iCs/>
                <w:sz w:val="18"/>
                <w:szCs w:val="18"/>
              </w:rPr>
            </w:pPr>
            <w:r w:rsidRPr="00E22DF2">
              <w:rPr>
                <w:bCs/>
                <w:iCs/>
                <w:sz w:val="18"/>
                <w:szCs w:val="18"/>
              </w:rPr>
              <w:t>310, 000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310, 000</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Иные закупки товаров, работ и услуг для обеспечения государственных (муниципальных) нужд</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09</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0310146010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240</w:t>
            </w:r>
          </w:p>
        </w:tc>
        <w:tc>
          <w:tcPr>
            <w:tcW w:w="1086" w:type="dxa"/>
          </w:tcPr>
          <w:p w:rsidR="00E22DF2" w:rsidRPr="00E22DF2" w:rsidRDefault="00E22DF2" w:rsidP="001A35FC">
            <w:pPr>
              <w:jc w:val="center"/>
              <w:rPr>
                <w:bCs/>
                <w:iCs/>
                <w:sz w:val="18"/>
                <w:szCs w:val="18"/>
              </w:rPr>
            </w:pPr>
            <w:r w:rsidRPr="00E22DF2">
              <w:rPr>
                <w:bCs/>
                <w:iCs/>
                <w:sz w:val="18"/>
                <w:szCs w:val="18"/>
              </w:rPr>
              <w:t>310, 000</w:t>
            </w:r>
          </w:p>
        </w:tc>
        <w:tc>
          <w:tcPr>
            <w:tcW w:w="1087" w:type="dxa"/>
          </w:tcPr>
          <w:p w:rsidR="00E22DF2" w:rsidRPr="00E22DF2" w:rsidRDefault="00E22DF2" w:rsidP="001A35FC">
            <w:pPr>
              <w:jc w:val="center"/>
              <w:rPr>
                <w:bCs/>
                <w:iCs/>
                <w:sz w:val="18"/>
                <w:szCs w:val="18"/>
              </w:rPr>
            </w:pPr>
            <w:r w:rsidRPr="00E22DF2">
              <w:rPr>
                <w:bCs/>
                <w:iCs/>
                <w:sz w:val="18"/>
                <w:szCs w:val="18"/>
              </w:rPr>
              <w:t>310, 000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310, 000</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Капитальный ремонт и ремонт автомобильных дорог общего пользования местного значения в границах поселения</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09</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0310160200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428,060-85</w:t>
            </w:r>
          </w:p>
        </w:tc>
        <w:tc>
          <w:tcPr>
            <w:tcW w:w="1087" w:type="dxa"/>
          </w:tcPr>
          <w:p w:rsidR="00E22DF2" w:rsidRPr="00E22DF2" w:rsidRDefault="00E22DF2" w:rsidP="001A35FC">
            <w:pPr>
              <w:jc w:val="center"/>
              <w:rPr>
                <w:bCs/>
                <w:iCs/>
                <w:sz w:val="18"/>
                <w:szCs w:val="18"/>
              </w:rPr>
            </w:pPr>
            <w:r w:rsidRPr="00E22DF2">
              <w:rPr>
                <w:bCs/>
                <w:iCs/>
                <w:sz w:val="18"/>
                <w:szCs w:val="18"/>
              </w:rPr>
              <w:t>105, 000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105, 000</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Закупка товаров, работ и услуг для обеспечения государственных (муниципальных) нужд</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09</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0310160200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200</w:t>
            </w:r>
          </w:p>
        </w:tc>
        <w:tc>
          <w:tcPr>
            <w:tcW w:w="1086" w:type="dxa"/>
          </w:tcPr>
          <w:p w:rsidR="00E22DF2" w:rsidRPr="00E22DF2" w:rsidRDefault="00E22DF2" w:rsidP="001A35FC">
            <w:pPr>
              <w:jc w:val="center"/>
              <w:rPr>
                <w:bCs/>
                <w:iCs/>
                <w:sz w:val="18"/>
                <w:szCs w:val="18"/>
              </w:rPr>
            </w:pPr>
            <w:r w:rsidRPr="00E22DF2">
              <w:rPr>
                <w:bCs/>
                <w:iCs/>
                <w:sz w:val="18"/>
                <w:szCs w:val="18"/>
              </w:rPr>
              <w:t>428,060-85</w:t>
            </w:r>
          </w:p>
        </w:tc>
        <w:tc>
          <w:tcPr>
            <w:tcW w:w="1087" w:type="dxa"/>
          </w:tcPr>
          <w:p w:rsidR="00E22DF2" w:rsidRPr="00E22DF2" w:rsidRDefault="00E22DF2" w:rsidP="001A35FC">
            <w:pPr>
              <w:jc w:val="center"/>
              <w:rPr>
                <w:bCs/>
                <w:iCs/>
                <w:sz w:val="18"/>
                <w:szCs w:val="18"/>
              </w:rPr>
            </w:pPr>
            <w:r w:rsidRPr="00E22DF2">
              <w:rPr>
                <w:bCs/>
                <w:iCs/>
                <w:sz w:val="18"/>
                <w:szCs w:val="18"/>
              </w:rPr>
              <w:t>105, 000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105, 000</w:t>
            </w:r>
          </w:p>
        </w:tc>
      </w:tr>
      <w:tr w:rsidR="00E22DF2" w:rsidRPr="00E22DF2" w:rsidTr="001A35FC">
        <w:trPr>
          <w:trHeight w:val="268"/>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Иные закупки товаров, работ и услуг для обеспечения государственных (муниципальных) нужд</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04</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09</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0310160200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240</w:t>
            </w:r>
          </w:p>
        </w:tc>
        <w:tc>
          <w:tcPr>
            <w:tcW w:w="1086" w:type="dxa"/>
          </w:tcPr>
          <w:p w:rsidR="00E22DF2" w:rsidRPr="00E22DF2" w:rsidRDefault="00E22DF2" w:rsidP="001A35FC">
            <w:pPr>
              <w:jc w:val="center"/>
              <w:rPr>
                <w:bCs/>
                <w:iCs/>
                <w:sz w:val="18"/>
                <w:szCs w:val="18"/>
              </w:rPr>
            </w:pPr>
            <w:r w:rsidRPr="00E22DF2">
              <w:rPr>
                <w:bCs/>
                <w:iCs/>
                <w:sz w:val="18"/>
                <w:szCs w:val="18"/>
              </w:rPr>
              <w:t>428,060-85</w:t>
            </w:r>
          </w:p>
        </w:tc>
        <w:tc>
          <w:tcPr>
            <w:tcW w:w="1087" w:type="dxa"/>
          </w:tcPr>
          <w:p w:rsidR="00E22DF2" w:rsidRPr="00E22DF2" w:rsidRDefault="00E22DF2" w:rsidP="001A35FC">
            <w:pPr>
              <w:jc w:val="center"/>
              <w:rPr>
                <w:bCs/>
                <w:iCs/>
                <w:sz w:val="18"/>
                <w:szCs w:val="18"/>
              </w:rPr>
            </w:pPr>
            <w:r w:rsidRPr="00E22DF2">
              <w:rPr>
                <w:bCs/>
                <w:iCs/>
                <w:sz w:val="18"/>
                <w:szCs w:val="18"/>
              </w:rPr>
              <w:t>105, 000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105, 000</w:t>
            </w:r>
          </w:p>
        </w:tc>
      </w:tr>
      <w:tr w:rsidR="00E22DF2" w:rsidRPr="00E22DF2" w:rsidTr="00E22DF2">
        <w:trPr>
          <w:trHeight w:val="17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ЖИЛИЩНО-КОММУНАЛЬНОЕ ХОЗЯЙСТВО</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05</w:t>
            </w:r>
          </w:p>
        </w:tc>
        <w:tc>
          <w:tcPr>
            <w:tcW w:w="426" w:type="dxa"/>
            <w:shd w:val="clear" w:color="auto" w:fill="auto"/>
          </w:tcPr>
          <w:p w:rsidR="00E22DF2" w:rsidRPr="00E22DF2" w:rsidRDefault="00E22DF2" w:rsidP="001A35FC">
            <w:pPr>
              <w:jc w:val="center"/>
              <w:rPr>
                <w:bCs/>
                <w:iCs/>
                <w:sz w:val="18"/>
                <w:szCs w:val="18"/>
              </w:rPr>
            </w:pPr>
          </w:p>
        </w:tc>
        <w:tc>
          <w:tcPr>
            <w:tcW w:w="1134" w:type="dxa"/>
            <w:shd w:val="clear" w:color="auto" w:fill="auto"/>
          </w:tcPr>
          <w:p w:rsidR="00E22DF2" w:rsidRPr="00E22DF2" w:rsidRDefault="00E22DF2" w:rsidP="001A35FC">
            <w:pPr>
              <w:jc w:val="center"/>
              <w:rPr>
                <w:bCs/>
                <w:iCs/>
                <w:sz w:val="18"/>
                <w:szCs w:val="18"/>
              </w:rPr>
            </w:pP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298,010-14</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16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Благоустройство</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05</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298,010-14</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05</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0600000000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229,788</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05</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0600100000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229,788</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147"/>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Организация уличного освещения</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05</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0600160100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229, 788</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Закупка товаров, работ и услуг для обеспечения государственных (муниципальных) нужд</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05</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0600160100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200</w:t>
            </w:r>
          </w:p>
        </w:tc>
        <w:tc>
          <w:tcPr>
            <w:tcW w:w="1086" w:type="dxa"/>
          </w:tcPr>
          <w:p w:rsidR="00E22DF2" w:rsidRPr="00E22DF2" w:rsidRDefault="00E22DF2" w:rsidP="001A35FC">
            <w:pPr>
              <w:jc w:val="center"/>
              <w:rPr>
                <w:bCs/>
                <w:iCs/>
                <w:sz w:val="18"/>
                <w:szCs w:val="18"/>
              </w:rPr>
            </w:pPr>
            <w:r w:rsidRPr="00E22DF2">
              <w:rPr>
                <w:bCs/>
                <w:iCs/>
                <w:sz w:val="18"/>
                <w:szCs w:val="18"/>
              </w:rPr>
              <w:t>229, 788</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Иные закупки товаров, работ и услуг для обеспечения государственных (муниципальных) нужд</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05</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0600160100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240</w:t>
            </w:r>
          </w:p>
        </w:tc>
        <w:tc>
          <w:tcPr>
            <w:tcW w:w="1086" w:type="dxa"/>
          </w:tcPr>
          <w:p w:rsidR="00E22DF2" w:rsidRPr="00E22DF2" w:rsidRDefault="00E22DF2" w:rsidP="001A35FC">
            <w:pPr>
              <w:jc w:val="center"/>
              <w:rPr>
                <w:bCs/>
                <w:iCs/>
                <w:sz w:val="18"/>
                <w:szCs w:val="18"/>
              </w:rPr>
            </w:pPr>
            <w:r w:rsidRPr="00E22DF2">
              <w:rPr>
                <w:bCs/>
                <w:iCs/>
                <w:sz w:val="18"/>
                <w:szCs w:val="18"/>
              </w:rPr>
              <w:t>229, 788</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Муниципальная программа Мошковского сельсовета Бековского района Пензенской области «Комплексное развитие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05</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0700000000</w:t>
            </w:r>
          </w:p>
        </w:tc>
        <w:tc>
          <w:tcPr>
            <w:tcW w:w="567" w:type="dxa"/>
            <w:shd w:val="clear" w:color="auto" w:fill="auto"/>
          </w:tcPr>
          <w:p w:rsidR="00E22DF2" w:rsidRPr="00E22DF2" w:rsidRDefault="00E22DF2" w:rsidP="001A35FC">
            <w:pPr>
              <w:jc w:val="center"/>
              <w:rPr>
                <w:bCs/>
                <w:iCs/>
                <w:sz w:val="18"/>
                <w:szCs w:val="18"/>
                <w:lang w:val="en-US"/>
              </w:rPr>
            </w:pPr>
          </w:p>
        </w:tc>
        <w:tc>
          <w:tcPr>
            <w:tcW w:w="1086" w:type="dxa"/>
          </w:tcPr>
          <w:p w:rsidR="00E22DF2" w:rsidRPr="00E22DF2" w:rsidRDefault="00E22DF2" w:rsidP="001A35FC">
            <w:pPr>
              <w:jc w:val="center"/>
              <w:rPr>
                <w:bCs/>
                <w:iCs/>
                <w:sz w:val="18"/>
                <w:szCs w:val="18"/>
              </w:rPr>
            </w:pPr>
            <w:r w:rsidRPr="00E22DF2">
              <w:rPr>
                <w:bCs/>
                <w:iCs/>
                <w:sz w:val="18"/>
                <w:szCs w:val="18"/>
              </w:rPr>
              <w:t>65,072</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Основное мероприятие «Благоустройство и развитие инженерной инфраструктуры на территории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05</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0700100000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65,072</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Расходы на обеспечение комплексного развития сельских территорий (благоустройство сельских территорий)</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05</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lang w:val="en-US"/>
              </w:rPr>
            </w:pPr>
            <w:r w:rsidRPr="00E22DF2">
              <w:rPr>
                <w:bCs/>
                <w:iCs/>
                <w:sz w:val="18"/>
                <w:szCs w:val="18"/>
              </w:rPr>
              <w:t>07001</w:t>
            </w:r>
            <w:r w:rsidRPr="00E22DF2">
              <w:rPr>
                <w:bCs/>
                <w:iCs/>
                <w:sz w:val="18"/>
                <w:szCs w:val="18"/>
                <w:lang w:val="en-US"/>
              </w:rPr>
              <w:t>L5765</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65,072</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Закупка товаров, работ и услуг для обеспечения государственных (муниципальных) нужд</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05</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lang w:val="en-US"/>
              </w:rPr>
            </w:pPr>
            <w:r w:rsidRPr="00E22DF2">
              <w:rPr>
                <w:bCs/>
                <w:iCs/>
                <w:sz w:val="18"/>
                <w:szCs w:val="18"/>
              </w:rPr>
              <w:t>07001</w:t>
            </w:r>
            <w:r w:rsidRPr="00E22DF2">
              <w:rPr>
                <w:bCs/>
                <w:iCs/>
                <w:sz w:val="18"/>
                <w:szCs w:val="18"/>
                <w:lang w:val="en-US"/>
              </w:rPr>
              <w:t>L5765</w:t>
            </w:r>
          </w:p>
        </w:tc>
        <w:tc>
          <w:tcPr>
            <w:tcW w:w="567" w:type="dxa"/>
            <w:shd w:val="clear" w:color="auto" w:fill="auto"/>
          </w:tcPr>
          <w:p w:rsidR="00E22DF2" w:rsidRPr="00E22DF2" w:rsidRDefault="00E22DF2" w:rsidP="001A35FC">
            <w:pPr>
              <w:jc w:val="center"/>
              <w:rPr>
                <w:bCs/>
                <w:iCs/>
                <w:sz w:val="18"/>
                <w:szCs w:val="18"/>
                <w:lang w:val="en-US"/>
              </w:rPr>
            </w:pPr>
            <w:r w:rsidRPr="00E22DF2">
              <w:rPr>
                <w:bCs/>
                <w:iCs/>
                <w:sz w:val="18"/>
                <w:szCs w:val="18"/>
                <w:lang w:val="en-US"/>
              </w:rPr>
              <w:t>200</w:t>
            </w:r>
          </w:p>
        </w:tc>
        <w:tc>
          <w:tcPr>
            <w:tcW w:w="1086" w:type="dxa"/>
          </w:tcPr>
          <w:p w:rsidR="00E22DF2" w:rsidRPr="00E22DF2" w:rsidRDefault="00E22DF2" w:rsidP="001A35FC">
            <w:pPr>
              <w:jc w:val="center"/>
              <w:rPr>
                <w:bCs/>
                <w:iCs/>
                <w:sz w:val="18"/>
                <w:szCs w:val="18"/>
              </w:rPr>
            </w:pPr>
            <w:r w:rsidRPr="00E22DF2">
              <w:rPr>
                <w:bCs/>
                <w:iCs/>
                <w:sz w:val="18"/>
                <w:szCs w:val="18"/>
              </w:rPr>
              <w:t>65,072</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Иные закупки товаров, работ и услуг для обеспечения государственных (муниципальных) нужд</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05</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lang w:val="en-US"/>
              </w:rPr>
            </w:pPr>
            <w:r w:rsidRPr="00E22DF2">
              <w:rPr>
                <w:bCs/>
                <w:iCs/>
                <w:sz w:val="18"/>
                <w:szCs w:val="18"/>
              </w:rPr>
              <w:t>07001</w:t>
            </w:r>
            <w:r w:rsidRPr="00E22DF2">
              <w:rPr>
                <w:bCs/>
                <w:iCs/>
                <w:sz w:val="18"/>
                <w:szCs w:val="18"/>
                <w:lang w:val="en-US"/>
              </w:rPr>
              <w:t>L5765</w:t>
            </w:r>
          </w:p>
        </w:tc>
        <w:tc>
          <w:tcPr>
            <w:tcW w:w="567" w:type="dxa"/>
            <w:shd w:val="clear" w:color="auto" w:fill="auto"/>
          </w:tcPr>
          <w:p w:rsidR="00E22DF2" w:rsidRPr="00E22DF2" w:rsidRDefault="00E22DF2" w:rsidP="001A35FC">
            <w:pPr>
              <w:jc w:val="center"/>
              <w:rPr>
                <w:bCs/>
                <w:iCs/>
                <w:sz w:val="18"/>
                <w:szCs w:val="18"/>
                <w:lang w:val="en-US"/>
              </w:rPr>
            </w:pPr>
            <w:r w:rsidRPr="00E22DF2">
              <w:rPr>
                <w:bCs/>
                <w:iCs/>
                <w:sz w:val="18"/>
                <w:szCs w:val="18"/>
                <w:lang w:val="en-US"/>
              </w:rPr>
              <w:t>240</w:t>
            </w:r>
          </w:p>
        </w:tc>
        <w:tc>
          <w:tcPr>
            <w:tcW w:w="1086" w:type="dxa"/>
          </w:tcPr>
          <w:p w:rsidR="00E22DF2" w:rsidRPr="00E22DF2" w:rsidRDefault="00E22DF2" w:rsidP="001A35FC">
            <w:pPr>
              <w:jc w:val="center"/>
              <w:rPr>
                <w:bCs/>
                <w:iCs/>
                <w:sz w:val="18"/>
                <w:szCs w:val="18"/>
              </w:rPr>
            </w:pPr>
            <w:r w:rsidRPr="00E22DF2">
              <w:rPr>
                <w:bCs/>
                <w:iCs/>
                <w:sz w:val="18"/>
                <w:szCs w:val="18"/>
              </w:rPr>
              <w:t>65,072</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Погашение кредиторской задолженности органов местного самоуправления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05</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6400000000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3,150-14</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Благоустройство населенных пунктов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05</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6420000000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3,150-14</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132"/>
          <w:jc w:val="center"/>
        </w:trPr>
        <w:tc>
          <w:tcPr>
            <w:tcW w:w="4707" w:type="dxa"/>
            <w:shd w:val="clear" w:color="auto" w:fill="auto"/>
          </w:tcPr>
          <w:p w:rsidR="00E22DF2" w:rsidRPr="00E22DF2" w:rsidRDefault="00E22DF2" w:rsidP="001A35FC">
            <w:pPr>
              <w:rPr>
                <w:bCs/>
                <w:iCs/>
                <w:sz w:val="18"/>
                <w:szCs w:val="18"/>
              </w:rPr>
            </w:pPr>
            <w:r w:rsidRPr="00E22DF2">
              <w:rPr>
                <w:snapToGrid w:val="0"/>
                <w:sz w:val="18"/>
                <w:szCs w:val="18"/>
              </w:rPr>
              <w:t>Организация уличного освещения</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05</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6420060100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3,150-14</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Закупка товаров, работ и услуг для обеспечения государственных (муниципальных) нужд</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05</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6420060100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200</w:t>
            </w:r>
          </w:p>
        </w:tc>
        <w:tc>
          <w:tcPr>
            <w:tcW w:w="1086" w:type="dxa"/>
          </w:tcPr>
          <w:p w:rsidR="00E22DF2" w:rsidRPr="00E22DF2" w:rsidRDefault="00E22DF2" w:rsidP="001A35FC">
            <w:pPr>
              <w:jc w:val="center"/>
              <w:rPr>
                <w:bCs/>
                <w:iCs/>
                <w:sz w:val="18"/>
                <w:szCs w:val="18"/>
              </w:rPr>
            </w:pPr>
            <w:r w:rsidRPr="00E22DF2">
              <w:rPr>
                <w:bCs/>
                <w:iCs/>
                <w:sz w:val="18"/>
                <w:szCs w:val="18"/>
              </w:rPr>
              <w:t>3,150-14</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Иные закупки товаров, работ и услуг для обеспечения государственных (муниципальных) нужд</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05</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03</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6420060100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240</w:t>
            </w:r>
          </w:p>
        </w:tc>
        <w:tc>
          <w:tcPr>
            <w:tcW w:w="1086" w:type="dxa"/>
          </w:tcPr>
          <w:p w:rsidR="00E22DF2" w:rsidRPr="00E22DF2" w:rsidRDefault="00E22DF2" w:rsidP="001A35FC">
            <w:pPr>
              <w:jc w:val="center"/>
              <w:rPr>
                <w:bCs/>
                <w:iCs/>
                <w:sz w:val="18"/>
                <w:szCs w:val="18"/>
              </w:rPr>
            </w:pPr>
            <w:r w:rsidRPr="00E22DF2">
              <w:rPr>
                <w:bCs/>
                <w:iCs/>
                <w:sz w:val="18"/>
                <w:szCs w:val="18"/>
              </w:rPr>
              <w:t>3,150-14</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hRule="exact" w:val="251"/>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КУЛЬТУРА, КИНЕМАТОГРАФИЯ</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08</w:t>
            </w:r>
          </w:p>
        </w:tc>
        <w:tc>
          <w:tcPr>
            <w:tcW w:w="426" w:type="dxa"/>
            <w:shd w:val="clear" w:color="auto" w:fill="auto"/>
          </w:tcPr>
          <w:p w:rsidR="00E22DF2" w:rsidRPr="00E22DF2" w:rsidRDefault="00E22DF2" w:rsidP="001A35FC">
            <w:pPr>
              <w:jc w:val="center"/>
              <w:rPr>
                <w:bCs/>
                <w:iCs/>
                <w:sz w:val="18"/>
                <w:szCs w:val="18"/>
              </w:rPr>
            </w:pPr>
          </w:p>
        </w:tc>
        <w:tc>
          <w:tcPr>
            <w:tcW w:w="1134" w:type="dxa"/>
            <w:shd w:val="clear" w:color="auto" w:fill="auto"/>
          </w:tcPr>
          <w:p w:rsidR="00E22DF2" w:rsidRPr="00E22DF2" w:rsidRDefault="00E22DF2" w:rsidP="001A35FC">
            <w:pPr>
              <w:jc w:val="center"/>
              <w:rPr>
                <w:bCs/>
                <w:iCs/>
                <w:sz w:val="18"/>
                <w:szCs w:val="18"/>
              </w:rPr>
            </w:pP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640,347</w:t>
            </w:r>
          </w:p>
        </w:tc>
        <w:tc>
          <w:tcPr>
            <w:tcW w:w="1087" w:type="dxa"/>
          </w:tcPr>
          <w:p w:rsidR="00E22DF2" w:rsidRPr="00E22DF2" w:rsidRDefault="00E22DF2" w:rsidP="001A35FC">
            <w:pPr>
              <w:jc w:val="center"/>
              <w:rPr>
                <w:bCs/>
                <w:iCs/>
                <w:sz w:val="18"/>
                <w:szCs w:val="18"/>
              </w:rPr>
            </w:pPr>
            <w:r w:rsidRPr="00E22DF2">
              <w:rPr>
                <w:bCs/>
                <w:iCs/>
                <w:sz w:val="18"/>
                <w:szCs w:val="18"/>
              </w:rPr>
              <w:t>556, 839</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583, 635</w:t>
            </w:r>
          </w:p>
        </w:tc>
      </w:tr>
      <w:tr w:rsidR="00E22DF2" w:rsidRPr="00E22DF2" w:rsidTr="00E22DF2">
        <w:trPr>
          <w:trHeight w:val="104"/>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Культура</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08</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1134" w:type="dxa"/>
            <w:shd w:val="clear" w:color="auto" w:fill="auto"/>
          </w:tcPr>
          <w:p w:rsidR="00E22DF2" w:rsidRPr="00E22DF2" w:rsidRDefault="00E22DF2" w:rsidP="001A35FC">
            <w:pPr>
              <w:jc w:val="center"/>
              <w:rPr>
                <w:bCs/>
                <w:iCs/>
                <w:sz w:val="18"/>
                <w:szCs w:val="18"/>
              </w:rPr>
            </w:pP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640,347</w:t>
            </w:r>
          </w:p>
        </w:tc>
        <w:tc>
          <w:tcPr>
            <w:tcW w:w="1087" w:type="dxa"/>
          </w:tcPr>
          <w:p w:rsidR="00E22DF2" w:rsidRPr="00E22DF2" w:rsidRDefault="00E22DF2" w:rsidP="001A35FC">
            <w:pPr>
              <w:jc w:val="center"/>
              <w:rPr>
                <w:bCs/>
                <w:iCs/>
                <w:sz w:val="18"/>
                <w:szCs w:val="18"/>
              </w:rPr>
            </w:pPr>
            <w:r w:rsidRPr="00E22DF2">
              <w:rPr>
                <w:bCs/>
                <w:iCs/>
                <w:sz w:val="18"/>
                <w:szCs w:val="18"/>
              </w:rPr>
              <w:t>556, 839</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583, 635</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08</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0200000000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640,347</w:t>
            </w:r>
          </w:p>
        </w:tc>
        <w:tc>
          <w:tcPr>
            <w:tcW w:w="1087" w:type="dxa"/>
          </w:tcPr>
          <w:p w:rsidR="00E22DF2" w:rsidRPr="00E22DF2" w:rsidRDefault="00E22DF2" w:rsidP="001A35FC">
            <w:pPr>
              <w:jc w:val="center"/>
              <w:rPr>
                <w:bCs/>
                <w:iCs/>
                <w:sz w:val="18"/>
                <w:szCs w:val="18"/>
              </w:rPr>
            </w:pPr>
            <w:r w:rsidRPr="00E22DF2">
              <w:rPr>
                <w:bCs/>
                <w:iCs/>
                <w:sz w:val="18"/>
                <w:szCs w:val="18"/>
              </w:rPr>
              <w:t>556, 839</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583, 635</w:t>
            </w:r>
          </w:p>
        </w:tc>
      </w:tr>
      <w:tr w:rsidR="00E22DF2" w:rsidRPr="00E22DF2" w:rsidTr="00E22DF2">
        <w:trPr>
          <w:trHeight w:val="343"/>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08</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0200100000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640,347</w:t>
            </w:r>
          </w:p>
        </w:tc>
        <w:tc>
          <w:tcPr>
            <w:tcW w:w="1087" w:type="dxa"/>
          </w:tcPr>
          <w:p w:rsidR="00E22DF2" w:rsidRPr="00E22DF2" w:rsidRDefault="00E22DF2" w:rsidP="001A35FC">
            <w:pPr>
              <w:jc w:val="center"/>
              <w:rPr>
                <w:bCs/>
                <w:iCs/>
                <w:sz w:val="18"/>
                <w:szCs w:val="18"/>
              </w:rPr>
            </w:pPr>
            <w:r w:rsidRPr="00E22DF2">
              <w:rPr>
                <w:bCs/>
                <w:iCs/>
                <w:sz w:val="18"/>
                <w:szCs w:val="18"/>
              </w:rPr>
              <w:t>556, 839</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583, 635</w:t>
            </w:r>
          </w:p>
        </w:tc>
      </w:tr>
      <w:tr w:rsidR="00E22DF2" w:rsidRPr="00E22DF2" w:rsidTr="00E22DF2">
        <w:trPr>
          <w:trHeight w:val="435"/>
          <w:jc w:val="center"/>
        </w:trPr>
        <w:tc>
          <w:tcPr>
            <w:tcW w:w="4707" w:type="dxa"/>
            <w:shd w:val="clear" w:color="auto" w:fill="auto"/>
          </w:tcPr>
          <w:p w:rsidR="00E22DF2" w:rsidRPr="00E22DF2" w:rsidRDefault="00E22DF2" w:rsidP="001A35FC">
            <w:pPr>
              <w:rPr>
                <w:bCs/>
                <w:iCs/>
                <w:sz w:val="18"/>
                <w:szCs w:val="18"/>
              </w:rPr>
            </w:pPr>
            <w:r w:rsidRPr="00E22DF2">
              <w:rPr>
                <w:bCs/>
                <w:iCs/>
                <w:sz w:val="18"/>
                <w:szCs w:val="18"/>
              </w:rPr>
              <w:t>Создание условий для организации досуга и обеспечения жителей поселения услугами организации досуга</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08</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0200105210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104,678</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tcBorders>
              <w:bottom w:val="single" w:sz="4" w:space="0" w:color="auto"/>
            </w:tcBorders>
            <w:shd w:val="clear" w:color="auto" w:fill="auto"/>
          </w:tcPr>
          <w:p w:rsidR="00E22DF2" w:rsidRPr="00E22DF2" w:rsidRDefault="00E22DF2" w:rsidP="001A35FC">
            <w:pPr>
              <w:rPr>
                <w:bCs/>
                <w:iCs/>
                <w:sz w:val="18"/>
                <w:szCs w:val="18"/>
              </w:rPr>
            </w:pPr>
            <w:r w:rsidRPr="00E22DF2">
              <w:rPr>
                <w:bCs/>
                <w:iCs/>
                <w:sz w:val="18"/>
                <w:szCs w:val="18"/>
              </w:rPr>
              <w:t>Закупка товаров, работ и услуг для обеспечения государственных (муниципальных) нужд</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08</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0200105210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200</w:t>
            </w:r>
          </w:p>
        </w:tc>
        <w:tc>
          <w:tcPr>
            <w:tcW w:w="1086" w:type="dxa"/>
          </w:tcPr>
          <w:p w:rsidR="00E22DF2" w:rsidRPr="00E22DF2" w:rsidRDefault="00E22DF2" w:rsidP="001A35FC">
            <w:pPr>
              <w:jc w:val="center"/>
              <w:rPr>
                <w:bCs/>
                <w:iCs/>
                <w:sz w:val="18"/>
                <w:szCs w:val="18"/>
              </w:rPr>
            </w:pPr>
            <w:r w:rsidRPr="00E22DF2">
              <w:rPr>
                <w:bCs/>
                <w:iCs/>
                <w:sz w:val="18"/>
                <w:szCs w:val="18"/>
              </w:rPr>
              <w:t>104,678</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tcBorders>
              <w:left w:val="single" w:sz="4" w:space="0" w:color="auto"/>
            </w:tcBorders>
            <w:shd w:val="clear" w:color="auto" w:fill="auto"/>
          </w:tcPr>
          <w:p w:rsidR="00E22DF2" w:rsidRPr="00E22DF2" w:rsidRDefault="00E22DF2" w:rsidP="001A35FC">
            <w:pPr>
              <w:rPr>
                <w:bCs/>
                <w:iCs/>
                <w:sz w:val="18"/>
                <w:szCs w:val="18"/>
              </w:rPr>
            </w:pPr>
            <w:r w:rsidRPr="00E22DF2">
              <w:rPr>
                <w:bCs/>
                <w:iCs/>
                <w:sz w:val="18"/>
                <w:szCs w:val="18"/>
              </w:rPr>
              <w:t>Иные закупки товаров, работ и услуг для обеспечения государственных (муниципальных) нужд</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08</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0200105210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240</w:t>
            </w:r>
          </w:p>
        </w:tc>
        <w:tc>
          <w:tcPr>
            <w:tcW w:w="1086" w:type="dxa"/>
          </w:tcPr>
          <w:p w:rsidR="00E22DF2" w:rsidRPr="00E22DF2" w:rsidRDefault="00E22DF2" w:rsidP="001A35FC">
            <w:pPr>
              <w:jc w:val="center"/>
              <w:rPr>
                <w:bCs/>
                <w:iCs/>
                <w:sz w:val="18"/>
                <w:szCs w:val="18"/>
              </w:rPr>
            </w:pPr>
            <w:r w:rsidRPr="00E22DF2">
              <w:rPr>
                <w:bCs/>
                <w:iCs/>
                <w:sz w:val="18"/>
                <w:szCs w:val="18"/>
              </w:rPr>
              <w:t>104,678</w:t>
            </w:r>
          </w:p>
        </w:tc>
        <w:tc>
          <w:tcPr>
            <w:tcW w:w="1087" w:type="dxa"/>
          </w:tcPr>
          <w:p w:rsidR="00E22DF2" w:rsidRPr="00E22DF2" w:rsidRDefault="00E22DF2" w:rsidP="001A35FC">
            <w:pPr>
              <w:jc w:val="center"/>
              <w:rPr>
                <w:bCs/>
                <w:iCs/>
                <w:sz w:val="18"/>
                <w:szCs w:val="18"/>
              </w:rPr>
            </w:pPr>
            <w:r w:rsidRPr="00E22DF2">
              <w:rPr>
                <w:bCs/>
                <w:iCs/>
                <w:sz w:val="18"/>
                <w:szCs w:val="18"/>
              </w:rPr>
              <w:t>0,000</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tcBorders>
              <w:left w:val="single" w:sz="4" w:space="0" w:color="auto"/>
            </w:tcBorders>
            <w:shd w:val="clear" w:color="auto" w:fill="auto"/>
          </w:tcPr>
          <w:p w:rsidR="00E22DF2" w:rsidRPr="00E22DF2" w:rsidRDefault="00E22DF2" w:rsidP="001A35FC">
            <w:pPr>
              <w:rPr>
                <w:bCs/>
                <w:iCs/>
                <w:sz w:val="18"/>
                <w:szCs w:val="18"/>
              </w:rPr>
            </w:pPr>
            <w:r w:rsidRPr="00E22DF2">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08</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0200164730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535, 669</w:t>
            </w:r>
          </w:p>
        </w:tc>
        <w:tc>
          <w:tcPr>
            <w:tcW w:w="1087" w:type="dxa"/>
          </w:tcPr>
          <w:p w:rsidR="00E22DF2" w:rsidRPr="00E22DF2" w:rsidRDefault="00E22DF2" w:rsidP="001A35FC">
            <w:pPr>
              <w:jc w:val="center"/>
              <w:rPr>
                <w:bCs/>
                <w:iCs/>
                <w:sz w:val="18"/>
                <w:szCs w:val="18"/>
              </w:rPr>
            </w:pPr>
            <w:r w:rsidRPr="00E22DF2">
              <w:rPr>
                <w:bCs/>
                <w:iCs/>
                <w:sz w:val="18"/>
                <w:szCs w:val="18"/>
              </w:rPr>
              <w:t>556, 839</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583, 635</w:t>
            </w:r>
          </w:p>
        </w:tc>
      </w:tr>
      <w:tr w:rsidR="00E22DF2" w:rsidRPr="00E22DF2" w:rsidTr="00E22DF2">
        <w:trPr>
          <w:trHeight w:val="120"/>
          <w:jc w:val="center"/>
        </w:trPr>
        <w:tc>
          <w:tcPr>
            <w:tcW w:w="4707" w:type="dxa"/>
            <w:tcBorders>
              <w:left w:val="single" w:sz="4" w:space="0" w:color="auto"/>
            </w:tcBorders>
            <w:shd w:val="clear" w:color="auto" w:fill="auto"/>
          </w:tcPr>
          <w:p w:rsidR="00E22DF2" w:rsidRPr="00E22DF2" w:rsidRDefault="00E22DF2" w:rsidP="001A35FC">
            <w:pPr>
              <w:rPr>
                <w:bCs/>
                <w:iCs/>
                <w:sz w:val="18"/>
                <w:szCs w:val="18"/>
              </w:rPr>
            </w:pPr>
            <w:r w:rsidRPr="00E22DF2">
              <w:rPr>
                <w:bCs/>
                <w:iCs/>
                <w:sz w:val="18"/>
                <w:szCs w:val="18"/>
              </w:rPr>
              <w:t>Межбюджетные трансферты</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08</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0200164730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500</w:t>
            </w:r>
          </w:p>
        </w:tc>
        <w:tc>
          <w:tcPr>
            <w:tcW w:w="1086" w:type="dxa"/>
          </w:tcPr>
          <w:p w:rsidR="00E22DF2" w:rsidRPr="00E22DF2" w:rsidRDefault="00E22DF2" w:rsidP="001A35FC">
            <w:pPr>
              <w:jc w:val="center"/>
              <w:rPr>
                <w:bCs/>
                <w:iCs/>
                <w:sz w:val="18"/>
                <w:szCs w:val="18"/>
              </w:rPr>
            </w:pPr>
            <w:r w:rsidRPr="00E22DF2">
              <w:rPr>
                <w:bCs/>
                <w:iCs/>
                <w:sz w:val="18"/>
                <w:szCs w:val="18"/>
              </w:rPr>
              <w:t>535, 669</w:t>
            </w:r>
          </w:p>
        </w:tc>
        <w:tc>
          <w:tcPr>
            <w:tcW w:w="1087" w:type="dxa"/>
          </w:tcPr>
          <w:p w:rsidR="00E22DF2" w:rsidRPr="00E22DF2" w:rsidRDefault="00E22DF2" w:rsidP="001A35FC">
            <w:pPr>
              <w:jc w:val="center"/>
              <w:rPr>
                <w:bCs/>
                <w:iCs/>
                <w:sz w:val="18"/>
                <w:szCs w:val="18"/>
              </w:rPr>
            </w:pPr>
            <w:r w:rsidRPr="00E22DF2">
              <w:rPr>
                <w:bCs/>
                <w:iCs/>
                <w:sz w:val="18"/>
                <w:szCs w:val="18"/>
              </w:rPr>
              <w:t>556, 839</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583, 635</w:t>
            </w:r>
          </w:p>
        </w:tc>
      </w:tr>
      <w:tr w:rsidR="00E22DF2" w:rsidRPr="00E22DF2" w:rsidTr="00E22DF2">
        <w:trPr>
          <w:trHeight w:val="214"/>
          <w:jc w:val="center"/>
        </w:trPr>
        <w:tc>
          <w:tcPr>
            <w:tcW w:w="4707" w:type="dxa"/>
            <w:tcBorders>
              <w:left w:val="single" w:sz="4" w:space="0" w:color="auto"/>
            </w:tcBorders>
            <w:shd w:val="clear" w:color="auto" w:fill="auto"/>
          </w:tcPr>
          <w:p w:rsidR="00E22DF2" w:rsidRPr="00E22DF2" w:rsidRDefault="00E22DF2" w:rsidP="001A35FC">
            <w:pPr>
              <w:rPr>
                <w:bCs/>
                <w:iCs/>
                <w:sz w:val="18"/>
                <w:szCs w:val="18"/>
              </w:rPr>
            </w:pPr>
            <w:r w:rsidRPr="00E22DF2">
              <w:rPr>
                <w:bCs/>
                <w:iCs/>
                <w:sz w:val="18"/>
                <w:szCs w:val="18"/>
              </w:rPr>
              <w:t>Иные межбюджетные трансферты</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08</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0200164730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540</w:t>
            </w:r>
          </w:p>
        </w:tc>
        <w:tc>
          <w:tcPr>
            <w:tcW w:w="1086" w:type="dxa"/>
          </w:tcPr>
          <w:p w:rsidR="00E22DF2" w:rsidRPr="00E22DF2" w:rsidRDefault="00E22DF2" w:rsidP="001A35FC">
            <w:pPr>
              <w:jc w:val="center"/>
              <w:rPr>
                <w:bCs/>
                <w:iCs/>
                <w:sz w:val="18"/>
                <w:szCs w:val="18"/>
              </w:rPr>
            </w:pPr>
            <w:r w:rsidRPr="00E22DF2">
              <w:rPr>
                <w:bCs/>
                <w:iCs/>
                <w:sz w:val="18"/>
                <w:szCs w:val="18"/>
              </w:rPr>
              <w:t>535, 669</w:t>
            </w:r>
          </w:p>
        </w:tc>
        <w:tc>
          <w:tcPr>
            <w:tcW w:w="1087" w:type="dxa"/>
          </w:tcPr>
          <w:p w:rsidR="00E22DF2" w:rsidRPr="00E22DF2" w:rsidRDefault="00E22DF2" w:rsidP="001A35FC">
            <w:pPr>
              <w:jc w:val="center"/>
              <w:rPr>
                <w:bCs/>
                <w:iCs/>
                <w:sz w:val="18"/>
                <w:szCs w:val="18"/>
              </w:rPr>
            </w:pPr>
            <w:r w:rsidRPr="00E22DF2">
              <w:rPr>
                <w:bCs/>
                <w:iCs/>
                <w:sz w:val="18"/>
                <w:szCs w:val="18"/>
              </w:rPr>
              <w:t>556, 839</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583, 635</w:t>
            </w:r>
          </w:p>
        </w:tc>
      </w:tr>
      <w:tr w:rsidR="00E22DF2" w:rsidRPr="00E22DF2" w:rsidTr="00E22DF2">
        <w:trPr>
          <w:trHeight w:val="239"/>
          <w:jc w:val="center"/>
        </w:trPr>
        <w:tc>
          <w:tcPr>
            <w:tcW w:w="4707" w:type="dxa"/>
            <w:tcBorders>
              <w:left w:val="single" w:sz="4" w:space="0" w:color="auto"/>
            </w:tcBorders>
            <w:shd w:val="clear" w:color="auto" w:fill="auto"/>
          </w:tcPr>
          <w:p w:rsidR="00E22DF2" w:rsidRPr="00E22DF2" w:rsidRDefault="00E22DF2" w:rsidP="001A35FC">
            <w:pPr>
              <w:rPr>
                <w:bCs/>
                <w:iCs/>
                <w:sz w:val="18"/>
                <w:szCs w:val="18"/>
              </w:rPr>
            </w:pPr>
            <w:r w:rsidRPr="00E22DF2">
              <w:rPr>
                <w:bCs/>
                <w:iCs/>
                <w:sz w:val="18"/>
                <w:szCs w:val="18"/>
              </w:rPr>
              <w:t>СОЦИАЛЬНАЯ ПОЛИТИКА</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10</w:t>
            </w:r>
          </w:p>
        </w:tc>
        <w:tc>
          <w:tcPr>
            <w:tcW w:w="426" w:type="dxa"/>
            <w:shd w:val="clear" w:color="auto" w:fill="auto"/>
          </w:tcPr>
          <w:p w:rsidR="00E22DF2" w:rsidRPr="00E22DF2" w:rsidRDefault="00E22DF2" w:rsidP="001A35FC">
            <w:pPr>
              <w:jc w:val="center"/>
              <w:rPr>
                <w:bCs/>
                <w:iCs/>
                <w:sz w:val="18"/>
                <w:szCs w:val="18"/>
              </w:rPr>
            </w:pPr>
          </w:p>
        </w:tc>
        <w:tc>
          <w:tcPr>
            <w:tcW w:w="1134" w:type="dxa"/>
            <w:shd w:val="clear" w:color="auto" w:fill="auto"/>
          </w:tcPr>
          <w:p w:rsidR="00E22DF2" w:rsidRPr="00E22DF2" w:rsidRDefault="00E22DF2" w:rsidP="001A35FC">
            <w:pPr>
              <w:jc w:val="center"/>
              <w:rPr>
                <w:bCs/>
                <w:iCs/>
                <w:sz w:val="18"/>
                <w:szCs w:val="18"/>
              </w:rPr>
            </w:pP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19, 878</w:t>
            </w:r>
          </w:p>
        </w:tc>
        <w:tc>
          <w:tcPr>
            <w:tcW w:w="1087" w:type="dxa"/>
          </w:tcPr>
          <w:p w:rsidR="00E22DF2" w:rsidRPr="00E22DF2" w:rsidRDefault="00E22DF2" w:rsidP="001A35FC">
            <w:pPr>
              <w:jc w:val="center"/>
              <w:rPr>
                <w:bCs/>
                <w:iCs/>
                <w:sz w:val="18"/>
                <w:szCs w:val="18"/>
              </w:rPr>
            </w:pPr>
            <w:r w:rsidRPr="00E22DF2">
              <w:rPr>
                <w:bCs/>
                <w:iCs/>
                <w:sz w:val="18"/>
                <w:szCs w:val="18"/>
              </w:rPr>
              <w:t>19, 878</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145"/>
          <w:jc w:val="center"/>
        </w:trPr>
        <w:tc>
          <w:tcPr>
            <w:tcW w:w="4707" w:type="dxa"/>
            <w:tcBorders>
              <w:left w:val="single" w:sz="4" w:space="0" w:color="auto"/>
            </w:tcBorders>
            <w:shd w:val="clear" w:color="auto" w:fill="auto"/>
          </w:tcPr>
          <w:p w:rsidR="00E22DF2" w:rsidRPr="00E22DF2" w:rsidRDefault="00E22DF2" w:rsidP="001A35FC">
            <w:pPr>
              <w:rPr>
                <w:bCs/>
                <w:iCs/>
                <w:sz w:val="18"/>
                <w:szCs w:val="18"/>
              </w:rPr>
            </w:pPr>
            <w:r w:rsidRPr="00E22DF2">
              <w:rPr>
                <w:bCs/>
                <w:iCs/>
                <w:sz w:val="18"/>
                <w:szCs w:val="18"/>
              </w:rPr>
              <w:t>Пенсионное обеспечение</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10</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1134" w:type="dxa"/>
            <w:shd w:val="clear" w:color="auto" w:fill="auto"/>
          </w:tcPr>
          <w:p w:rsidR="00E22DF2" w:rsidRPr="00E22DF2" w:rsidRDefault="00E22DF2" w:rsidP="001A35FC">
            <w:pPr>
              <w:jc w:val="center"/>
              <w:rPr>
                <w:bCs/>
                <w:iCs/>
                <w:sz w:val="18"/>
                <w:szCs w:val="18"/>
              </w:rPr>
            </w:pP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19, 878</w:t>
            </w:r>
          </w:p>
        </w:tc>
        <w:tc>
          <w:tcPr>
            <w:tcW w:w="1087" w:type="dxa"/>
          </w:tcPr>
          <w:p w:rsidR="00E22DF2" w:rsidRPr="00E22DF2" w:rsidRDefault="00E22DF2" w:rsidP="001A35FC">
            <w:pPr>
              <w:jc w:val="center"/>
              <w:rPr>
                <w:bCs/>
                <w:iCs/>
                <w:sz w:val="18"/>
                <w:szCs w:val="18"/>
              </w:rPr>
            </w:pPr>
            <w:r w:rsidRPr="00E22DF2">
              <w:rPr>
                <w:bCs/>
                <w:iCs/>
                <w:sz w:val="18"/>
                <w:szCs w:val="18"/>
              </w:rPr>
              <w:t>19, 878</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tcBorders>
              <w:left w:val="single" w:sz="4" w:space="0" w:color="auto"/>
            </w:tcBorders>
            <w:shd w:val="clear" w:color="auto" w:fill="auto"/>
          </w:tcPr>
          <w:p w:rsidR="00E22DF2" w:rsidRPr="00E22DF2" w:rsidRDefault="00E22DF2" w:rsidP="001A35FC">
            <w:pPr>
              <w:rPr>
                <w:bCs/>
                <w:iCs/>
                <w:sz w:val="18"/>
                <w:szCs w:val="18"/>
              </w:rPr>
            </w:pPr>
            <w:r w:rsidRPr="00E22DF2">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10</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0400000000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19, 878</w:t>
            </w:r>
          </w:p>
        </w:tc>
        <w:tc>
          <w:tcPr>
            <w:tcW w:w="1087" w:type="dxa"/>
          </w:tcPr>
          <w:p w:rsidR="00E22DF2" w:rsidRPr="00E22DF2" w:rsidRDefault="00E22DF2" w:rsidP="001A35FC">
            <w:pPr>
              <w:jc w:val="center"/>
              <w:rPr>
                <w:bCs/>
                <w:iCs/>
                <w:sz w:val="18"/>
                <w:szCs w:val="18"/>
              </w:rPr>
            </w:pPr>
            <w:r w:rsidRPr="00E22DF2">
              <w:rPr>
                <w:bCs/>
                <w:iCs/>
                <w:sz w:val="18"/>
                <w:szCs w:val="18"/>
              </w:rPr>
              <w:t>19, 878</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tcBorders>
              <w:left w:val="single" w:sz="4" w:space="0" w:color="auto"/>
            </w:tcBorders>
            <w:shd w:val="clear" w:color="auto" w:fill="auto"/>
          </w:tcPr>
          <w:p w:rsidR="00E22DF2" w:rsidRPr="00E22DF2" w:rsidRDefault="00E22DF2" w:rsidP="001A35FC">
            <w:pPr>
              <w:rPr>
                <w:bCs/>
                <w:iCs/>
                <w:sz w:val="18"/>
                <w:szCs w:val="18"/>
              </w:rPr>
            </w:pPr>
            <w:r w:rsidRPr="00E22DF2">
              <w:rPr>
                <w:bCs/>
                <w:iCs/>
                <w:sz w:val="18"/>
                <w:szCs w:val="18"/>
              </w:rPr>
              <w:t>Подпрограмма «Социальная поддержка граждан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10</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0440000000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19, 878</w:t>
            </w:r>
          </w:p>
        </w:tc>
        <w:tc>
          <w:tcPr>
            <w:tcW w:w="1087" w:type="dxa"/>
          </w:tcPr>
          <w:p w:rsidR="00E22DF2" w:rsidRPr="00E22DF2" w:rsidRDefault="00E22DF2" w:rsidP="001A35FC">
            <w:pPr>
              <w:jc w:val="center"/>
              <w:rPr>
                <w:bCs/>
                <w:iCs/>
                <w:sz w:val="18"/>
                <w:szCs w:val="18"/>
              </w:rPr>
            </w:pPr>
            <w:r w:rsidRPr="00E22DF2">
              <w:rPr>
                <w:bCs/>
                <w:iCs/>
                <w:sz w:val="18"/>
                <w:szCs w:val="18"/>
              </w:rPr>
              <w:t>19, 878</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tcBorders>
              <w:left w:val="single" w:sz="4" w:space="0" w:color="auto"/>
            </w:tcBorders>
            <w:shd w:val="clear" w:color="auto" w:fill="auto"/>
          </w:tcPr>
          <w:p w:rsidR="00E22DF2" w:rsidRPr="00E22DF2" w:rsidRDefault="00E22DF2" w:rsidP="001A35FC">
            <w:pPr>
              <w:rPr>
                <w:bCs/>
                <w:iCs/>
                <w:sz w:val="18"/>
                <w:szCs w:val="18"/>
              </w:rPr>
            </w:pPr>
            <w:r w:rsidRPr="00E22DF2">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10</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0440100000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19, 878</w:t>
            </w:r>
          </w:p>
        </w:tc>
        <w:tc>
          <w:tcPr>
            <w:tcW w:w="1087" w:type="dxa"/>
          </w:tcPr>
          <w:p w:rsidR="00E22DF2" w:rsidRPr="00E22DF2" w:rsidRDefault="00E22DF2" w:rsidP="001A35FC">
            <w:pPr>
              <w:jc w:val="center"/>
              <w:rPr>
                <w:bCs/>
                <w:iCs/>
                <w:sz w:val="18"/>
                <w:szCs w:val="18"/>
              </w:rPr>
            </w:pPr>
            <w:r w:rsidRPr="00E22DF2">
              <w:rPr>
                <w:bCs/>
                <w:iCs/>
                <w:sz w:val="18"/>
                <w:szCs w:val="18"/>
              </w:rPr>
              <w:t>19, 878</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tcBorders>
              <w:left w:val="single" w:sz="4" w:space="0" w:color="auto"/>
            </w:tcBorders>
            <w:shd w:val="clear" w:color="auto" w:fill="auto"/>
          </w:tcPr>
          <w:p w:rsidR="00E22DF2" w:rsidRPr="00E22DF2" w:rsidRDefault="00E22DF2" w:rsidP="001A35FC">
            <w:pPr>
              <w:rPr>
                <w:bCs/>
                <w:iCs/>
                <w:sz w:val="18"/>
                <w:szCs w:val="18"/>
              </w:rPr>
            </w:pPr>
            <w:r w:rsidRPr="00E22DF2">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10</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0440164250</w:t>
            </w:r>
          </w:p>
        </w:tc>
        <w:tc>
          <w:tcPr>
            <w:tcW w:w="567" w:type="dxa"/>
            <w:shd w:val="clear" w:color="auto" w:fill="auto"/>
          </w:tcPr>
          <w:p w:rsidR="00E22DF2" w:rsidRPr="00E22DF2" w:rsidRDefault="00E22DF2" w:rsidP="001A35FC">
            <w:pPr>
              <w:jc w:val="center"/>
              <w:rPr>
                <w:bCs/>
                <w:iCs/>
                <w:sz w:val="18"/>
                <w:szCs w:val="18"/>
              </w:rPr>
            </w:pPr>
          </w:p>
        </w:tc>
        <w:tc>
          <w:tcPr>
            <w:tcW w:w="1086" w:type="dxa"/>
          </w:tcPr>
          <w:p w:rsidR="00E22DF2" w:rsidRPr="00E22DF2" w:rsidRDefault="00E22DF2" w:rsidP="001A35FC">
            <w:pPr>
              <w:jc w:val="center"/>
              <w:rPr>
                <w:bCs/>
                <w:iCs/>
                <w:sz w:val="18"/>
                <w:szCs w:val="18"/>
              </w:rPr>
            </w:pPr>
            <w:r w:rsidRPr="00E22DF2">
              <w:rPr>
                <w:bCs/>
                <w:iCs/>
                <w:sz w:val="18"/>
                <w:szCs w:val="18"/>
              </w:rPr>
              <w:t>19, 878</w:t>
            </w:r>
          </w:p>
        </w:tc>
        <w:tc>
          <w:tcPr>
            <w:tcW w:w="1087" w:type="dxa"/>
          </w:tcPr>
          <w:p w:rsidR="00E22DF2" w:rsidRPr="00E22DF2" w:rsidRDefault="00E22DF2" w:rsidP="001A35FC">
            <w:pPr>
              <w:jc w:val="center"/>
              <w:rPr>
                <w:bCs/>
                <w:iCs/>
                <w:sz w:val="18"/>
                <w:szCs w:val="18"/>
              </w:rPr>
            </w:pPr>
            <w:r w:rsidRPr="00E22DF2">
              <w:rPr>
                <w:bCs/>
                <w:iCs/>
                <w:sz w:val="18"/>
                <w:szCs w:val="18"/>
              </w:rPr>
              <w:t>19, 878</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197"/>
          <w:jc w:val="center"/>
        </w:trPr>
        <w:tc>
          <w:tcPr>
            <w:tcW w:w="4707" w:type="dxa"/>
            <w:tcBorders>
              <w:left w:val="single" w:sz="4" w:space="0" w:color="auto"/>
            </w:tcBorders>
            <w:shd w:val="clear" w:color="auto" w:fill="auto"/>
          </w:tcPr>
          <w:p w:rsidR="00E22DF2" w:rsidRPr="00E22DF2" w:rsidRDefault="00E22DF2" w:rsidP="001A35FC">
            <w:pPr>
              <w:rPr>
                <w:bCs/>
                <w:iCs/>
                <w:sz w:val="18"/>
                <w:szCs w:val="18"/>
              </w:rPr>
            </w:pPr>
            <w:r w:rsidRPr="00E22DF2">
              <w:rPr>
                <w:bCs/>
                <w:iCs/>
                <w:sz w:val="18"/>
                <w:szCs w:val="18"/>
              </w:rPr>
              <w:t>Социальное обеспечение и иные выплаты населению</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10</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0440164250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300</w:t>
            </w:r>
          </w:p>
        </w:tc>
        <w:tc>
          <w:tcPr>
            <w:tcW w:w="1086" w:type="dxa"/>
          </w:tcPr>
          <w:p w:rsidR="00E22DF2" w:rsidRPr="00E22DF2" w:rsidRDefault="00E22DF2" w:rsidP="001A35FC">
            <w:pPr>
              <w:jc w:val="center"/>
              <w:rPr>
                <w:bCs/>
                <w:iCs/>
                <w:sz w:val="18"/>
                <w:szCs w:val="18"/>
              </w:rPr>
            </w:pPr>
            <w:r w:rsidRPr="00E22DF2">
              <w:rPr>
                <w:bCs/>
                <w:iCs/>
                <w:sz w:val="18"/>
                <w:szCs w:val="18"/>
              </w:rPr>
              <w:t>19, 878</w:t>
            </w:r>
          </w:p>
        </w:tc>
        <w:tc>
          <w:tcPr>
            <w:tcW w:w="1087" w:type="dxa"/>
          </w:tcPr>
          <w:p w:rsidR="00E22DF2" w:rsidRPr="00E22DF2" w:rsidRDefault="00E22DF2" w:rsidP="001A35FC">
            <w:pPr>
              <w:jc w:val="center"/>
              <w:rPr>
                <w:bCs/>
                <w:iCs/>
                <w:sz w:val="18"/>
                <w:szCs w:val="18"/>
              </w:rPr>
            </w:pPr>
            <w:r w:rsidRPr="00E22DF2">
              <w:rPr>
                <w:bCs/>
                <w:iCs/>
                <w:sz w:val="18"/>
                <w:szCs w:val="18"/>
              </w:rPr>
              <w:t>19, 878</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4"/>
          <w:jc w:val="center"/>
        </w:trPr>
        <w:tc>
          <w:tcPr>
            <w:tcW w:w="4707" w:type="dxa"/>
            <w:tcBorders>
              <w:left w:val="single" w:sz="4" w:space="0" w:color="auto"/>
            </w:tcBorders>
            <w:shd w:val="clear" w:color="auto" w:fill="auto"/>
          </w:tcPr>
          <w:p w:rsidR="00E22DF2" w:rsidRPr="00E22DF2" w:rsidRDefault="00E22DF2" w:rsidP="001A35FC">
            <w:pPr>
              <w:rPr>
                <w:bCs/>
                <w:iCs/>
                <w:sz w:val="18"/>
                <w:szCs w:val="18"/>
              </w:rPr>
            </w:pPr>
            <w:r w:rsidRPr="00E22DF2">
              <w:rPr>
                <w:bCs/>
                <w:iCs/>
                <w:sz w:val="18"/>
                <w:szCs w:val="18"/>
              </w:rPr>
              <w:t>Публичные нормативные социальные выплаты гражданам</w:t>
            </w:r>
          </w:p>
        </w:tc>
        <w:tc>
          <w:tcPr>
            <w:tcW w:w="425" w:type="dxa"/>
            <w:shd w:val="clear" w:color="auto" w:fill="auto"/>
          </w:tcPr>
          <w:p w:rsidR="00E22DF2" w:rsidRPr="00E22DF2" w:rsidRDefault="00E22DF2" w:rsidP="001A35FC">
            <w:pPr>
              <w:jc w:val="center"/>
              <w:rPr>
                <w:bCs/>
                <w:iCs/>
                <w:sz w:val="18"/>
                <w:szCs w:val="18"/>
              </w:rPr>
            </w:pPr>
            <w:r w:rsidRPr="00E22DF2">
              <w:rPr>
                <w:bCs/>
                <w:iCs/>
                <w:sz w:val="18"/>
                <w:szCs w:val="18"/>
              </w:rPr>
              <w:t>10</w:t>
            </w:r>
          </w:p>
        </w:tc>
        <w:tc>
          <w:tcPr>
            <w:tcW w:w="426" w:type="dxa"/>
            <w:shd w:val="clear" w:color="auto" w:fill="auto"/>
          </w:tcPr>
          <w:p w:rsidR="00E22DF2" w:rsidRPr="00E22DF2" w:rsidRDefault="00E22DF2" w:rsidP="001A35FC">
            <w:pPr>
              <w:jc w:val="center"/>
              <w:rPr>
                <w:bCs/>
                <w:iCs/>
                <w:sz w:val="18"/>
                <w:szCs w:val="18"/>
              </w:rPr>
            </w:pPr>
            <w:r w:rsidRPr="00E22DF2">
              <w:rPr>
                <w:bCs/>
                <w:iCs/>
                <w:sz w:val="18"/>
                <w:szCs w:val="18"/>
              </w:rPr>
              <w:t>01</w:t>
            </w:r>
          </w:p>
        </w:tc>
        <w:tc>
          <w:tcPr>
            <w:tcW w:w="1134" w:type="dxa"/>
            <w:shd w:val="clear" w:color="auto" w:fill="auto"/>
          </w:tcPr>
          <w:p w:rsidR="00E22DF2" w:rsidRPr="00E22DF2" w:rsidRDefault="00E22DF2" w:rsidP="001A35FC">
            <w:pPr>
              <w:jc w:val="center"/>
              <w:rPr>
                <w:bCs/>
                <w:iCs/>
                <w:sz w:val="18"/>
                <w:szCs w:val="18"/>
              </w:rPr>
            </w:pPr>
            <w:r w:rsidRPr="00E22DF2">
              <w:rPr>
                <w:bCs/>
                <w:iCs/>
                <w:sz w:val="18"/>
                <w:szCs w:val="18"/>
              </w:rPr>
              <w:t>0440164250</w:t>
            </w:r>
          </w:p>
        </w:tc>
        <w:tc>
          <w:tcPr>
            <w:tcW w:w="567" w:type="dxa"/>
            <w:shd w:val="clear" w:color="auto" w:fill="auto"/>
          </w:tcPr>
          <w:p w:rsidR="00E22DF2" w:rsidRPr="00E22DF2" w:rsidRDefault="00E22DF2" w:rsidP="001A35FC">
            <w:pPr>
              <w:jc w:val="center"/>
              <w:rPr>
                <w:bCs/>
                <w:iCs/>
                <w:sz w:val="18"/>
                <w:szCs w:val="18"/>
              </w:rPr>
            </w:pPr>
            <w:r w:rsidRPr="00E22DF2">
              <w:rPr>
                <w:bCs/>
                <w:iCs/>
                <w:sz w:val="18"/>
                <w:szCs w:val="18"/>
              </w:rPr>
              <w:t>310</w:t>
            </w:r>
          </w:p>
        </w:tc>
        <w:tc>
          <w:tcPr>
            <w:tcW w:w="1086" w:type="dxa"/>
          </w:tcPr>
          <w:p w:rsidR="00E22DF2" w:rsidRPr="00E22DF2" w:rsidRDefault="00E22DF2" w:rsidP="001A35FC">
            <w:pPr>
              <w:jc w:val="center"/>
              <w:rPr>
                <w:bCs/>
                <w:iCs/>
                <w:sz w:val="18"/>
                <w:szCs w:val="18"/>
              </w:rPr>
            </w:pPr>
            <w:r w:rsidRPr="00E22DF2">
              <w:rPr>
                <w:bCs/>
                <w:iCs/>
                <w:sz w:val="18"/>
                <w:szCs w:val="18"/>
              </w:rPr>
              <w:t>19, 878</w:t>
            </w:r>
          </w:p>
        </w:tc>
        <w:tc>
          <w:tcPr>
            <w:tcW w:w="1087" w:type="dxa"/>
          </w:tcPr>
          <w:p w:rsidR="00E22DF2" w:rsidRPr="00E22DF2" w:rsidRDefault="00E22DF2" w:rsidP="001A35FC">
            <w:pPr>
              <w:jc w:val="center"/>
              <w:rPr>
                <w:bCs/>
                <w:iCs/>
                <w:sz w:val="18"/>
                <w:szCs w:val="18"/>
              </w:rPr>
            </w:pPr>
            <w:r w:rsidRPr="00E22DF2">
              <w:rPr>
                <w:bCs/>
                <w:iCs/>
                <w:sz w:val="18"/>
                <w:szCs w:val="18"/>
              </w:rPr>
              <w:t>19, 878</w:t>
            </w:r>
          </w:p>
        </w:tc>
        <w:tc>
          <w:tcPr>
            <w:tcW w:w="1087" w:type="dxa"/>
            <w:shd w:val="clear" w:color="auto" w:fill="auto"/>
          </w:tcPr>
          <w:p w:rsidR="00E22DF2" w:rsidRPr="00E22DF2" w:rsidRDefault="00E22DF2" w:rsidP="001A35FC">
            <w:pPr>
              <w:jc w:val="center"/>
              <w:rPr>
                <w:bCs/>
                <w:iCs/>
                <w:sz w:val="18"/>
                <w:szCs w:val="18"/>
              </w:rPr>
            </w:pPr>
            <w:r w:rsidRPr="00E22DF2">
              <w:rPr>
                <w:bCs/>
                <w:iCs/>
                <w:sz w:val="18"/>
                <w:szCs w:val="18"/>
              </w:rPr>
              <w:t>0,000</w:t>
            </w:r>
          </w:p>
        </w:tc>
      </w:tr>
      <w:tr w:rsidR="00E22DF2" w:rsidRPr="00E22DF2" w:rsidTr="00E22DF2">
        <w:trPr>
          <w:trHeight w:val="343"/>
          <w:jc w:val="center"/>
        </w:trPr>
        <w:tc>
          <w:tcPr>
            <w:tcW w:w="4707" w:type="dxa"/>
            <w:tcBorders>
              <w:left w:val="single" w:sz="4" w:space="0" w:color="auto"/>
            </w:tcBorders>
            <w:shd w:val="clear" w:color="auto" w:fill="auto"/>
          </w:tcPr>
          <w:p w:rsidR="00E22DF2" w:rsidRPr="00E22DF2" w:rsidRDefault="00E22DF2" w:rsidP="001A35FC">
            <w:pPr>
              <w:rPr>
                <w:bCs/>
                <w:sz w:val="18"/>
                <w:szCs w:val="18"/>
              </w:rPr>
            </w:pPr>
            <w:r w:rsidRPr="00E22DF2">
              <w:rPr>
                <w:bCs/>
                <w:sz w:val="18"/>
                <w:szCs w:val="18"/>
              </w:rPr>
              <w:t>ВСЕГО:</w:t>
            </w:r>
          </w:p>
        </w:tc>
        <w:tc>
          <w:tcPr>
            <w:tcW w:w="425" w:type="dxa"/>
            <w:shd w:val="clear" w:color="auto" w:fill="auto"/>
          </w:tcPr>
          <w:p w:rsidR="00E22DF2" w:rsidRPr="00E22DF2" w:rsidRDefault="00E22DF2" w:rsidP="001A35FC">
            <w:pPr>
              <w:jc w:val="center"/>
              <w:rPr>
                <w:bCs/>
                <w:sz w:val="18"/>
                <w:szCs w:val="18"/>
              </w:rPr>
            </w:pPr>
          </w:p>
        </w:tc>
        <w:tc>
          <w:tcPr>
            <w:tcW w:w="426" w:type="dxa"/>
            <w:shd w:val="clear" w:color="auto" w:fill="auto"/>
          </w:tcPr>
          <w:p w:rsidR="00E22DF2" w:rsidRPr="00E22DF2" w:rsidRDefault="00E22DF2" w:rsidP="001A35FC">
            <w:pPr>
              <w:jc w:val="center"/>
              <w:rPr>
                <w:bCs/>
                <w:sz w:val="18"/>
                <w:szCs w:val="18"/>
              </w:rPr>
            </w:pPr>
          </w:p>
        </w:tc>
        <w:tc>
          <w:tcPr>
            <w:tcW w:w="1134" w:type="dxa"/>
            <w:shd w:val="clear" w:color="auto" w:fill="auto"/>
          </w:tcPr>
          <w:p w:rsidR="00E22DF2" w:rsidRPr="00E22DF2" w:rsidRDefault="00E22DF2" w:rsidP="001A35FC">
            <w:pPr>
              <w:jc w:val="center"/>
              <w:rPr>
                <w:bCs/>
                <w:sz w:val="18"/>
                <w:szCs w:val="18"/>
              </w:rPr>
            </w:pPr>
          </w:p>
        </w:tc>
        <w:tc>
          <w:tcPr>
            <w:tcW w:w="567" w:type="dxa"/>
            <w:shd w:val="clear" w:color="auto" w:fill="auto"/>
          </w:tcPr>
          <w:p w:rsidR="00E22DF2" w:rsidRPr="00E22DF2" w:rsidRDefault="00E22DF2" w:rsidP="001A35FC">
            <w:pPr>
              <w:jc w:val="center"/>
              <w:rPr>
                <w:bCs/>
                <w:sz w:val="18"/>
                <w:szCs w:val="18"/>
              </w:rPr>
            </w:pPr>
          </w:p>
        </w:tc>
        <w:tc>
          <w:tcPr>
            <w:tcW w:w="1086" w:type="dxa"/>
          </w:tcPr>
          <w:p w:rsidR="00E22DF2" w:rsidRPr="00E22DF2" w:rsidRDefault="00E22DF2" w:rsidP="001A35FC">
            <w:pPr>
              <w:jc w:val="center"/>
              <w:rPr>
                <w:bCs/>
                <w:sz w:val="18"/>
                <w:szCs w:val="18"/>
              </w:rPr>
            </w:pPr>
            <w:r w:rsidRPr="00E22DF2">
              <w:rPr>
                <w:bCs/>
                <w:sz w:val="18"/>
                <w:szCs w:val="18"/>
              </w:rPr>
              <w:t>4241,203-98</w:t>
            </w:r>
          </w:p>
        </w:tc>
        <w:tc>
          <w:tcPr>
            <w:tcW w:w="1087" w:type="dxa"/>
          </w:tcPr>
          <w:p w:rsidR="00E22DF2" w:rsidRPr="00E22DF2" w:rsidRDefault="00E22DF2" w:rsidP="001A35FC">
            <w:pPr>
              <w:jc w:val="center"/>
              <w:rPr>
                <w:bCs/>
                <w:sz w:val="18"/>
                <w:szCs w:val="18"/>
              </w:rPr>
            </w:pPr>
            <w:r w:rsidRPr="00E22DF2">
              <w:rPr>
                <w:bCs/>
                <w:sz w:val="18"/>
                <w:szCs w:val="18"/>
              </w:rPr>
              <w:t>2 189, 693</w:t>
            </w:r>
          </w:p>
        </w:tc>
        <w:tc>
          <w:tcPr>
            <w:tcW w:w="1087" w:type="dxa"/>
            <w:shd w:val="clear" w:color="auto" w:fill="auto"/>
          </w:tcPr>
          <w:p w:rsidR="00E22DF2" w:rsidRPr="00E22DF2" w:rsidRDefault="00E22DF2" w:rsidP="001A35FC">
            <w:pPr>
              <w:jc w:val="center"/>
              <w:rPr>
                <w:bCs/>
                <w:sz w:val="18"/>
                <w:szCs w:val="18"/>
              </w:rPr>
            </w:pPr>
            <w:r w:rsidRPr="00E22DF2">
              <w:rPr>
                <w:bCs/>
                <w:sz w:val="18"/>
                <w:szCs w:val="18"/>
              </w:rPr>
              <w:t>2 140, 151</w:t>
            </w:r>
          </w:p>
        </w:tc>
      </w:tr>
    </w:tbl>
    <w:p w:rsidR="00CB03A6" w:rsidRPr="00E22DF2" w:rsidRDefault="00CB03A6" w:rsidP="00E042F5">
      <w:pPr>
        <w:pStyle w:val="1b"/>
        <w:shd w:val="clear" w:color="auto" w:fill="auto"/>
        <w:spacing w:before="0" w:after="0" w:line="240" w:lineRule="auto"/>
        <w:ind w:left="709"/>
        <w:rPr>
          <w:sz w:val="18"/>
          <w:szCs w:val="18"/>
        </w:rPr>
      </w:pPr>
    </w:p>
    <w:p w:rsidR="00314262" w:rsidRPr="00314262" w:rsidRDefault="00314262" w:rsidP="00314262">
      <w:pPr>
        <w:pStyle w:val="8"/>
        <w:tabs>
          <w:tab w:val="left" w:pos="0"/>
        </w:tabs>
        <w:spacing w:before="0" w:after="0"/>
        <w:jc w:val="center"/>
        <w:rPr>
          <w:i w:val="0"/>
          <w:sz w:val="18"/>
          <w:szCs w:val="18"/>
        </w:rPr>
      </w:pPr>
      <w:r w:rsidRPr="00314262">
        <w:rPr>
          <w:i w:val="0"/>
          <w:sz w:val="18"/>
          <w:szCs w:val="18"/>
        </w:rPr>
        <w:t>Приложение № 5</w:t>
      </w:r>
      <w:r>
        <w:rPr>
          <w:i w:val="0"/>
          <w:sz w:val="18"/>
          <w:szCs w:val="18"/>
        </w:rPr>
        <w:t xml:space="preserve"> </w:t>
      </w:r>
      <w:r w:rsidRPr="00314262">
        <w:rPr>
          <w:i w:val="0"/>
          <w:sz w:val="18"/>
          <w:szCs w:val="18"/>
        </w:rPr>
        <w:t>к решению Комитета</w:t>
      </w:r>
      <w:r>
        <w:rPr>
          <w:i w:val="0"/>
          <w:sz w:val="18"/>
          <w:szCs w:val="18"/>
        </w:rPr>
        <w:t xml:space="preserve"> </w:t>
      </w:r>
      <w:r w:rsidRPr="00314262">
        <w:rPr>
          <w:i w:val="0"/>
          <w:sz w:val="18"/>
          <w:szCs w:val="18"/>
        </w:rPr>
        <w:t>местного самоуправления</w:t>
      </w:r>
      <w:r>
        <w:rPr>
          <w:i w:val="0"/>
          <w:sz w:val="18"/>
          <w:szCs w:val="18"/>
        </w:rPr>
        <w:t xml:space="preserve"> </w:t>
      </w:r>
      <w:r w:rsidRPr="00314262">
        <w:rPr>
          <w:i w:val="0"/>
          <w:sz w:val="18"/>
          <w:szCs w:val="18"/>
        </w:rPr>
        <w:t>Мошковского сельсовета</w:t>
      </w:r>
      <w:r>
        <w:rPr>
          <w:i w:val="0"/>
          <w:sz w:val="18"/>
          <w:szCs w:val="18"/>
        </w:rPr>
        <w:t xml:space="preserve"> </w:t>
      </w:r>
      <w:r w:rsidRPr="00314262">
        <w:rPr>
          <w:i w:val="0"/>
          <w:sz w:val="18"/>
          <w:szCs w:val="18"/>
        </w:rPr>
        <w:t>от 30.04.2020 № 84-16/</w:t>
      </w:r>
      <w:r w:rsidRPr="00314262">
        <w:rPr>
          <w:i w:val="0"/>
          <w:sz w:val="18"/>
          <w:szCs w:val="18"/>
          <w:lang w:val="en-US"/>
        </w:rPr>
        <w:t>VII</w:t>
      </w:r>
      <w:r w:rsidRPr="00314262">
        <w:rPr>
          <w:i w:val="0"/>
          <w:sz w:val="18"/>
          <w:szCs w:val="18"/>
        </w:rPr>
        <w:t xml:space="preserve">  </w:t>
      </w:r>
    </w:p>
    <w:p w:rsidR="00314262" w:rsidRPr="00314262" w:rsidRDefault="00314262" w:rsidP="00314262">
      <w:pPr>
        <w:jc w:val="center"/>
        <w:rPr>
          <w:b/>
          <w:sz w:val="18"/>
          <w:szCs w:val="18"/>
        </w:rPr>
      </w:pPr>
      <w:r w:rsidRPr="00314262">
        <w:rPr>
          <w:b/>
          <w:sz w:val="18"/>
          <w:szCs w:val="18"/>
        </w:rPr>
        <w:t xml:space="preserve">Ведомственная структура расходов бюджета </w:t>
      </w:r>
      <w:r w:rsidRPr="00314262">
        <w:rPr>
          <w:b/>
          <w:bCs/>
          <w:sz w:val="18"/>
          <w:szCs w:val="18"/>
        </w:rPr>
        <w:t>Мошковского</w:t>
      </w:r>
      <w:r w:rsidRPr="00314262">
        <w:rPr>
          <w:b/>
          <w:sz w:val="18"/>
          <w:szCs w:val="18"/>
        </w:rPr>
        <w:t xml:space="preserve"> сельсовета на 2020 год и на плановый период </w:t>
      </w:r>
    </w:p>
    <w:p w:rsidR="00314262" w:rsidRPr="00314262" w:rsidRDefault="00314262" w:rsidP="00314262">
      <w:pPr>
        <w:jc w:val="center"/>
        <w:rPr>
          <w:b/>
          <w:sz w:val="18"/>
          <w:szCs w:val="18"/>
        </w:rPr>
      </w:pPr>
      <w:r w:rsidRPr="00314262">
        <w:rPr>
          <w:b/>
          <w:sz w:val="18"/>
          <w:szCs w:val="18"/>
        </w:rPr>
        <w:t>2021 и 2022 годов</w:t>
      </w:r>
    </w:p>
    <w:p w:rsidR="00314262" w:rsidRPr="00314262" w:rsidRDefault="00314262" w:rsidP="00314262">
      <w:pPr>
        <w:rPr>
          <w:sz w:val="18"/>
          <w:szCs w:val="18"/>
        </w:rPr>
      </w:pPr>
    </w:p>
    <w:tbl>
      <w:tblPr>
        <w:tblW w:w="10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35"/>
        <w:gridCol w:w="524"/>
        <w:gridCol w:w="425"/>
        <w:gridCol w:w="425"/>
        <w:gridCol w:w="851"/>
        <w:gridCol w:w="567"/>
        <w:gridCol w:w="1134"/>
        <w:gridCol w:w="1134"/>
        <w:gridCol w:w="1134"/>
      </w:tblGrid>
      <w:tr w:rsidR="00314262" w:rsidRPr="00314262" w:rsidTr="00314262">
        <w:trPr>
          <w:trHeight w:hRule="exact" w:val="365"/>
          <w:jc w:val="center"/>
        </w:trPr>
        <w:tc>
          <w:tcPr>
            <w:tcW w:w="4335" w:type="dxa"/>
            <w:vMerge w:val="restart"/>
            <w:shd w:val="clear" w:color="auto" w:fill="auto"/>
          </w:tcPr>
          <w:p w:rsidR="00314262" w:rsidRPr="00314262" w:rsidRDefault="00314262" w:rsidP="00314262">
            <w:pPr>
              <w:jc w:val="center"/>
              <w:rPr>
                <w:rFonts w:eastAsia="Calibri"/>
                <w:b/>
                <w:bCs/>
                <w:iCs/>
                <w:sz w:val="18"/>
                <w:szCs w:val="18"/>
              </w:rPr>
            </w:pPr>
            <w:r w:rsidRPr="00314262">
              <w:rPr>
                <w:sz w:val="18"/>
                <w:szCs w:val="18"/>
              </w:rPr>
              <w:t>Наименование показателя</w:t>
            </w:r>
          </w:p>
        </w:tc>
        <w:tc>
          <w:tcPr>
            <w:tcW w:w="2792" w:type="dxa"/>
            <w:gridSpan w:val="5"/>
          </w:tcPr>
          <w:p w:rsidR="00314262" w:rsidRPr="00314262" w:rsidRDefault="00314262" w:rsidP="00314262">
            <w:pPr>
              <w:jc w:val="center"/>
              <w:rPr>
                <w:rFonts w:eastAsia="Calibri"/>
                <w:b/>
                <w:bCs/>
                <w:iCs/>
                <w:sz w:val="18"/>
                <w:szCs w:val="18"/>
              </w:rPr>
            </w:pPr>
            <w:r w:rsidRPr="00314262">
              <w:rPr>
                <w:sz w:val="18"/>
                <w:szCs w:val="18"/>
              </w:rPr>
              <w:t>Код бюджетной классификации</w:t>
            </w:r>
          </w:p>
          <w:p w:rsidR="00314262" w:rsidRPr="00314262" w:rsidRDefault="00314262" w:rsidP="00314262">
            <w:pPr>
              <w:jc w:val="center"/>
              <w:rPr>
                <w:rFonts w:eastAsia="Calibri"/>
                <w:b/>
                <w:bCs/>
                <w:iCs/>
                <w:sz w:val="18"/>
                <w:szCs w:val="18"/>
              </w:rPr>
            </w:pPr>
          </w:p>
        </w:tc>
        <w:tc>
          <w:tcPr>
            <w:tcW w:w="3402" w:type="dxa"/>
            <w:gridSpan w:val="3"/>
          </w:tcPr>
          <w:p w:rsidR="00314262" w:rsidRPr="00314262" w:rsidRDefault="00314262" w:rsidP="00314262">
            <w:pPr>
              <w:jc w:val="center"/>
              <w:rPr>
                <w:rFonts w:eastAsia="Calibri"/>
                <w:bCs/>
                <w:iCs/>
                <w:sz w:val="18"/>
                <w:szCs w:val="18"/>
              </w:rPr>
            </w:pPr>
            <w:r w:rsidRPr="00314262">
              <w:rPr>
                <w:sz w:val="18"/>
                <w:szCs w:val="18"/>
              </w:rPr>
              <w:t>Сумма, тыс. рублей</w:t>
            </w:r>
          </w:p>
        </w:tc>
      </w:tr>
      <w:tr w:rsidR="00314262" w:rsidRPr="00314262" w:rsidTr="00314262">
        <w:trPr>
          <w:trHeight w:val="510"/>
          <w:jc w:val="center"/>
        </w:trPr>
        <w:tc>
          <w:tcPr>
            <w:tcW w:w="4335" w:type="dxa"/>
            <w:vMerge/>
            <w:shd w:val="clear" w:color="auto" w:fill="auto"/>
          </w:tcPr>
          <w:p w:rsidR="00314262" w:rsidRPr="00314262" w:rsidRDefault="00314262" w:rsidP="00314262">
            <w:pPr>
              <w:jc w:val="center"/>
              <w:rPr>
                <w:sz w:val="18"/>
                <w:szCs w:val="18"/>
              </w:rPr>
            </w:pPr>
          </w:p>
        </w:tc>
        <w:tc>
          <w:tcPr>
            <w:tcW w:w="524" w:type="dxa"/>
          </w:tcPr>
          <w:p w:rsidR="00314262" w:rsidRPr="00314262" w:rsidRDefault="00314262" w:rsidP="00314262">
            <w:pPr>
              <w:jc w:val="center"/>
              <w:rPr>
                <w:sz w:val="18"/>
                <w:szCs w:val="18"/>
              </w:rPr>
            </w:pPr>
            <w:r w:rsidRPr="00314262">
              <w:rPr>
                <w:sz w:val="18"/>
                <w:szCs w:val="18"/>
              </w:rPr>
              <w:t>Код ведомства</w:t>
            </w:r>
          </w:p>
        </w:tc>
        <w:tc>
          <w:tcPr>
            <w:tcW w:w="425" w:type="dxa"/>
            <w:shd w:val="clear" w:color="auto" w:fill="auto"/>
          </w:tcPr>
          <w:p w:rsidR="00314262" w:rsidRPr="00314262" w:rsidRDefault="00314262" w:rsidP="00314262">
            <w:pPr>
              <w:jc w:val="center"/>
              <w:rPr>
                <w:sz w:val="18"/>
                <w:szCs w:val="18"/>
              </w:rPr>
            </w:pPr>
            <w:r w:rsidRPr="00314262">
              <w:rPr>
                <w:sz w:val="18"/>
                <w:szCs w:val="18"/>
              </w:rPr>
              <w:t>Раз</w:t>
            </w:r>
          </w:p>
          <w:p w:rsidR="00314262" w:rsidRPr="00314262" w:rsidRDefault="00314262" w:rsidP="00314262">
            <w:pPr>
              <w:jc w:val="center"/>
              <w:rPr>
                <w:rFonts w:eastAsia="Calibri"/>
                <w:b/>
                <w:bCs/>
                <w:iCs/>
                <w:sz w:val="18"/>
                <w:szCs w:val="18"/>
              </w:rPr>
            </w:pPr>
            <w:r w:rsidRPr="00314262">
              <w:rPr>
                <w:sz w:val="18"/>
                <w:szCs w:val="18"/>
              </w:rPr>
              <w:t>дел</w:t>
            </w:r>
          </w:p>
        </w:tc>
        <w:tc>
          <w:tcPr>
            <w:tcW w:w="425" w:type="dxa"/>
            <w:shd w:val="clear" w:color="auto" w:fill="auto"/>
          </w:tcPr>
          <w:p w:rsidR="00314262" w:rsidRPr="00314262" w:rsidRDefault="00314262" w:rsidP="00314262">
            <w:pPr>
              <w:jc w:val="center"/>
              <w:rPr>
                <w:sz w:val="18"/>
                <w:szCs w:val="18"/>
              </w:rPr>
            </w:pPr>
            <w:r w:rsidRPr="00314262">
              <w:rPr>
                <w:sz w:val="18"/>
                <w:szCs w:val="18"/>
              </w:rPr>
              <w:t>Под</w:t>
            </w:r>
          </w:p>
          <w:p w:rsidR="00314262" w:rsidRPr="00314262" w:rsidRDefault="00314262" w:rsidP="00314262">
            <w:pPr>
              <w:jc w:val="center"/>
              <w:rPr>
                <w:rFonts w:eastAsia="Calibri"/>
                <w:b/>
                <w:bCs/>
                <w:iCs/>
                <w:sz w:val="18"/>
                <w:szCs w:val="18"/>
              </w:rPr>
            </w:pPr>
            <w:r w:rsidRPr="00314262">
              <w:rPr>
                <w:sz w:val="18"/>
                <w:szCs w:val="18"/>
              </w:rPr>
              <w:t>раздел</w:t>
            </w:r>
          </w:p>
        </w:tc>
        <w:tc>
          <w:tcPr>
            <w:tcW w:w="851" w:type="dxa"/>
            <w:shd w:val="clear" w:color="auto" w:fill="auto"/>
          </w:tcPr>
          <w:p w:rsidR="00314262" w:rsidRPr="00314262" w:rsidRDefault="00314262" w:rsidP="00314262">
            <w:pPr>
              <w:jc w:val="center"/>
              <w:rPr>
                <w:rFonts w:eastAsia="Calibri"/>
                <w:b/>
                <w:bCs/>
                <w:iCs/>
                <w:sz w:val="18"/>
                <w:szCs w:val="18"/>
              </w:rPr>
            </w:pPr>
            <w:r w:rsidRPr="00314262">
              <w:rPr>
                <w:sz w:val="18"/>
                <w:szCs w:val="18"/>
              </w:rPr>
              <w:t>Целевая статья</w:t>
            </w:r>
          </w:p>
        </w:tc>
        <w:tc>
          <w:tcPr>
            <w:tcW w:w="567" w:type="dxa"/>
            <w:shd w:val="clear" w:color="auto" w:fill="auto"/>
          </w:tcPr>
          <w:p w:rsidR="00314262" w:rsidRPr="00314262" w:rsidRDefault="00314262" w:rsidP="00314262">
            <w:pPr>
              <w:jc w:val="center"/>
              <w:rPr>
                <w:rFonts w:eastAsia="Calibri"/>
                <w:b/>
                <w:bCs/>
                <w:iCs/>
                <w:sz w:val="18"/>
                <w:szCs w:val="18"/>
              </w:rPr>
            </w:pPr>
            <w:r w:rsidRPr="00314262">
              <w:rPr>
                <w:sz w:val="18"/>
                <w:szCs w:val="18"/>
              </w:rPr>
              <w:t>Вид расхода</w:t>
            </w:r>
          </w:p>
        </w:tc>
        <w:tc>
          <w:tcPr>
            <w:tcW w:w="1134" w:type="dxa"/>
          </w:tcPr>
          <w:p w:rsidR="00314262" w:rsidRPr="00314262" w:rsidRDefault="00314262" w:rsidP="00314262">
            <w:pPr>
              <w:jc w:val="center"/>
              <w:rPr>
                <w:sz w:val="18"/>
                <w:szCs w:val="18"/>
              </w:rPr>
            </w:pPr>
            <w:r w:rsidRPr="00314262">
              <w:rPr>
                <w:sz w:val="18"/>
                <w:szCs w:val="18"/>
              </w:rPr>
              <w:t>2020 год</w:t>
            </w:r>
          </w:p>
        </w:tc>
        <w:tc>
          <w:tcPr>
            <w:tcW w:w="1134" w:type="dxa"/>
          </w:tcPr>
          <w:p w:rsidR="00314262" w:rsidRPr="00314262" w:rsidRDefault="00314262" w:rsidP="00314262">
            <w:pPr>
              <w:jc w:val="center"/>
              <w:rPr>
                <w:sz w:val="18"/>
                <w:szCs w:val="18"/>
              </w:rPr>
            </w:pPr>
            <w:r w:rsidRPr="00314262">
              <w:rPr>
                <w:sz w:val="18"/>
                <w:szCs w:val="18"/>
              </w:rPr>
              <w:t>2021 год</w:t>
            </w:r>
          </w:p>
        </w:tc>
        <w:tc>
          <w:tcPr>
            <w:tcW w:w="1134" w:type="dxa"/>
          </w:tcPr>
          <w:p w:rsidR="00314262" w:rsidRPr="00314262" w:rsidRDefault="00314262" w:rsidP="00314262">
            <w:pPr>
              <w:jc w:val="center"/>
              <w:rPr>
                <w:sz w:val="18"/>
                <w:szCs w:val="18"/>
              </w:rPr>
            </w:pPr>
            <w:r w:rsidRPr="00314262">
              <w:rPr>
                <w:sz w:val="18"/>
                <w:szCs w:val="18"/>
              </w:rPr>
              <w:t>2022 год</w:t>
            </w:r>
          </w:p>
        </w:tc>
      </w:tr>
      <w:tr w:rsidR="00314262" w:rsidRPr="00314262" w:rsidTr="00314262">
        <w:trPr>
          <w:trHeight w:val="293"/>
          <w:jc w:val="center"/>
        </w:trPr>
        <w:tc>
          <w:tcPr>
            <w:tcW w:w="4335" w:type="dxa"/>
            <w:shd w:val="clear" w:color="auto" w:fill="auto"/>
          </w:tcPr>
          <w:p w:rsidR="00314262" w:rsidRPr="00314262" w:rsidRDefault="00314262" w:rsidP="00314262">
            <w:pPr>
              <w:jc w:val="center"/>
              <w:rPr>
                <w:sz w:val="18"/>
                <w:szCs w:val="18"/>
              </w:rPr>
            </w:pPr>
            <w:r w:rsidRPr="00314262">
              <w:rPr>
                <w:sz w:val="18"/>
                <w:szCs w:val="18"/>
              </w:rPr>
              <w:t>1</w:t>
            </w:r>
          </w:p>
        </w:tc>
        <w:tc>
          <w:tcPr>
            <w:tcW w:w="524" w:type="dxa"/>
          </w:tcPr>
          <w:p w:rsidR="00314262" w:rsidRPr="00314262" w:rsidRDefault="00314262" w:rsidP="00314262">
            <w:pPr>
              <w:jc w:val="center"/>
              <w:rPr>
                <w:sz w:val="18"/>
                <w:szCs w:val="18"/>
              </w:rPr>
            </w:pPr>
            <w:r w:rsidRPr="00314262">
              <w:rPr>
                <w:sz w:val="18"/>
                <w:szCs w:val="18"/>
              </w:rPr>
              <w:t>2</w:t>
            </w:r>
          </w:p>
        </w:tc>
        <w:tc>
          <w:tcPr>
            <w:tcW w:w="425" w:type="dxa"/>
            <w:shd w:val="clear" w:color="auto" w:fill="auto"/>
          </w:tcPr>
          <w:p w:rsidR="00314262" w:rsidRPr="00314262" w:rsidRDefault="00314262" w:rsidP="00314262">
            <w:pPr>
              <w:jc w:val="center"/>
              <w:rPr>
                <w:sz w:val="18"/>
                <w:szCs w:val="18"/>
              </w:rPr>
            </w:pPr>
            <w:r w:rsidRPr="00314262">
              <w:rPr>
                <w:sz w:val="18"/>
                <w:szCs w:val="18"/>
              </w:rPr>
              <w:t>3</w:t>
            </w:r>
          </w:p>
        </w:tc>
        <w:tc>
          <w:tcPr>
            <w:tcW w:w="425" w:type="dxa"/>
            <w:shd w:val="clear" w:color="auto" w:fill="auto"/>
          </w:tcPr>
          <w:p w:rsidR="00314262" w:rsidRPr="00314262" w:rsidRDefault="00314262" w:rsidP="00314262">
            <w:pPr>
              <w:jc w:val="center"/>
              <w:rPr>
                <w:sz w:val="18"/>
                <w:szCs w:val="18"/>
              </w:rPr>
            </w:pPr>
            <w:r w:rsidRPr="00314262">
              <w:rPr>
                <w:sz w:val="18"/>
                <w:szCs w:val="18"/>
              </w:rPr>
              <w:t>4</w:t>
            </w:r>
          </w:p>
        </w:tc>
        <w:tc>
          <w:tcPr>
            <w:tcW w:w="851" w:type="dxa"/>
            <w:shd w:val="clear" w:color="auto" w:fill="auto"/>
          </w:tcPr>
          <w:p w:rsidR="00314262" w:rsidRPr="00314262" w:rsidRDefault="00314262" w:rsidP="00314262">
            <w:pPr>
              <w:jc w:val="center"/>
              <w:rPr>
                <w:sz w:val="18"/>
                <w:szCs w:val="18"/>
              </w:rPr>
            </w:pPr>
            <w:r w:rsidRPr="00314262">
              <w:rPr>
                <w:sz w:val="18"/>
                <w:szCs w:val="18"/>
              </w:rPr>
              <w:t>5</w:t>
            </w:r>
          </w:p>
        </w:tc>
        <w:tc>
          <w:tcPr>
            <w:tcW w:w="567" w:type="dxa"/>
            <w:shd w:val="clear" w:color="auto" w:fill="auto"/>
          </w:tcPr>
          <w:p w:rsidR="00314262" w:rsidRPr="00314262" w:rsidRDefault="00314262" w:rsidP="00314262">
            <w:pPr>
              <w:jc w:val="center"/>
              <w:rPr>
                <w:sz w:val="18"/>
                <w:szCs w:val="18"/>
              </w:rPr>
            </w:pPr>
            <w:r w:rsidRPr="00314262">
              <w:rPr>
                <w:sz w:val="18"/>
                <w:szCs w:val="18"/>
              </w:rPr>
              <w:t>6</w:t>
            </w:r>
          </w:p>
        </w:tc>
        <w:tc>
          <w:tcPr>
            <w:tcW w:w="1134" w:type="dxa"/>
          </w:tcPr>
          <w:p w:rsidR="00314262" w:rsidRPr="00314262" w:rsidRDefault="00314262" w:rsidP="00314262">
            <w:pPr>
              <w:jc w:val="center"/>
              <w:rPr>
                <w:rFonts w:eastAsia="Calibri"/>
                <w:bCs/>
                <w:iCs/>
                <w:sz w:val="18"/>
                <w:szCs w:val="18"/>
              </w:rPr>
            </w:pPr>
            <w:r w:rsidRPr="00314262">
              <w:rPr>
                <w:rFonts w:eastAsia="Calibri"/>
                <w:bCs/>
                <w:iCs/>
                <w:sz w:val="18"/>
                <w:szCs w:val="18"/>
              </w:rPr>
              <w:t>7</w:t>
            </w:r>
          </w:p>
        </w:tc>
        <w:tc>
          <w:tcPr>
            <w:tcW w:w="1134" w:type="dxa"/>
          </w:tcPr>
          <w:p w:rsidR="00314262" w:rsidRPr="00314262" w:rsidRDefault="00314262" w:rsidP="00314262">
            <w:pPr>
              <w:jc w:val="center"/>
              <w:rPr>
                <w:rFonts w:eastAsia="Calibri"/>
                <w:bCs/>
                <w:iCs/>
                <w:sz w:val="18"/>
                <w:szCs w:val="18"/>
              </w:rPr>
            </w:pPr>
            <w:r w:rsidRPr="00314262">
              <w:rPr>
                <w:rFonts w:eastAsia="Calibri"/>
                <w:bCs/>
                <w:iCs/>
                <w:sz w:val="18"/>
                <w:szCs w:val="18"/>
              </w:rPr>
              <w:t>8</w:t>
            </w:r>
          </w:p>
        </w:tc>
        <w:tc>
          <w:tcPr>
            <w:tcW w:w="1134" w:type="dxa"/>
            <w:shd w:val="clear" w:color="auto" w:fill="auto"/>
          </w:tcPr>
          <w:p w:rsidR="00314262" w:rsidRPr="00314262" w:rsidRDefault="00314262" w:rsidP="00314262">
            <w:pPr>
              <w:jc w:val="center"/>
              <w:rPr>
                <w:rFonts w:eastAsia="Calibri"/>
                <w:bCs/>
                <w:iCs/>
                <w:sz w:val="18"/>
                <w:szCs w:val="18"/>
              </w:rPr>
            </w:pPr>
            <w:r w:rsidRPr="00314262">
              <w:rPr>
                <w:rFonts w:eastAsia="Calibri"/>
                <w:bCs/>
                <w:iCs/>
                <w:sz w:val="18"/>
                <w:szCs w:val="18"/>
              </w:rPr>
              <w:t>9</w:t>
            </w:r>
          </w:p>
        </w:tc>
      </w:tr>
      <w:tr w:rsidR="00314262" w:rsidRPr="00314262" w:rsidTr="00314262">
        <w:trPr>
          <w:trHeight w:hRule="exact" w:val="30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ОБЩЕГОСУДАРСТВЕННЫЕ ВОПРОСЫ</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p>
        </w:tc>
        <w:tc>
          <w:tcPr>
            <w:tcW w:w="851" w:type="dxa"/>
            <w:shd w:val="clear" w:color="auto" w:fill="auto"/>
          </w:tcPr>
          <w:p w:rsidR="00314262" w:rsidRPr="00314262" w:rsidRDefault="00314262" w:rsidP="00314262">
            <w:pPr>
              <w:jc w:val="center"/>
              <w:rPr>
                <w:bCs/>
                <w:iCs/>
                <w:sz w:val="18"/>
                <w:szCs w:val="18"/>
              </w:rPr>
            </w:pP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2021,404-99</w:t>
            </w:r>
          </w:p>
        </w:tc>
        <w:tc>
          <w:tcPr>
            <w:tcW w:w="1134" w:type="dxa"/>
          </w:tcPr>
          <w:p w:rsidR="00314262" w:rsidRPr="00314262" w:rsidRDefault="00314262" w:rsidP="00314262">
            <w:pPr>
              <w:jc w:val="center"/>
              <w:rPr>
                <w:bCs/>
                <w:iCs/>
                <w:sz w:val="18"/>
                <w:szCs w:val="18"/>
              </w:rPr>
            </w:pPr>
            <w:r w:rsidRPr="00314262">
              <w:rPr>
                <w:bCs/>
                <w:iCs/>
                <w:sz w:val="18"/>
                <w:szCs w:val="18"/>
              </w:rPr>
              <w:t>673, 873</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614, 313</w:t>
            </w:r>
          </w:p>
        </w:tc>
      </w:tr>
      <w:tr w:rsidR="00314262" w:rsidRPr="00314262" w:rsidTr="00314262">
        <w:trPr>
          <w:trHeight w:val="800"/>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1847,085-99</w:t>
            </w:r>
          </w:p>
        </w:tc>
        <w:tc>
          <w:tcPr>
            <w:tcW w:w="1134" w:type="dxa"/>
          </w:tcPr>
          <w:p w:rsidR="00314262" w:rsidRPr="00314262" w:rsidRDefault="00314262" w:rsidP="00314262">
            <w:pPr>
              <w:jc w:val="center"/>
              <w:rPr>
                <w:bCs/>
                <w:iCs/>
                <w:sz w:val="18"/>
                <w:szCs w:val="18"/>
              </w:rPr>
            </w:pPr>
            <w:r w:rsidRPr="00314262">
              <w:rPr>
                <w:bCs/>
                <w:iCs/>
                <w:sz w:val="18"/>
                <w:szCs w:val="18"/>
              </w:rPr>
              <w:t>663, 041</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603, 994</w:t>
            </w:r>
          </w:p>
        </w:tc>
      </w:tr>
      <w:tr w:rsidR="00314262" w:rsidRPr="00314262" w:rsidTr="00314262">
        <w:trPr>
          <w:trHeight w:val="979"/>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0400000000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1847,085-99</w:t>
            </w:r>
          </w:p>
        </w:tc>
        <w:tc>
          <w:tcPr>
            <w:tcW w:w="1134" w:type="dxa"/>
          </w:tcPr>
          <w:p w:rsidR="00314262" w:rsidRPr="00314262" w:rsidRDefault="00314262" w:rsidP="00314262">
            <w:pPr>
              <w:jc w:val="center"/>
              <w:rPr>
                <w:bCs/>
                <w:iCs/>
                <w:sz w:val="18"/>
                <w:szCs w:val="18"/>
              </w:rPr>
            </w:pPr>
            <w:r w:rsidRPr="00314262">
              <w:rPr>
                <w:bCs/>
                <w:iCs/>
                <w:sz w:val="18"/>
                <w:szCs w:val="18"/>
              </w:rPr>
              <w:t>663, 041</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603, 994</w:t>
            </w:r>
          </w:p>
        </w:tc>
      </w:tr>
      <w:tr w:rsidR="00314262" w:rsidRPr="00314262" w:rsidTr="00314262">
        <w:trPr>
          <w:trHeight w:val="274"/>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0410000000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1838,705-99</w:t>
            </w:r>
          </w:p>
        </w:tc>
        <w:tc>
          <w:tcPr>
            <w:tcW w:w="1134" w:type="dxa"/>
          </w:tcPr>
          <w:p w:rsidR="00314262" w:rsidRPr="00314262" w:rsidRDefault="00314262" w:rsidP="00314262">
            <w:pPr>
              <w:jc w:val="center"/>
              <w:rPr>
                <w:bCs/>
                <w:iCs/>
                <w:sz w:val="18"/>
                <w:szCs w:val="18"/>
              </w:rPr>
            </w:pPr>
            <w:r w:rsidRPr="00314262">
              <w:rPr>
                <w:bCs/>
                <w:iCs/>
                <w:sz w:val="18"/>
                <w:szCs w:val="18"/>
              </w:rPr>
              <w:t>654, 661</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595, 614</w:t>
            </w:r>
          </w:p>
        </w:tc>
      </w:tr>
      <w:tr w:rsidR="00314262" w:rsidRPr="00314262" w:rsidTr="00314262">
        <w:trPr>
          <w:trHeight w:val="169"/>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Основное мероприятие «Расходы на содержание органов местного самоуправления»</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0410100000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1838,705-99</w:t>
            </w:r>
          </w:p>
        </w:tc>
        <w:tc>
          <w:tcPr>
            <w:tcW w:w="1134" w:type="dxa"/>
          </w:tcPr>
          <w:p w:rsidR="00314262" w:rsidRPr="00314262" w:rsidRDefault="00314262" w:rsidP="00314262">
            <w:pPr>
              <w:jc w:val="center"/>
              <w:rPr>
                <w:bCs/>
                <w:iCs/>
                <w:sz w:val="18"/>
                <w:szCs w:val="18"/>
              </w:rPr>
            </w:pPr>
            <w:r w:rsidRPr="00314262">
              <w:rPr>
                <w:bCs/>
                <w:iCs/>
                <w:sz w:val="18"/>
                <w:szCs w:val="18"/>
              </w:rPr>
              <w:t>654, 661</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595, 614</w:t>
            </w:r>
          </w:p>
        </w:tc>
      </w:tr>
      <w:tr w:rsidR="00314262" w:rsidRPr="00314262" w:rsidTr="00314262">
        <w:trPr>
          <w:trHeight w:val="551"/>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0410102100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954, 248</w:t>
            </w:r>
          </w:p>
        </w:tc>
        <w:tc>
          <w:tcPr>
            <w:tcW w:w="1134" w:type="dxa"/>
          </w:tcPr>
          <w:p w:rsidR="00314262" w:rsidRPr="00314262" w:rsidRDefault="00314262" w:rsidP="00314262">
            <w:pPr>
              <w:jc w:val="center"/>
              <w:rPr>
                <w:bCs/>
                <w:iCs/>
                <w:sz w:val="18"/>
                <w:szCs w:val="18"/>
              </w:rPr>
            </w:pPr>
            <w:r w:rsidRPr="00314262">
              <w:rPr>
                <w:bCs/>
                <w:iCs/>
                <w:sz w:val="18"/>
                <w:szCs w:val="18"/>
              </w:rPr>
              <w:t>428, 388</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422, 586</w:t>
            </w:r>
          </w:p>
        </w:tc>
      </w:tr>
      <w:tr w:rsidR="00314262" w:rsidRPr="00314262" w:rsidTr="001A35FC">
        <w:trPr>
          <w:trHeight w:val="1048"/>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0410102100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100</w:t>
            </w:r>
          </w:p>
        </w:tc>
        <w:tc>
          <w:tcPr>
            <w:tcW w:w="1134" w:type="dxa"/>
          </w:tcPr>
          <w:p w:rsidR="00314262" w:rsidRPr="00314262" w:rsidRDefault="00314262" w:rsidP="00314262">
            <w:pPr>
              <w:jc w:val="center"/>
              <w:rPr>
                <w:bCs/>
                <w:iCs/>
                <w:sz w:val="18"/>
                <w:szCs w:val="18"/>
              </w:rPr>
            </w:pPr>
            <w:r w:rsidRPr="00314262">
              <w:rPr>
                <w:bCs/>
                <w:iCs/>
                <w:sz w:val="18"/>
                <w:szCs w:val="18"/>
              </w:rPr>
              <w:t>954, 248</w:t>
            </w:r>
          </w:p>
        </w:tc>
        <w:tc>
          <w:tcPr>
            <w:tcW w:w="1134" w:type="dxa"/>
          </w:tcPr>
          <w:p w:rsidR="00314262" w:rsidRPr="00314262" w:rsidRDefault="00314262" w:rsidP="00314262">
            <w:pPr>
              <w:jc w:val="center"/>
              <w:rPr>
                <w:bCs/>
                <w:iCs/>
                <w:sz w:val="18"/>
                <w:szCs w:val="18"/>
              </w:rPr>
            </w:pPr>
            <w:r w:rsidRPr="00314262">
              <w:rPr>
                <w:bCs/>
                <w:iCs/>
                <w:sz w:val="18"/>
                <w:szCs w:val="18"/>
              </w:rPr>
              <w:t>428, 388</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422, 586</w:t>
            </w:r>
          </w:p>
        </w:tc>
      </w:tr>
      <w:tr w:rsidR="00314262" w:rsidRPr="00314262" w:rsidTr="00314262">
        <w:trPr>
          <w:trHeight w:val="412"/>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Расходы на выплаты персоналу государственных (муниципальных) органов</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0410102100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120</w:t>
            </w:r>
          </w:p>
        </w:tc>
        <w:tc>
          <w:tcPr>
            <w:tcW w:w="1134" w:type="dxa"/>
          </w:tcPr>
          <w:p w:rsidR="00314262" w:rsidRPr="00314262" w:rsidRDefault="00314262" w:rsidP="00314262">
            <w:pPr>
              <w:jc w:val="center"/>
              <w:rPr>
                <w:bCs/>
                <w:iCs/>
                <w:sz w:val="18"/>
                <w:szCs w:val="18"/>
              </w:rPr>
            </w:pPr>
            <w:r w:rsidRPr="00314262">
              <w:rPr>
                <w:bCs/>
                <w:iCs/>
                <w:sz w:val="18"/>
                <w:szCs w:val="18"/>
              </w:rPr>
              <w:t>954, 248</w:t>
            </w:r>
          </w:p>
        </w:tc>
        <w:tc>
          <w:tcPr>
            <w:tcW w:w="1134" w:type="dxa"/>
          </w:tcPr>
          <w:p w:rsidR="00314262" w:rsidRPr="00314262" w:rsidRDefault="00314262" w:rsidP="00314262">
            <w:pPr>
              <w:jc w:val="center"/>
              <w:rPr>
                <w:bCs/>
                <w:iCs/>
                <w:sz w:val="18"/>
                <w:szCs w:val="18"/>
              </w:rPr>
            </w:pPr>
            <w:r w:rsidRPr="00314262">
              <w:rPr>
                <w:bCs/>
                <w:iCs/>
                <w:sz w:val="18"/>
                <w:szCs w:val="18"/>
              </w:rPr>
              <w:t>428, 388</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422, 586</w:t>
            </w:r>
          </w:p>
        </w:tc>
      </w:tr>
      <w:tr w:rsidR="00314262" w:rsidRPr="00314262" w:rsidTr="00314262">
        <w:trPr>
          <w:trHeight w:val="3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Расходы на выплаты по оплате труда Главы администрации Мошковского сельсовета</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0410102110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724, 835</w:t>
            </w:r>
          </w:p>
        </w:tc>
        <w:tc>
          <w:tcPr>
            <w:tcW w:w="1134" w:type="dxa"/>
          </w:tcPr>
          <w:p w:rsidR="00314262" w:rsidRPr="00314262" w:rsidRDefault="00314262" w:rsidP="00314262">
            <w:pPr>
              <w:jc w:val="center"/>
              <w:rPr>
                <w:bCs/>
                <w:iCs/>
                <w:sz w:val="18"/>
                <w:szCs w:val="18"/>
              </w:rPr>
            </w:pPr>
            <w:r w:rsidRPr="00314262">
              <w:rPr>
                <w:bCs/>
                <w:iCs/>
                <w:sz w:val="18"/>
                <w:szCs w:val="18"/>
              </w:rPr>
              <w:t>212, 981</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159, 736</w:t>
            </w:r>
          </w:p>
        </w:tc>
      </w:tr>
      <w:tr w:rsidR="00314262" w:rsidRPr="00314262" w:rsidTr="00314262">
        <w:trPr>
          <w:trHeight w:val="1070"/>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0410102110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100</w:t>
            </w:r>
          </w:p>
        </w:tc>
        <w:tc>
          <w:tcPr>
            <w:tcW w:w="1134" w:type="dxa"/>
          </w:tcPr>
          <w:p w:rsidR="00314262" w:rsidRPr="00314262" w:rsidRDefault="00314262" w:rsidP="00314262">
            <w:pPr>
              <w:jc w:val="center"/>
              <w:rPr>
                <w:bCs/>
                <w:iCs/>
                <w:sz w:val="18"/>
                <w:szCs w:val="18"/>
              </w:rPr>
            </w:pPr>
            <w:r w:rsidRPr="00314262">
              <w:rPr>
                <w:bCs/>
                <w:iCs/>
                <w:sz w:val="18"/>
                <w:szCs w:val="18"/>
              </w:rPr>
              <w:t>724, 835</w:t>
            </w:r>
          </w:p>
        </w:tc>
        <w:tc>
          <w:tcPr>
            <w:tcW w:w="1134" w:type="dxa"/>
          </w:tcPr>
          <w:p w:rsidR="00314262" w:rsidRPr="00314262" w:rsidRDefault="00314262" w:rsidP="00314262">
            <w:pPr>
              <w:jc w:val="center"/>
              <w:rPr>
                <w:bCs/>
                <w:iCs/>
                <w:sz w:val="18"/>
                <w:szCs w:val="18"/>
              </w:rPr>
            </w:pPr>
            <w:r w:rsidRPr="00314262">
              <w:rPr>
                <w:bCs/>
                <w:iCs/>
                <w:sz w:val="18"/>
                <w:szCs w:val="18"/>
              </w:rPr>
              <w:t>212, 981</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159, 736</w:t>
            </w:r>
          </w:p>
        </w:tc>
      </w:tr>
      <w:tr w:rsidR="00314262" w:rsidRPr="00314262" w:rsidTr="00314262">
        <w:trPr>
          <w:trHeight w:val="418"/>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Расходы на выплаты персоналу государственных (муниципальных) органов</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0410102110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120</w:t>
            </w:r>
          </w:p>
        </w:tc>
        <w:tc>
          <w:tcPr>
            <w:tcW w:w="1134" w:type="dxa"/>
          </w:tcPr>
          <w:p w:rsidR="00314262" w:rsidRPr="00314262" w:rsidRDefault="00314262" w:rsidP="00314262">
            <w:pPr>
              <w:jc w:val="center"/>
              <w:rPr>
                <w:bCs/>
                <w:iCs/>
                <w:sz w:val="18"/>
                <w:szCs w:val="18"/>
              </w:rPr>
            </w:pPr>
            <w:r w:rsidRPr="00314262">
              <w:rPr>
                <w:bCs/>
                <w:iCs/>
                <w:sz w:val="18"/>
                <w:szCs w:val="18"/>
              </w:rPr>
              <w:t>724, 835</w:t>
            </w:r>
          </w:p>
        </w:tc>
        <w:tc>
          <w:tcPr>
            <w:tcW w:w="1134" w:type="dxa"/>
          </w:tcPr>
          <w:p w:rsidR="00314262" w:rsidRPr="00314262" w:rsidRDefault="00314262" w:rsidP="00314262">
            <w:pPr>
              <w:jc w:val="center"/>
              <w:rPr>
                <w:bCs/>
                <w:iCs/>
                <w:sz w:val="18"/>
                <w:szCs w:val="18"/>
              </w:rPr>
            </w:pPr>
            <w:r w:rsidRPr="00314262">
              <w:rPr>
                <w:bCs/>
                <w:iCs/>
                <w:sz w:val="18"/>
                <w:szCs w:val="18"/>
              </w:rPr>
              <w:t>212, 981</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159, 736</w:t>
            </w:r>
          </w:p>
        </w:tc>
      </w:tr>
      <w:tr w:rsidR="00314262" w:rsidRPr="00314262" w:rsidTr="00314262">
        <w:trPr>
          <w:trHeight w:val="552"/>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Расходы на обеспечение функций администрации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0410102200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146,330-99</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27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Закупка товаров, работ и услуг для обеспечения государственных (муниципальных) нужд</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0410102200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200</w:t>
            </w:r>
          </w:p>
        </w:tc>
        <w:tc>
          <w:tcPr>
            <w:tcW w:w="1134" w:type="dxa"/>
          </w:tcPr>
          <w:p w:rsidR="00314262" w:rsidRPr="00314262" w:rsidRDefault="00314262" w:rsidP="00314262">
            <w:pPr>
              <w:jc w:val="center"/>
              <w:rPr>
                <w:bCs/>
                <w:iCs/>
                <w:sz w:val="18"/>
                <w:szCs w:val="18"/>
              </w:rPr>
            </w:pPr>
            <w:r w:rsidRPr="00314262">
              <w:rPr>
                <w:bCs/>
                <w:iCs/>
                <w:sz w:val="18"/>
                <w:szCs w:val="18"/>
              </w:rPr>
              <w:t>121,414-99</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268"/>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Иные закупки товаров, работ и услуг для обеспечения государственных (муниципальных) нужд</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0410102200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240</w:t>
            </w:r>
          </w:p>
        </w:tc>
        <w:tc>
          <w:tcPr>
            <w:tcW w:w="1134" w:type="dxa"/>
          </w:tcPr>
          <w:p w:rsidR="00314262" w:rsidRPr="00314262" w:rsidRDefault="00314262" w:rsidP="00314262">
            <w:pPr>
              <w:jc w:val="center"/>
              <w:rPr>
                <w:bCs/>
                <w:iCs/>
                <w:sz w:val="18"/>
                <w:szCs w:val="18"/>
              </w:rPr>
            </w:pPr>
            <w:r w:rsidRPr="00314262">
              <w:rPr>
                <w:bCs/>
                <w:iCs/>
                <w:sz w:val="18"/>
                <w:szCs w:val="18"/>
              </w:rPr>
              <w:t>121,414-99</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24"/>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Иные бюджетные ассигнования</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0410102200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800</w:t>
            </w:r>
          </w:p>
        </w:tc>
        <w:tc>
          <w:tcPr>
            <w:tcW w:w="1134" w:type="dxa"/>
          </w:tcPr>
          <w:p w:rsidR="00314262" w:rsidRPr="00314262" w:rsidRDefault="00314262" w:rsidP="00314262">
            <w:pPr>
              <w:jc w:val="center"/>
              <w:rPr>
                <w:bCs/>
                <w:iCs/>
                <w:sz w:val="18"/>
                <w:szCs w:val="18"/>
              </w:rPr>
            </w:pPr>
            <w:r w:rsidRPr="00314262">
              <w:rPr>
                <w:bCs/>
                <w:iCs/>
                <w:sz w:val="18"/>
                <w:szCs w:val="18"/>
              </w:rPr>
              <w:t>24 ,916</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272"/>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Уплата налогов, сборов и иных платежей</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0410102200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850</w:t>
            </w:r>
          </w:p>
        </w:tc>
        <w:tc>
          <w:tcPr>
            <w:tcW w:w="1134" w:type="dxa"/>
          </w:tcPr>
          <w:p w:rsidR="00314262" w:rsidRPr="00314262" w:rsidRDefault="00314262" w:rsidP="00314262">
            <w:pPr>
              <w:jc w:val="center"/>
              <w:rPr>
                <w:bCs/>
                <w:iCs/>
                <w:sz w:val="18"/>
                <w:szCs w:val="18"/>
              </w:rPr>
            </w:pPr>
            <w:r w:rsidRPr="00314262">
              <w:rPr>
                <w:bCs/>
                <w:iCs/>
                <w:sz w:val="18"/>
                <w:szCs w:val="18"/>
              </w:rPr>
              <w:t>24 ,916</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840"/>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0410164710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13, 292</w:t>
            </w:r>
          </w:p>
        </w:tc>
        <w:tc>
          <w:tcPr>
            <w:tcW w:w="1134" w:type="dxa"/>
          </w:tcPr>
          <w:p w:rsidR="00314262" w:rsidRPr="00314262" w:rsidRDefault="00314262" w:rsidP="00314262">
            <w:pPr>
              <w:jc w:val="center"/>
              <w:rPr>
                <w:bCs/>
                <w:iCs/>
                <w:sz w:val="18"/>
                <w:szCs w:val="18"/>
              </w:rPr>
            </w:pPr>
            <w:r w:rsidRPr="00314262">
              <w:rPr>
                <w:bCs/>
                <w:iCs/>
                <w:sz w:val="18"/>
                <w:szCs w:val="18"/>
              </w:rPr>
              <w:t>13, 292</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13, 292</w:t>
            </w:r>
          </w:p>
        </w:tc>
      </w:tr>
      <w:tr w:rsidR="00314262" w:rsidRPr="00314262" w:rsidTr="00314262">
        <w:trPr>
          <w:trHeight w:val="300"/>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0410164710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100</w:t>
            </w:r>
          </w:p>
        </w:tc>
        <w:tc>
          <w:tcPr>
            <w:tcW w:w="1134" w:type="dxa"/>
          </w:tcPr>
          <w:p w:rsidR="00314262" w:rsidRPr="00314262" w:rsidRDefault="00314262" w:rsidP="00314262">
            <w:pPr>
              <w:jc w:val="center"/>
              <w:rPr>
                <w:bCs/>
                <w:iCs/>
                <w:sz w:val="18"/>
                <w:szCs w:val="18"/>
              </w:rPr>
            </w:pPr>
            <w:r w:rsidRPr="00314262">
              <w:rPr>
                <w:bCs/>
                <w:iCs/>
                <w:sz w:val="18"/>
                <w:szCs w:val="18"/>
              </w:rPr>
              <w:t>13, 292</w:t>
            </w:r>
          </w:p>
        </w:tc>
        <w:tc>
          <w:tcPr>
            <w:tcW w:w="1134" w:type="dxa"/>
          </w:tcPr>
          <w:p w:rsidR="00314262" w:rsidRPr="00314262" w:rsidRDefault="00314262" w:rsidP="00314262">
            <w:pPr>
              <w:jc w:val="center"/>
              <w:rPr>
                <w:bCs/>
                <w:iCs/>
                <w:sz w:val="18"/>
                <w:szCs w:val="18"/>
              </w:rPr>
            </w:pPr>
            <w:r w:rsidRPr="00314262">
              <w:rPr>
                <w:bCs/>
                <w:iCs/>
                <w:sz w:val="18"/>
                <w:szCs w:val="18"/>
              </w:rPr>
              <w:t>13, 292</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13, 292</w:t>
            </w:r>
          </w:p>
        </w:tc>
      </w:tr>
      <w:tr w:rsidR="00314262" w:rsidRPr="00314262" w:rsidTr="00314262">
        <w:trPr>
          <w:trHeight w:val="330"/>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Расходы на выплаты персоналу государственных (муниципальных) органов</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0410164710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120</w:t>
            </w:r>
          </w:p>
        </w:tc>
        <w:tc>
          <w:tcPr>
            <w:tcW w:w="1134" w:type="dxa"/>
          </w:tcPr>
          <w:p w:rsidR="00314262" w:rsidRPr="00314262" w:rsidRDefault="00314262" w:rsidP="00314262">
            <w:pPr>
              <w:jc w:val="center"/>
              <w:rPr>
                <w:bCs/>
                <w:iCs/>
                <w:sz w:val="18"/>
                <w:szCs w:val="18"/>
              </w:rPr>
            </w:pPr>
            <w:r w:rsidRPr="00314262">
              <w:rPr>
                <w:bCs/>
                <w:iCs/>
                <w:sz w:val="18"/>
                <w:szCs w:val="18"/>
              </w:rPr>
              <w:t>13, 292</w:t>
            </w:r>
          </w:p>
        </w:tc>
        <w:tc>
          <w:tcPr>
            <w:tcW w:w="1134" w:type="dxa"/>
          </w:tcPr>
          <w:p w:rsidR="00314262" w:rsidRPr="00314262" w:rsidRDefault="00314262" w:rsidP="00314262">
            <w:pPr>
              <w:jc w:val="center"/>
              <w:rPr>
                <w:bCs/>
                <w:iCs/>
                <w:sz w:val="18"/>
                <w:szCs w:val="18"/>
              </w:rPr>
            </w:pPr>
            <w:r w:rsidRPr="00314262">
              <w:rPr>
                <w:bCs/>
                <w:iCs/>
                <w:sz w:val="18"/>
                <w:szCs w:val="18"/>
              </w:rPr>
              <w:t>13, 292</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13, 292</w:t>
            </w:r>
          </w:p>
        </w:tc>
      </w:tr>
      <w:tr w:rsidR="00314262" w:rsidRPr="00314262" w:rsidTr="00314262">
        <w:trPr>
          <w:trHeight w:val="270"/>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0420000000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8, 380</w:t>
            </w:r>
          </w:p>
        </w:tc>
        <w:tc>
          <w:tcPr>
            <w:tcW w:w="1134" w:type="dxa"/>
          </w:tcPr>
          <w:p w:rsidR="00314262" w:rsidRPr="00314262" w:rsidRDefault="00314262" w:rsidP="00314262">
            <w:pPr>
              <w:jc w:val="center"/>
              <w:rPr>
                <w:bCs/>
                <w:iCs/>
                <w:sz w:val="18"/>
                <w:szCs w:val="18"/>
              </w:rPr>
            </w:pPr>
            <w:r w:rsidRPr="00314262">
              <w:rPr>
                <w:bCs/>
                <w:iCs/>
                <w:sz w:val="18"/>
                <w:szCs w:val="18"/>
              </w:rPr>
              <w:t>8, 380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8, 380</w:t>
            </w:r>
          </w:p>
        </w:tc>
      </w:tr>
      <w:tr w:rsidR="00314262" w:rsidRPr="00314262" w:rsidTr="00314262">
        <w:trPr>
          <w:trHeight w:hRule="exact" w:val="72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Основное мероприятие «Осуществление муниципальных закупок для муниципальных нужд Мошковского сельсовета»</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0420100000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8, 380</w:t>
            </w:r>
          </w:p>
        </w:tc>
        <w:tc>
          <w:tcPr>
            <w:tcW w:w="1134" w:type="dxa"/>
          </w:tcPr>
          <w:p w:rsidR="00314262" w:rsidRPr="00314262" w:rsidRDefault="00314262" w:rsidP="00314262">
            <w:pPr>
              <w:jc w:val="center"/>
              <w:rPr>
                <w:bCs/>
                <w:iCs/>
                <w:sz w:val="18"/>
                <w:szCs w:val="18"/>
              </w:rPr>
            </w:pPr>
            <w:r w:rsidRPr="00314262">
              <w:rPr>
                <w:bCs/>
                <w:iCs/>
                <w:sz w:val="18"/>
                <w:szCs w:val="18"/>
              </w:rPr>
              <w:t>8, 380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8, 380</w:t>
            </w:r>
          </w:p>
        </w:tc>
      </w:tr>
      <w:tr w:rsidR="00314262" w:rsidRPr="00314262" w:rsidTr="00314262">
        <w:trPr>
          <w:trHeight w:hRule="exact" w:val="1144"/>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0420164700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8, 380</w:t>
            </w:r>
          </w:p>
        </w:tc>
        <w:tc>
          <w:tcPr>
            <w:tcW w:w="1134" w:type="dxa"/>
          </w:tcPr>
          <w:p w:rsidR="00314262" w:rsidRPr="00314262" w:rsidRDefault="00314262" w:rsidP="00314262">
            <w:pPr>
              <w:jc w:val="center"/>
              <w:rPr>
                <w:bCs/>
                <w:iCs/>
                <w:sz w:val="18"/>
                <w:szCs w:val="18"/>
              </w:rPr>
            </w:pPr>
            <w:r w:rsidRPr="00314262">
              <w:rPr>
                <w:bCs/>
                <w:iCs/>
                <w:sz w:val="18"/>
                <w:szCs w:val="18"/>
              </w:rPr>
              <w:t>8, 380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8, 380</w:t>
            </w:r>
          </w:p>
        </w:tc>
      </w:tr>
      <w:tr w:rsidR="00314262" w:rsidRPr="00314262" w:rsidTr="00314262">
        <w:trPr>
          <w:trHeight w:val="300"/>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Межбюджетные трансферты</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0420164700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500</w:t>
            </w:r>
          </w:p>
        </w:tc>
        <w:tc>
          <w:tcPr>
            <w:tcW w:w="1134" w:type="dxa"/>
          </w:tcPr>
          <w:p w:rsidR="00314262" w:rsidRPr="00314262" w:rsidRDefault="00314262" w:rsidP="00314262">
            <w:pPr>
              <w:jc w:val="center"/>
              <w:rPr>
                <w:bCs/>
                <w:iCs/>
                <w:sz w:val="18"/>
                <w:szCs w:val="18"/>
              </w:rPr>
            </w:pPr>
            <w:r w:rsidRPr="00314262">
              <w:rPr>
                <w:bCs/>
                <w:iCs/>
                <w:sz w:val="18"/>
                <w:szCs w:val="18"/>
              </w:rPr>
              <w:t>8, 380</w:t>
            </w:r>
          </w:p>
        </w:tc>
        <w:tc>
          <w:tcPr>
            <w:tcW w:w="1134" w:type="dxa"/>
          </w:tcPr>
          <w:p w:rsidR="00314262" w:rsidRPr="00314262" w:rsidRDefault="00314262" w:rsidP="00314262">
            <w:pPr>
              <w:jc w:val="center"/>
              <w:rPr>
                <w:bCs/>
                <w:iCs/>
                <w:sz w:val="18"/>
                <w:szCs w:val="18"/>
              </w:rPr>
            </w:pPr>
            <w:r w:rsidRPr="00314262">
              <w:rPr>
                <w:bCs/>
                <w:iCs/>
                <w:sz w:val="18"/>
                <w:szCs w:val="18"/>
              </w:rPr>
              <w:t>8, 380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8, 380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Иные межбюджетные трансферты</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0420164700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540</w:t>
            </w:r>
          </w:p>
        </w:tc>
        <w:tc>
          <w:tcPr>
            <w:tcW w:w="1134" w:type="dxa"/>
          </w:tcPr>
          <w:p w:rsidR="00314262" w:rsidRPr="00314262" w:rsidRDefault="00314262" w:rsidP="00314262">
            <w:pPr>
              <w:jc w:val="center"/>
              <w:rPr>
                <w:bCs/>
                <w:iCs/>
                <w:sz w:val="18"/>
                <w:szCs w:val="18"/>
              </w:rPr>
            </w:pPr>
            <w:r w:rsidRPr="00314262">
              <w:rPr>
                <w:bCs/>
                <w:iCs/>
                <w:sz w:val="18"/>
                <w:szCs w:val="18"/>
              </w:rPr>
              <w:t>8, 380</w:t>
            </w:r>
          </w:p>
        </w:tc>
        <w:tc>
          <w:tcPr>
            <w:tcW w:w="1134" w:type="dxa"/>
          </w:tcPr>
          <w:p w:rsidR="00314262" w:rsidRPr="00314262" w:rsidRDefault="00314262" w:rsidP="00314262">
            <w:pPr>
              <w:jc w:val="center"/>
              <w:rPr>
                <w:bCs/>
                <w:iCs/>
                <w:sz w:val="18"/>
                <w:szCs w:val="18"/>
              </w:rPr>
            </w:pPr>
            <w:r w:rsidRPr="00314262">
              <w:rPr>
                <w:bCs/>
                <w:iCs/>
                <w:sz w:val="18"/>
                <w:szCs w:val="18"/>
              </w:rPr>
              <w:t>8, 380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8, 380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lang w:val="en-US"/>
              </w:rPr>
            </w:pPr>
            <w:r w:rsidRPr="00314262">
              <w:rPr>
                <w:bCs/>
                <w:iCs/>
                <w:sz w:val="18"/>
                <w:szCs w:val="18"/>
                <w:lang w:val="en-US"/>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06</w:t>
            </w:r>
          </w:p>
        </w:tc>
        <w:tc>
          <w:tcPr>
            <w:tcW w:w="851" w:type="dxa"/>
            <w:shd w:val="clear" w:color="auto" w:fill="auto"/>
          </w:tcPr>
          <w:p w:rsidR="00314262" w:rsidRPr="00314262" w:rsidRDefault="00314262" w:rsidP="00314262">
            <w:pPr>
              <w:jc w:val="center"/>
              <w:rPr>
                <w:bCs/>
                <w:iCs/>
                <w:sz w:val="18"/>
                <w:szCs w:val="18"/>
              </w:rPr>
            </w:pP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9, 319</w:t>
            </w:r>
          </w:p>
        </w:tc>
        <w:tc>
          <w:tcPr>
            <w:tcW w:w="1134" w:type="dxa"/>
          </w:tcPr>
          <w:p w:rsidR="00314262" w:rsidRPr="00314262" w:rsidRDefault="00314262" w:rsidP="00314262">
            <w:pPr>
              <w:jc w:val="center"/>
              <w:rPr>
                <w:bCs/>
                <w:iCs/>
                <w:sz w:val="18"/>
                <w:szCs w:val="18"/>
              </w:rPr>
            </w:pPr>
            <w:r w:rsidRPr="00314262">
              <w:rPr>
                <w:bCs/>
                <w:iCs/>
                <w:sz w:val="18"/>
                <w:szCs w:val="18"/>
              </w:rPr>
              <w:t>9, 319</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9, 319</w:t>
            </w:r>
          </w:p>
        </w:tc>
      </w:tr>
      <w:tr w:rsidR="00314262" w:rsidRPr="00314262" w:rsidTr="00314262">
        <w:trPr>
          <w:trHeight w:val="670"/>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06</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8000000000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9, 319</w:t>
            </w:r>
          </w:p>
        </w:tc>
        <w:tc>
          <w:tcPr>
            <w:tcW w:w="1134" w:type="dxa"/>
          </w:tcPr>
          <w:p w:rsidR="00314262" w:rsidRPr="00314262" w:rsidRDefault="00314262" w:rsidP="00314262">
            <w:pPr>
              <w:jc w:val="center"/>
              <w:rPr>
                <w:bCs/>
                <w:iCs/>
                <w:sz w:val="18"/>
                <w:szCs w:val="18"/>
              </w:rPr>
            </w:pPr>
            <w:r w:rsidRPr="00314262">
              <w:rPr>
                <w:bCs/>
                <w:iCs/>
                <w:sz w:val="18"/>
                <w:szCs w:val="18"/>
              </w:rPr>
              <w:t>9, 319</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9, 319</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Передача отдельных полномочий поселения району по исполнению вопросов местного значения</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06</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8020000000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9, 319</w:t>
            </w:r>
          </w:p>
        </w:tc>
        <w:tc>
          <w:tcPr>
            <w:tcW w:w="1134" w:type="dxa"/>
          </w:tcPr>
          <w:p w:rsidR="00314262" w:rsidRPr="00314262" w:rsidRDefault="00314262" w:rsidP="00314262">
            <w:pPr>
              <w:jc w:val="center"/>
              <w:rPr>
                <w:bCs/>
                <w:iCs/>
                <w:sz w:val="18"/>
                <w:szCs w:val="18"/>
              </w:rPr>
            </w:pPr>
            <w:r w:rsidRPr="00314262">
              <w:rPr>
                <w:bCs/>
                <w:iCs/>
                <w:sz w:val="18"/>
                <w:szCs w:val="18"/>
              </w:rPr>
              <w:t>9, 319</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9, 319</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Передача полномочий по осуществлению внутреннего муниципального финансового контроля</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06</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8020064750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9, 319</w:t>
            </w:r>
          </w:p>
        </w:tc>
        <w:tc>
          <w:tcPr>
            <w:tcW w:w="1134" w:type="dxa"/>
          </w:tcPr>
          <w:p w:rsidR="00314262" w:rsidRPr="00314262" w:rsidRDefault="00314262" w:rsidP="00314262">
            <w:pPr>
              <w:jc w:val="center"/>
              <w:rPr>
                <w:bCs/>
                <w:iCs/>
                <w:sz w:val="18"/>
                <w:szCs w:val="18"/>
              </w:rPr>
            </w:pPr>
            <w:r w:rsidRPr="00314262">
              <w:rPr>
                <w:bCs/>
                <w:iCs/>
                <w:sz w:val="18"/>
                <w:szCs w:val="18"/>
              </w:rPr>
              <w:t>9, 319</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9, 319</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Межбюджетные трансферты</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06</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8020064750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500</w:t>
            </w:r>
          </w:p>
        </w:tc>
        <w:tc>
          <w:tcPr>
            <w:tcW w:w="1134" w:type="dxa"/>
          </w:tcPr>
          <w:p w:rsidR="00314262" w:rsidRPr="00314262" w:rsidRDefault="00314262" w:rsidP="00314262">
            <w:pPr>
              <w:jc w:val="center"/>
              <w:rPr>
                <w:bCs/>
                <w:iCs/>
                <w:sz w:val="18"/>
                <w:szCs w:val="18"/>
              </w:rPr>
            </w:pPr>
            <w:r w:rsidRPr="00314262">
              <w:rPr>
                <w:bCs/>
                <w:iCs/>
                <w:sz w:val="18"/>
                <w:szCs w:val="18"/>
              </w:rPr>
              <w:t>9, 319</w:t>
            </w:r>
          </w:p>
        </w:tc>
        <w:tc>
          <w:tcPr>
            <w:tcW w:w="1134" w:type="dxa"/>
          </w:tcPr>
          <w:p w:rsidR="00314262" w:rsidRPr="00314262" w:rsidRDefault="00314262" w:rsidP="00314262">
            <w:pPr>
              <w:jc w:val="center"/>
              <w:rPr>
                <w:bCs/>
                <w:iCs/>
                <w:sz w:val="18"/>
                <w:szCs w:val="18"/>
              </w:rPr>
            </w:pPr>
            <w:r w:rsidRPr="00314262">
              <w:rPr>
                <w:bCs/>
                <w:iCs/>
                <w:sz w:val="18"/>
                <w:szCs w:val="18"/>
              </w:rPr>
              <w:t>9, 319</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9, 319</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Иные межбюджетные трансферты</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06</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8020064750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540</w:t>
            </w:r>
          </w:p>
        </w:tc>
        <w:tc>
          <w:tcPr>
            <w:tcW w:w="1134" w:type="dxa"/>
          </w:tcPr>
          <w:p w:rsidR="00314262" w:rsidRPr="00314262" w:rsidRDefault="00314262" w:rsidP="00314262">
            <w:pPr>
              <w:jc w:val="center"/>
              <w:rPr>
                <w:bCs/>
                <w:iCs/>
                <w:sz w:val="18"/>
                <w:szCs w:val="18"/>
              </w:rPr>
            </w:pPr>
            <w:r w:rsidRPr="00314262">
              <w:rPr>
                <w:bCs/>
                <w:iCs/>
                <w:sz w:val="18"/>
                <w:szCs w:val="18"/>
              </w:rPr>
              <w:t>9, 319</w:t>
            </w:r>
          </w:p>
        </w:tc>
        <w:tc>
          <w:tcPr>
            <w:tcW w:w="1134" w:type="dxa"/>
          </w:tcPr>
          <w:p w:rsidR="00314262" w:rsidRPr="00314262" w:rsidRDefault="00314262" w:rsidP="00314262">
            <w:pPr>
              <w:jc w:val="center"/>
              <w:rPr>
                <w:bCs/>
                <w:iCs/>
                <w:sz w:val="18"/>
                <w:szCs w:val="18"/>
              </w:rPr>
            </w:pPr>
            <w:r w:rsidRPr="00314262">
              <w:rPr>
                <w:bCs/>
                <w:iCs/>
                <w:sz w:val="18"/>
                <w:szCs w:val="18"/>
              </w:rPr>
              <w:t>9, 319</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9, 319</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Резервные фонды</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11</w:t>
            </w:r>
          </w:p>
        </w:tc>
        <w:tc>
          <w:tcPr>
            <w:tcW w:w="851" w:type="dxa"/>
            <w:shd w:val="clear" w:color="auto" w:fill="auto"/>
          </w:tcPr>
          <w:p w:rsidR="00314262" w:rsidRPr="00314262" w:rsidRDefault="00314262" w:rsidP="00314262">
            <w:pPr>
              <w:jc w:val="center"/>
              <w:rPr>
                <w:bCs/>
                <w:iCs/>
                <w:sz w:val="18"/>
                <w:szCs w:val="18"/>
              </w:rPr>
            </w:pP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5, 000</w:t>
            </w:r>
          </w:p>
        </w:tc>
        <w:tc>
          <w:tcPr>
            <w:tcW w:w="1134" w:type="dxa"/>
          </w:tcPr>
          <w:p w:rsidR="00314262" w:rsidRPr="00314262" w:rsidRDefault="00314262" w:rsidP="00314262">
            <w:pPr>
              <w:jc w:val="center"/>
              <w:rPr>
                <w:bCs/>
                <w:iCs/>
                <w:sz w:val="18"/>
                <w:szCs w:val="18"/>
              </w:rPr>
            </w:pPr>
            <w:r w:rsidRPr="00314262">
              <w:rPr>
                <w:bCs/>
                <w:iCs/>
                <w:sz w:val="18"/>
                <w:szCs w:val="18"/>
              </w:rPr>
              <w:t>1, 513</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1, 000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8000000000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5, 000</w:t>
            </w:r>
          </w:p>
        </w:tc>
        <w:tc>
          <w:tcPr>
            <w:tcW w:w="1134" w:type="dxa"/>
          </w:tcPr>
          <w:p w:rsidR="00314262" w:rsidRPr="00314262" w:rsidRDefault="00314262" w:rsidP="00314262">
            <w:pPr>
              <w:jc w:val="center"/>
              <w:rPr>
                <w:bCs/>
                <w:iCs/>
                <w:sz w:val="18"/>
                <w:szCs w:val="18"/>
              </w:rPr>
            </w:pPr>
            <w:r w:rsidRPr="00314262">
              <w:rPr>
                <w:bCs/>
                <w:iCs/>
                <w:sz w:val="18"/>
                <w:szCs w:val="18"/>
              </w:rPr>
              <w:t>1, 513</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1, 000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Резервные фонды местных администраций</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8010020500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5, 000</w:t>
            </w:r>
          </w:p>
        </w:tc>
        <w:tc>
          <w:tcPr>
            <w:tcW w:w="1134" w:type="dxa"/>
          </w:tcPr>
          <w:p w:rsidR="00314262" w:rsidRPr="00314262" w:rsidRDefault="00314262" w:rsidP="00314262">
            <w:pPr>
              <w:jc w:val="center"/>
              <w:rPr>
                <w:bCs/>
                <w:iCs/>
                <w:sz w:val="18"/>
                <w:szCs w:val="18"/>
              </w:rPr>
            </w:pPr>
            <w:r w:rsidRPr="00314262">
              <w:rPr>
                <w:bCs/>
                <w:iCs/>
                <w:sz w:val="18"/>
                <w:szCs w:val="18"/>
              </w:rPr>
              <w:t>1, 513</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1, 000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Иные бюджетные ассигнования</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8010020500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800</w:t>
            </w:r>
          </w:p>
        </w:tc>
        <w:tc>
          <w:tcPr>
            <w:tcW w:w="1134" w:type="dxa"/>
          </w:tcPr>
          <w:p w:rsidR="00314262" w:rsidRPr="00314262" w:rsidRDefault="00314262" w:rsidP="00314262">
            <w:pPr>
              <w:jc w:val="center"/>
              <w:rPr>
                <w:bCs/>
                <w:iCs/>
                <w:sz w:val="18"/>
                <w:szCs w:val="18"/>
              </w:rPr>
            </w:pPr>
            <w:r w:rsidRPr="00314262">
              <w:rPr>
                <w:bCs/>
                <w:iCs/>
                <w:sz w:val="18"/>
                <w:szCs w:val="18"/>
              </w:rPr>
              <w:t>5, 000</w:t>
            </w:r>
          </w:p>
        </w:tc>
        <w:tc>
          <w:tcPr>
            <w:tcW w:w="1134" w:type="dxa"/>
          </w:tcPr>
          <w:p w:rsidR="00314262" w:rsidRPr="00314262" w:rsidRDefault="00314262" w:rsidP="00314262">
            <w:pPr>
              <w:jc w:val="center"/>
              <w:rPr>
                <w:bCs/>
                <w:iCs/>
                <w:sz w:val="18"/>
                <w:szCs w:val="18"/>
              </w:rPr>
            </w:pPr>
            <w:r w:rsidRPr="00314262">
              <w:rPr>
                <w:bCs/>
                <w:iCs/>
                <w:sz w:val="18"/>
                <w:szCs w:val="18"/>
              </w:rPr>
              <w:t>1, 513</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1, 000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Резервные средства</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8010020500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870</w:t>
            </w:r>
          </w:p>
        </w:tc>
        <w:tc>
          <w:tcPr>
            <w:tcW w:w="1134" w:type="dxa"/>
          </w:tcPr>
          <w:p w:rsidR="00314262" w:rsidRPr="00314262" w:rsidRDefault="00314262" w:rsidP="00314262">
            <w:pPr>
              <w:jc w:val="center"/>
              <w:rPr>
                <w:bCs/>
                <w:iCs/>
                <w:sz w:val="18"/>
                <w:szCs w:val="18"/>
              </w:rPr>
            </w:pPr>
            <w:r w:rsidRPr="00314262">
              <w:rPr>
                <w:bCs/>
                <w:iCs/>
                <w:sz w:val="18"/>
                <w:szCs w:val="18"/>
              </w:rPr>
              <w:t>5, 000</w:t>
            </w:r>
          </w:p>
        </w:tc>
        <w:tc>
          <w:tcPr>
            <w:tcW w:w="1134" w:type="dxa"/>
          </w:tcPr>
          <w:p w:rsidR="00314262" w:rsidRPr="00314262" w:rsidRDefault="00314262" w:rsidP="00314262">
            <w:pPr>
              <w:jc w:val="center"/>
              <w:rPr>
                <w:bCs/>
                <w:iCs/>
                <w:sz w:val="18"/>
                <w:szCs w:val="18"/>
              </w:rPr>
            </w:pPr>
            <w:r w:rsidRPr="00314262">
              <w:rPr>
                <w:bCs/>
                <w:iCs/>
                <w:sz w:val="18"/>
                <w:szCs w:val="18"/>
              </w:rPr>
              <w:t>1, 513</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1, 000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Другие общегосударственные вопросы</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13</w:t>
            </w:r>
          </w:p>
        </w:tc>
        <w:tc>
          <w:tcPr>
            <w:tcW w:w="851" w:type="dxa"/>
            <w:shd w:val="clear" w:color="auto" w:fill="auto"/>
          </w:tcPr>
          <w:p w:rsidR="00314262" w:rsidRPr="00314262" w:rsidRDefault="00314262" w:rsidP="00314262">
            <w:pPr>
              <w:jc w:val="center"/>
              <w:rPr>
                <w:bCs/>
                <w:iCs/>
                <w:sz w:val="18"/>
                <w:szCs w:val="18"/>
              </w:rPr>
            </w:pP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160,000</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0300000000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160,000</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0330000000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160,000</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0330300000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160,000</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0330364440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160,000</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Закупка товаров, работ и услуг для обеспечения государственных (муниципальных) нужд</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0330364440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200</w:t>
            </w:r>
          </w:p>
        </w:tc>
        <w:tc>
          <w:tcPr>
            <w:tcW w:w="1134" w:type="dxa"/>
          </w:tcPr>
          <w:p w:rsidR="00314262" w:rsidRPr="00314262" w:rsidRDefault="00314262" w:rsidP="00314262">
            <w:pPr>
              <w:jc w:val="center"/>
              <w:rPr>
                <w:bCs/>
                <w:iCs/>
                <w:sz w:val="18"/>
                <w:szCs w:val="18"/>
              </w:rPr>
            </w:pPr>
            <w:r w:rsidRPr="00314262">
              <w:rPr>
                <w:bCs/>
                <w:iCs/>
                <w:sz w:val="18"/>
                <w:szCs w:val="18"/>
              </w:rPr>
              <w:t>160,000</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Иные закупки товаров, работ и услуг для обеспечения государственных (муниципальных) нужд</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0330364440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240</w:t>
            </w:r>
          </w:p>
        </w:tc>
        <w:tc>
          <w:tcPr>
            <w:tcW w:w="1134" w:type="dxa"/>
          </w:tcPr>
          <w:p w:rsidR="00314262" w:rsidRPr="00314262" w:rsidRDefault="00314262" w:rsidP="00314262">
            <w:pPr>
              <w:jc w:val="center"/>
              <w:rPr>
                <w:bCs/>
                <w:iCs/>
                <w:sz w:val="18"/>
                <w:szCs w:val="18"/>
              </w:rPr>
            </w:pPr>
            <w:r w:rsidRPr="00314262">
              <w:rPr>
                <w:bCs/>
                <w:iCs/>
                <w:sz w:val="18"/>
                <w:szCs w:val="18"/>
              </w:rPr>
              <w:t>160,000</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НАЦИОНАЛЬНАЯ ОБОРОНА</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02</w:t>
            </w:r>
          </w:p>
        </w:tc>
        <w:tc>
          <w:tcPr>
            <w:tcW w:w="425" w:type="dxa"/>
            <w:shd w:val="clear" w:color="auto" w:fill="auto"/>
          </w:tcPr>
          <w:p w:rsidR="00314262" w:rsidRPr="00314262" w:rsidRDefault="00314262" w:rsidP="00314262">
            <w:pPr>
              <w:jc w:val="center"/>
              <w:rPr>
                <w:bCs/>
                <w:iCs/>
                <w:sz w:val="18"/>
                <w:szCs w:val="18"/>
              </w:rPr>
            </w:pPr>
          </w:p>
        </w:tc>
        <w:tc>
          <w:tcPr>
            <w:tcW w:w="851" w:type="dxa"/>
            <w:shd w:val="clear" w:color="auto" w:fill="auto"/>
          </w:tcPr>
          <w:p w:rsidR="00314262" w:rsidRPr="00314262" w:rsidRDefault="00314262" w:rsidP="00314262">
            <w:pPr>
              <w:jc w:val="center"/>
              <w:rPr>
                <w:bCs/>
                <w:iCs/>
                <w:sz w:val="18"/>
                <w:szCs w:val="18"/>
              </w:rPr>
            </w:pP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80 ,900</w:t>
            </w:r>
          </w:p>
        </w:tc>
        <w:tc>
          <w:tcPr>
            <w:tcW w:w="1134" w:type="dxa"/>
          </w:tcPr>
          <w:p w:rsidR="00314262" w:rsidRPr="00314262" w:rsidRDefault="00314262" w:rsidP="00314262">
            <w:pPr>
              <w:jc w:val="center"/>
              <w:rPr>
                <w:bCs/>
                <w:iCs/>
                <w:sz w:val="18"/>
                <w:szCs w:val="18"/>
              </w:rPr>
            </w:pPr>
            <w:r w:rsidRPr="00314262">
              <w:rPr>
                <w:bCs/>
                <w:iCs/>
                <w:sz w:val="18"/>
                <w:szCs w:val="18"/>
              </w:rPr>
              <w:t>81, 500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84, 600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Мобилизационная и вневойсковая подготовка</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02</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80 ,900</w:t>
            </w:r>
          </w:p>
        </w:tc>
        <w:tc>
          <w:tcPr>
            <w:tcW w:w="1134" w:type="dxa"/>
          </w:tcPr>
          <w:p w:rsidR="00314262" w:rsidRPr="00314262" w:rsidRDefault="00314262" w:rsidP="00314262">
            <w:pPr>
              <w:jc w:val="center"/>
              <w:rPr>
                <w:bCs/>
                <w:iCs/>
                <w:sz w:val="18"/>
                <w:szCs w:val="18"/>
              </w:rPr>
            </w:pPr>
            <w:r w:rsidRPr="00314262">
              <w:rPr>
                <w:bCs/>
                <w:iCs/>
                <w:sz w:val="18"/>
                <w:szCs w:val="18"/>
              </w:rPr>
              <w:t>81, 500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84, 600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02</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0100000000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80 ,900</w:t>
            </w:r>
          </w:p>
        </w:tc>
        <w:tc>
          <w:tcPr>
            <w:tcW w:w="1134" w:type="dxa"/>
          </w:tcPr>
          <w:p w:rsidR="00314262" w:rsidRPr="00314262" w:rsidRDefault="00314262" w:rsidP="00314262">
            <w:pPr>
              <w:jc w:val="center"/>
              <w:rPr>
                <w:bCs/>
                <w:iCs/>
                <w:sz w:val="18"/>
                <w:szCs w:val="18"/>
              </w:rPr>
            </w:pPr>
            <w:r w:rsidRPr="00314262">
              <w:rPr>
                <w:bCs/>
                <w:iCs/>
                <w:sz w:val="18"/>
                <w:szCs w:val="18"/>
              </w:rPr>
              <w:t>81, 500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84, 600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02</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0110000000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80 ,900</w:t>
            </w:r>
          </w:p>
        </w:tc>
        <w:tc>
          <w:tcPr>
            <w:tcW w:w="1134" w:type="dxa"/>
          </w:tcPr>
          <w:p w:rsidR="00314262" w:rsidRPr="00314262" w:rsidRDefault="00314262" w:rsidP="00314262">
            <w:pPr>
              <w:jc w:val="center"/>
              <w:rPr>
                <w:bCs/>
                <w:iCs/>
                <w:sz w:val="18"/>
                <w:szCs w:val="18"/>
              </w:rPr>
            </w:pPr>
            <w:r w:rsidRPr="00314262">
              <w:rPr>
                <w:bCs/>
                <w:iCs/>
                <w:sz w:val="18"/>
                <w:szCs w:val="18"/>
              </w:rPr>
              <w:t>81, 500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84, 600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02</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0110100000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80 ,900</w:t>
            </w:r>
          </w:p>
        </w:tc>
        <w:tc>
          <w:tcPr>
            <w:tcW w:w="1134" w:type="dxa"/>
          </w:tcPr>
          <w:p w:rsidR="00314262" w:rsidRPr="00314262" w:rsidRDefault="00314262" w:rsidP="00314262">
            <w:pPr>
              <w:jc w:val="center"/>
              <w:rPr>
                <w:bCs/>
                <w:iCs/>
                <w:sz w:val="18"/>
                <w:szCs w:val="18"/>
              </w:rPr>
            </w:pPr>
            <w:r w:rsidRPr="00314262">
              <w:rPr>
                <w:bCs/>
                <w:iCs/>
                <w:sz w:val="18"/>
                <w:szCs w:val="18"/>
              </w:rPr>
              <w:t>81, 500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84, 600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Осуществление переданных полномочий по первичному воинскому учету на территории поселения</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02</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0110151180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80 ,900</w:t>
            </w:r>
          </w:p>
        </w:tc>
        <w:tc>
          <w:tcPr>
            <w:tcW w:w="1134" w:type="dxa"/>
          </w:tcPr>
          <w:p w:rsidR="00314262" w:rsidRPr="00314262" w:rsidRDefault="00314262" w:rsidP="00314262">
            <w:pPr>
              <w:jc w:val="center"/>
              <w:rPr>
                <w:bCs/>
                <w:iCs/>
                <w:sz w:val="18"/>
                <w:szCs w:val="18"/>
              </w:rPr>
            </w:pPr>
            <w:r w:rsidRPr="00314262">
              <w:rPr>
                <w:bCs/>
                <w:iCs/>
                <w:sz w:val="18"/>
                <w:szCs w:val="18"/>
              </w:rPr>
              <w:t>81, 500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84, 600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02</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0110151180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100</w:t>
            </w:r>
          </w:p>
        </w:tc>
        <w:tc>
          <w:tcPr>
            <w:tcW w:w="1134" w:type="dxa"/>
          </w:tcPr>
          <w:p w:rsidR="00314262" w:rsidRPr="00314262" w:rsidRDefault="00314262" w:rsidP="00314262">
            <w:pPr>
              <w:jc w:val="center"/>
              <w:rPr>
                <w:bCs/>
                <w:iCs/>
                <w:sz w:val="18"/>
                <w:szCs w:val="18"/>
              </w:rPr>
            </w:pPr>
            <w:r w:rsidRPr="00314262">
              <w:rPr>
                <w:bCs/>
                <w:iCs/>
                <w:sz w:val="18"/>
                <w:szCs w:val="18"/>
              </w:rPr>
              <w:t>80 ,900</w:t>
            </w:r>
          </w:p>
        </w:tc>
        <w:tc>
          <w:tcPr>
            <w:tcW w:w="1134" w:type="dxa"/>
          </w:tcPr>
          <w:p w:rsidR="00314262" w:rsidRPr="00314262" w:rsidRDefault="00314262" w:rsidP="00314262">
            <w:pPr>
              <w:jc w:val="center"/>
              <w:rPr>
                <w:bCs/>
                <w:iCs/>
                <w:sz w:val="18"/>
                <w:szCs w:val="18"/>
              </w:rPr>
            </w:pPr>
            <w:r w:rsidRPr="00314262">
              <w:rPr>
                <w:bCs/>
                <w:iCs/>
                <w:sz w:val="18"/>
                <w:szCs w:val="18"/>
              </w:rPr>
              <w:t>81, 500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84, 600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Расходы на выплаты персоналу государственных (муниципальных) органов</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02</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0110151180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120</w:t>
            </w:r>
          </w:p>
        </w:tc>
        <w:tc>
          <w:tcPr>
            <w:tcW w:w="1134" w:type="dxa"/>
          </w:tcPr>
          <w:p w:rsidR="00314262" w:rsidRPr="00314262" w:rsidRDefault="00314262" w:rsidP="00314262">
            <w:pPr>
              <w:jc w:val="center"/>
              <w:rPr>
                <w:bCs/>
                <w:iCs/>
                <w:sz w:val="18"/>
                <w:szCs w:val="18"/>
              </w:rPr>
            </w:pPr>
            <w:r w:rsidRPr="00314262">
              <w:rPr>
                <w:bCs/>
                <w:iCs/>
                <w:sz w:val="18"/>
                <w:szCs w:val="18"/>
              </w:rPr>
              <w:t>80 ,900</w:t>
            </w:r>
          </w:p>
        </w:tc>
        <w:tc>
          <w:tcPr>
            <w:tcW w:w="1134" w:type="dxa"/>
          </w:tcPr>
          <w:p w:rsidR="00314262" w:rsidRPr="00314262" w:rsidRDefault="00314262" w:rsidP="00314262">
            <w:pPr>
              <w:jc w:val="center"/>
              <w:rPr>
                <w:bCs/>
                <w:iCs/>
                <w:sz w:val="18"/>
                <w:szCs w:val="18"/>
              </w:rPr>
            </w:pPr>
            <w:r w:rsidRPr="00314262">
              <w:rPr>
                <w:bCs/>
                <w:iCs/>
                <w:sz w:val="18"/>
                <w:szCs w:val="18"/>
              </w:rPr>
              <w:t>81, 500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84, 600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НАЦИОНАЛЬНАЯ БЕЗОПАСНОСТЬ И ПРАВООХРАНИТЕЛЬНАЯ ДЕЯТЕЛЬНОСТЬ</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425" w:type="dxa"/>
            <w:shd w:val="clear" w:color="auto" w:fill="auto"/>
          </w:tcPr>
          <w:p w:rsidR="00314262" w:rsidRPr="00314262" w:rsidRDefault="00314262" w:rsidP="00314262">
            <w:pPr>
              <w:jc w:val="center"/>
              <w:rPr>
                <w:bCs/>
                <w:iCs/>
                <w:sz w:val="18"/>
                <w:szCs w:val="18"/>
              </w:rPr>
            </w:pPr>
          </w:p>
        </w:tc>
        <w:tc>
          <w:tcPr>
            <w:tcW w:w="851" w:type="dxa"/>
            <w:shd w:val="clear" w:color="auto" w:fill="auto"/>
          </w:tcPr>
          <w:p w:rsidR="00314262" w:rsidRPr="00314262" w:rsidRDefault="00314262" w:rsidP="00314262">
            <w:pPr>
              <w:jc w:val="center"/>
              <w:rPr>
                <w:bCs/>
                <w:iCs/>
                <w:sz w:val="18"/>
                <w:szCs w:val="18"/>
              </w:rPr>
            </w:pP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442, 603</w:t>
            </w:r>
          </w:p>
        </w:tc>
        <w:tc>
          <w:tcPr>
            <w:tcW w:w="1134" w:type="dxa"/>
          </w:tcPr>
          <w:p w:rsidR="00314262" w:rsidRPr="00314262" w:rsidRDefault="00314262" w:rsidP="00314262">
            <w:pPr>
              <w:jc w:val="center"/>
              <w:rPr>
                <w:bCs/>
                <w:iCs/>
                <w:sz w:val="18"/>
                <w:szCs w:val="18"/>
              </w:rPr>
            </w:pPr>
            <w:r w:rsidRPr="00314262">
              <w:rPr>
                <w:bCs/>
                <w:iCs/>
                <w:sz w:val="18"/>
                <w:szCs w:val="18"/>
              </w:rPr>
              <w:t>442, 603</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442, 603</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Обеспечение пожарной безопасности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10</w:t>
            </w:r>
          </w:p>
        </w:tc>
        <w:tc>
          <w:tcPr>
            <w:tcW w:w="851" w:type="dxa"/>
            <w:shd w:val="clear" w:color="auto" w:fill="auto"/>
          </w:tcPr>
          <w:p w:rsidR="00314262" w:rsidRPr="00314262" w:rsidRDefault="00314262" w:rsidP="00314262">
            <w:pPr>
              <w:jc w:val="center"/>
              <w:rPr>
                <w:bCs/>
                <w:iCs/>
                <w:sz w:val="18"/>
                <w:szCs w:val="18"/>
              </w:rPr>
            </w:pP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442, 603</w:t>
            </w:r>
          </w:p>
        </w:tc>
        <w:tc>
          <w:tcPr>
            <w:tcW w:w="1134" w:type="dxa"/>
          </w:tcPr>
          <w:p w:rsidR="00314262" w:rsidRPr="00314262" w:rsidRDefault="00314262" w:rsidP="00314262">
            <w:pPr>
              <w:jc w:val="center"/>
              <w:rPr>
                <w:bCs/>
                <w:iCs/>
                <w:sz w:val="18"/>
                <w:szCs w:val="18"/>
              </w:rPr>
            </w:pPr>
            <w:r w:rsidRPr="00314262">
              <w:rPr>
                <w:bCs/>
                <w:iCs/>
                <w:sz w:val="18"/>
                <w:szCs w:val="18"/>
              </w:rPr>
              <w:t>442, 603</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442, 603</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10</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0500000000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442, 603</w:t>
            </w:r>
          </w:p>
        </w:tc>
        <w:tc>
          <w:tcPr>
            <w:tcW w:w="1134" w:type="dxa"/>
          </w:tcPr>
          <w:p w:rsidR="00314262" w:rsidRPr="00314262" w:rsidRDefault="00314262" w:rsidP="00314262">
            <w:pPr>
              <w:jc w:val="center"/>
              <w:rPr>
                <w:bCs/>
                <w:iCs/>
                <w:sz w:val="18"/>
                <w:szCs w:val="18"/>
              </w:rPr>
            </w:pPr>
            <w:r w:rsidRPr="00314262">
              <w:rPr>
                <w:bCs/>
                <w:iCs/>
                <w:sz w:val="18"/>
                <w:szCs w:val="18"/>
              </w:rPr>
              <w:t>442, 603</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442, 603</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Основное мероприятие «Защита населения и территории поселения от пожаров и чрезвычайных ситуаций»</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10</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0500100000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442, 603</w:t>
            </w:r>
          </w:p>
        </w:tc>
        <w:tc>
          <w:tcPr>
            <w:tcW w:w="1134" w:type="dxa"/>
          </w:tcPr>
          <w:p w:rsidR="00314262" w:rsidRPr="00314262" w:rsidRDefault="00314262" w:rsidP="00314262">
            <w:pPr>
              <w:jc w:val="center"/>
              <w:rPr>
                <w:bCs/>
                <w:iCs/>
                <w:sz w:val="18"/>
                <w:szCs w:val="18"/>
              </w:rPr>
            </w:pPr>
            <w:r w:rsidRPr="00314262">
              <w:rPr>
                <w:bCs/>
                <w:iCs/>
                <w:sz w:val="18"/>
                <w:szCs w:val="18"/>
              </w:rPr>
              <w:t>442, 603</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442, 603</w:t>
            </w:r>
          </w:p>
        </w:tc>
      </w:tr>
      <w:tr w:rsidR="00314262" w:rsidRPr="00314262" w:rsidTr="00314262">
        <w:trPr>
          <w:trHeight w:val="400"/>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Передача полномочий по обеспечению первичных мер пожарной безопасности в границах населенных пунктов</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10</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0500164720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442, 603</w:t>
            </w:r>
          </w:p>
        </w:tc>
        <w:tc>
          <w:tcPr>
            <w:tcW w:w="1134" w:type="dxa"/>
          </w:tcPr>
          <w:p w:rsidR="00314262" w:rsidRPr="00314262" w:rsidRDefault="00314262" w:rsidP="00314262">
            <w:pPr>
              <w:jc w:val="center"/>
              <w:rPr>
                <w:bCs/>
                <w:iCs/>
                <w:sz w:val="18"/>
                <w:szCs w:val="18"/>
              </w:rPr>
            </w:pPr>
            <w:r w:rsidRPr="00314262">
              <w:rPr>
                <w:bCs/>
                <w:iCs/>
                <w:sz w:val="18"/>
                <w:szCs w:val="18"/>
              </w:rPr>
              <w:t>442, 603</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442, 603</w:t>
            </w:r>
          </w:p>
        </w:tc>
      </w:tr>
      <w:tr w:rsidR="00314262" w:rsidRPr="00314262" w:rsidTr="00314262">
        <w:trPr>
          <w:trHeight w:hRule="exact" w:val="367"/>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Межбюджетные трансферты</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10</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0500164720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500</w:t>
            </w:r>
          </w:p>
        </w:tc>
        <w:tc>
          <w:tcPr>
            <w:tcW w:w="1134" w:type="dxa"/>
          </w:tcPr>
          <w:p w:rsidR="00314262" w:rsidRPr="00314262" w:rsidRDefault="00314262" w:rsidP="00314262">
            <w:pPr>
              <w:jc w:val="center"/>
              <w:rPr>
                <w:bCs/>
                <w:iCs/>
                <w:sz w:val="18"/>
                <w:szCs w:val="18"/>
              </w:rPr>
            </w:pPr>
            <w:r w:rsidRPr="00314262">
              <w:rPr>
                <w:bCs/>
                <w:iCs/>
                <w:sz w:val="18"/>
                <w:szCs w:val="18"/>
              </w:rPr>
              <w:t>442, 603</w:t>
            </w:r>
          </w:p>
        </w:tc>
        <w:tc>
          <w:tcPr>
            <w:tcW w:w="1134" w:type="dxa"/>
          </w:tcPr>
          <w:p w:rsidR="00314262" w:rsidRPr="00314262" w:rsidRDefault="00314262" w:rsidP="00314262">
            <w:pPr>
              <w:jc w:val="center"/>
              <w:rPr>
                <w:bCs/>
                <w:iCs/>
                <w:sz w:val="18"/>
                <w:szCs w:val="18"/>
              </w:rPr>
            </w:pPr>
            <w:r w:rsidRPr="00314262">
              <w:rPr>
                <w:bCs/>
                <w:iCs/>
                <w:sz w:val="18"/>
                <w:szCs w:val="18"/>
              </w:rPr>
              <w:t>442, 603</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442, 603</w:t>
            </w:r>
          </w:p>
        </w:tc>
      </w:tr>
      <w:tr w:rsidR="00314262" w:rsidRPr="00314262" w:rsidTr="00314262">
        <w:trPr>
          <w:trHeight w:val="267"/>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Иные межбюджетные трансферты</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10</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0500164720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540</w:t>
            </w:r>
          </w:p>
        </w:tc>
        <w:tc>
          <w:tcPr>
            <w:tcW w:w="1134" w:type="dxa"/>
          </w:tcPr>
          <w:p w:rsidR="00314262" w:rsidRPr="00314262" w:rsidRDefault="00314262" w:rsidP="00314262">
            <w:pPr>
              <w:jc w:val="center"/>
              <w:rPr>
                <w:bCs/>
                <w:iCs/>
                <w:sz w:val="18"/>
                <w:szCs w:val="18"/>
              </w:rPr>
            </w:pPr>
            <w:r w:rsidRPr="00314262">
              <w:rPr>
                <w:bCs/>
                <w:iCs/>
                <w:sz w:val="18"/>
                <w:szCs w:val="18"/>
              </w:rPr>
              <w:t>442, 603</w:t>
            </w:r>
          </w:p>
        </w:tc>
        <w:tc>
          <w:tcPr>
            <w:tcW w:w="1134" w:type="dxa"/>
          </w:tcPr>
          <w:p w:rsidR="00314262" w:rsidRPr="00314262" w:rsidRDefault="00314262" w:rsidP="00314262">
            <w:pPr>
              <w:jc w:val="center"/>
              <w:rPr>
                <w:bCs/>
                <w:iCs/>
                <w:sz w:val="18"/>
                <w:szCs w:val="18"/>
              </w:rPr>
            </w:pPr>
            <w:r w:rsidRPr="00314262">
              <w:rPr>
                <w:bCs/>
                <w:iCs/>
                <w:sz w:val="18"/>
                <w:szCs w:val="18"/>
              </w:rPr>
              <w:t>442, 603</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442, 603</w:t>
            </w:r>
          </w:p>
        </w:tc>
      </w:tr>
      <w:tr w:rsidR="00314262" w:rsidRPr="00314262" w:rsidTr="001A35FC">
        <w:trPr>
          <w:trHeight w:hRule="exact" w:val="30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НАЦИОНАЛЬНАЯ ЭКОНОМИКА</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425" w:type="dxa"/>
            <w:shd w:val="clear" w:color="auto" w:fill="auto"/>
          </w:tcPr>
          <w:p w:rsidR="00314262" w:rsidRPr="00314262" w:rsidRDefault="00314262" w:rsidP="00314262">
            <w:pPr>
              <w:jc w:val="center"/>
              <w:rPr>
                <w:bCs/>
                <w:iCs/>
                <w:sz w:val="18"/>
                <w:szCs w:val="18"/>
              </w:rPr>
            </w:pPr>
          </w:p>
        </w:tc>
        <w:tc>
          <w:tcPr>
            <w:tcW w:w="851" w:type="dxa"/>
            <w:shd w:val="clear" w:color="auto" w:fill="auto"/>
          </w:tcPr>
          <w:p w:rsidR="00314262" w:rsidRPr="00314262" w:rsidRDefault="00314262" w:rsidP="00314262">
            <w:pPr>
              <w:jc w:val="center"/>
              <w:rPr>
                <w:bCs/>
                <w:iCs/>
                <w:sz w:val="18"/>
                <w:szCs w:val="18"/>
              </w:rPr>
            </w:pP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738,060-85</w:t>
            </w:r>
          </w:p>
        </w:tc>
        <w:tc>
          <w:tcPr>
            <w:tcW w:w="1134" w:type="dxa"/>
          </w:tcPr>
          <w:p w:rsidR="00314262" w:rsidRPr="00314262" w:rsidRDefault="00314262" w:rsidP="00314262">
            <w:pPr>
              <w:jc w:val="center"/>
              <w:rPr>
                <w:bCs/>
                <w:iCs/>
                <w:sz w:val="18"/>
                <w:szCs w:val="18"/>
              </w:rPr>
            </w:pPr>
            <w:r w:rsidRPr="00314262">
              <w:rPr>
                <w:bCs/>
                <w:iCs/>
                <w:sz w:val="18"/>
                <w:szCs w:val="18"/>
              </w:rPr>
              <w:t>415, 000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415, 000</w:t>
            </w:r>
          </w:p>
        </w:tc>
      </w:tr>
      <w:tr w:rsidR="00314262" w:rsidRPr="00314262" w:rsidTr="001A35FC">
        <w:trPr>
          <w:trHeight w:val="261"/>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Дорожное хозяйство (дорожные фонды)</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09</w:t>
            </w:r>
          </w:p>
        </w:tc>
        <w:tc>
          <w:tcPr>
            <w:tcW w:w="851" w:type="dxa"/>
            <w:shd w:val="clear" w:color="auto" w:fill="auto"/>
          </w:tcPr>
          <w:p w:rsidR="00314262" w:rsidRPr="00314262" w:rsidRDefault="00314262" w:rsidP="00314262">
            <w:pPr>
              <w:jc w:val="center"/>
              <w:rPr>
                <w:bCs/>
                <w:iCs/>
                <w:sz w:val="18"/>
                <w:szCs w:val="18"/>
              </w:rPr>
            </w:pP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738,060-85</w:t>
            </w:r>
          </w:p>
        </w:tc>
        <w:tc>
          <w:tcPr>
            <w:tcW w:w="1134" w:type="dxa"/>
          </w:tcPr>
          <w:p w:rsidR="00314262" w:rsidRPr="00314262" w:rsidRDefault="00314262" w:rsidP="00314262">
            <w:pPr>
              <w:jc w:val="center"/>
              <w:rPr>
                <w:bCs/>
                <w:iCs/>
                <w:sz w:val="18"/>
                <w:szCs w:val="18"/>
              </w:rPr>
            </w:pPr>
            <w:r w:rsidRPr="00314262">
              <w:rPr>
                <w:bCs/>
                <w:iCs/>
                <w:sz w:val="18"/>
                <w:szCs w:val="18"/>
              </w:rPr>
              <w:t>415, 000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415, 000</w:t>
            </w:r>
          </w:p>
        </w:tc>
      </w:tr>
      <w:tr w:rsidR="00314262" w:rsidRPr="00314262" w:rsidTr="00314262">
        <w:trPr>
          <w:trHeight w:val="268"/>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09</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0300000000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738,060-85</w:t>
            </w:r>
          </w:p>
        </w:tc>
        <w:tc>
          <w:tcPr>
            <w:tcW w:w="1134" w:type="dxa"/>
          </w:tcPr>
          <w:p w:rsidR="00314262" w:rsidRPr="00314262" w:rsidRDefault="00314262" w:rsidP="00314262">
            <w:pPr>
              <w:jc w:val="center"/>
              <w:rPr>
                <w:bCs/>
                <w:iCs/>
                <w:sz w:val="18"/>
                <w:szCs w:val="18"/>
              </w:rPr>
            </w:pPr>
            <w:r w:rsidRPr="00314262">
              <w:rPr>
                <w:bCs/>
                <w:iCs/>
                <w:sz w:val="18"/>
                <w:szCs w:val="18"/>
              </w:rPr>
              <w:t>415, 000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415, 000</w:t>
            </w:r>
          </w:p>
        </w:tc>
      </w:tr>
      <w:tr w:rsidR="00314262" w:rsidRPr="00314262" w:rsidTr="00314262">
        <w:trPr>
          <w:trHeight w:val="25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09</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0310000000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738,060-85</w:t>
            </w:r>
          </w:p>
        </w:tc>
        <w:tc>
          <w:tcPr>
            <w:tcW w:w="1134" w:type="dxa"/>
          </w:tcPr>
          <w:p w:rsidR="00314262" w:rsidRPr="00314262" w:rsidRDefault="00314262" w:rsidP="00314262">
            <w:pPr>
              <w:jc w:val="center"/>
              <w:rPr>
                <w:bCs/>
                <w:iCs/>
                <w:sz w:val="18"/>
                <w:szCs w:val="18"/>
              </w:rPr>
            </w:pPr>
            <w:r w:rsidRPr="00314262">
              <w:rPr>
                <w:bCs/>
                <w:iCs/>
                <w:sz w:val="18"/>
                <w:szCs w:val="18"/>
              </w:rPr>
              <w:t>415, 000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415, 000</w:t>
            </w:r>
          </w:p>
        </w:tc>
      </w:tr>
      <w:tr w:rsidR="00314262" w:rsidRPr="00314262" w:rsidTr="00314262">
        <w:trPr>
          <w:trHeight w:val="420"/>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09</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0310100000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738,060-85</w:t>
            </w:r>
          </w:p>
        </w:tc>
        <w:tc>
          <w:tcPr>
            <w:tcW w:w="1134" w:type="dxa"/>
          </w:tcPr>
          <w:p w:rsidR="00314262" w:rsidRPr="00314262" w:rsidRDefault="00314262" w:rsidP="00314262">
            <w:pPr>
              <w:jc w:val="center"/>
              <w:rPr>
                <w:bCs/>
                <w:iCs/>
                <w:sz w:val="18"/>
                <w:szCs w:val="18"/>
              </w:rPr>
            </w:pPr>
            <w:r w:rsidRPr="00314262">
              <w:rPr>
                <w:bCs/>
                <w:iCs/>
                <w:sz w:val="18"/>
                <w:szCs w:val="18"/>
              </w:rPr>
              <w:t>415, 000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415, 000</w:t>
            </w:r>
          </w:p>
        </w:tc>
      </w:tr>
      <w:tr w:rsidR="00314262" w:rsidRPr="00314262" w:rsidTr="00314262">
        <w:trPr>
          <w:trHeight w:val="420"/>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Содержание автомобильных дорог и искусственных сооружений на них</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09</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0310146010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310, 000</w:t>
            </w:r>
          </w:p>
        </w:tc>
        <w:tc>
          <w:tcPr>
            <w:tcW w:w="1134" w:type="dxa"/>
          </w:tcPr>
          <w:p w:rsidR="00314262" w:rsidRPr="00314262" w:rsidRDefault="00314262" w:rsidP="00314262">
            <w:pPr>
              <w:jc w:val="center"/>
              <w:rPr>
                <w:bCs/>
                <w:iCs/>
                <w:sz w:val="18"/>
                <w:szCs w:val="18"/>
              </w:rPr>
            </w:pPr>
            <w:r w:rsidRPr="00314262">
              <w:rPr>
                <w:bCs/>
                <w:iCs/>
                <w:sz w:val="18"/>
                <w:szCs w:val="18"/>
              </w:rPr>
              <w:t>310, 000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310, 000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Закупка товаров, работ и услуг для обеспечения государственных (муниципальных) нужд</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09</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0310146010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200</w:t>
            </w:r>
          </w:p>
        </w:tc>
        <w:tc>
          <w:tcPr>
            <w:tcW w:w="1134" w:type="dxa"/>
          </w:tcPr>
          <w:p w:rsidR="00314262" w:rsidRPr="00314262" w:rsidRDefault="00314262" w:rsidP="00314262">
            <w:pPr>
              <w:jc w:val="center"/>
              <w:rPr>
                <w:bCs/>
                <w:iCs/>
                <w:sz w:val="18"/>
                <w:szCs w:val="18"/>
              </w:rPr>
            </w:pPr>
            <w:r w:rsidRPr="00314262">
              <w:rPr>
                <w:bCs/>
                <w:iCs/>
                <w:sz w:val="18"/>
                <w:szCs w:val="18"/>
              </w:rPr>
              <w:t>310, 000</w:t>
            </w:r>
          </w:p>
        </w:tc>
        <w:tc>
          <w:tcPr>
            <w:tcW w:w="1134" w:type="dxa"/>
          </w:tcPr>
          <w:p w:rsidR="00314262" w:rsidRPr="00314262" w:rsidRDefault="00314262" w:rsidP="00314262">
            <w:pPr>
              <w:jc w:val="center"/>
              <w:rPr>
                <w:bCs/>
                <w:iCs/>
                <w:sz w:val="18"/>
                <w:szCs w:val="18"/>
              </w:rPr>
            </w:pPr>
            <w:r w:rsidRPr="00314262">
              <w:rPr>
                <w:bCs/>
                <w:iCs/>
                <w:sz w:val="18"/>
                <w:szCs w:val="18"/>
              </w:rPr>
              <w:t>310, 000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310, 000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Иные закупки товаров, работ и услуг для обеспечения государственных (муниципальных) нужд</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09</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0310146010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240</w:t>
            </w:r>
          </w:p>
        </w:tc>
        <w:tc>
          <w:tcPr>
            <w:tcW w:w="1134" w:type="dxa"/>
          </w:tcPr>
          <w:p w:rsidR="00314262" w:rsidRPr="00314262" w:rsidRDefault="00314262" w:rsidP="00314262">
            <w:pPr>
              <w:jc w:val="center"/>
              <w:rPr>
                <w:bCs/>
                <w:iCs/>
                <w:sz w:val="18"/>
                <w:szCs w:val="18"/>
              </w:rPr>
            </w:pPr>
            <w:r w:rsidRPr="00314262">
              <w:rPr>
                <w:bCs/>
                <w:iCs/>
                <w:sz w:val="18"/>
                <w:szCs w:val="18"/>
              </w:rPr>
              <w:t>310, 000</w:t>
            </w:r>
          </w:p>
        </w:tc>
        <w:tc>
          <w:tcPr>
            <w:tcW w:w="1134" w:type="dxa"/>
          </w:tcPr>
          <w:p w:rsidR="00314262" w:rsidRPr="00314262" w:rsidRDefault="00314262" w:rsidP="00314262">
            <w:pPr>
              <w:jc w:val="center"/>
              <w:rPr>
                <w:bCs/>
                <w:iCs/>
                <w:sz w:val="18"/>
                <w:szCs w:val="18"/>
              </w:rPr>
            </w:pPr>
            <w:r w:rsidRPr="00314262">
              <w:rPr>
                <w:bCs/>
                <w:iCs/>
                <w:sz w:val="18"/>
                <w:szCs w:val="18"/>
              </w:rPr>
              <w:t>310, 000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310, 000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Капитальный ремонт и ремонт автомобильных дорог общего пользования местного значения в границах поселения</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09</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0310160200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428,060-85</w:t>
            </w:r>
          </w:p>
        </w:tc>
        <w:tc>
          <w:tcPr>
            <w:tcW w:w="1134" w:type="dxa"/>
          </w:tcPr>
          <w:p w:rsidR="00314262" w:rsidRPr="00314262" w:rsidRDefault="00314262" w:rsidP="00314262">
            <w:pPr>
              <w:jc w:val="center"/>
              <w:rPr>
                <w:bCs/>
                <w:iCs/>
                <w:sz w:val="18"/>
                <w:szCs w:val="18"/>
              </w:rPr>
            </w:pPr>
            <w:r w:rsidRPr="00314262">
              <w:rPr>
                <w:bCs/>
                <w:iCs/>
                <w:sz w:val="18"/>
                <w:szCs w:val="18"/>
              </w:rPr>
              <w:t>105, 000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105, 000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Закупка товаров, работ и услуг для обеспечения государственных (муниципальных) нужд</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09</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0310160200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200</w:t>
            </w:r>
          </w:p>
        </w:tc>
        <w:tc>
          <w:tcPr>
            <w:tcW w:w="1134" w:type="dxa"/>
          </w:tcPr>
          <w:p w:rsidR="00314262" w:rsidRPr="00314262" w:rsidRDefault="00314262" w:rsidP="00314262">
            <w:pPr>
              <w:jc w:val="center"/>
              <w:rPr>
                <w:bCs/>
                <w:iCs/>
                <w:sz w:val="18"/>
                <w:szCs w:val="18"/>
              </w:rPr>
            </w:pPr>
            <w:r w:rsidRPr="00314262">
              <w:rPr>
                <w:bCs/>
                <w:iCs/>
                <w:sz w:val="18"/>
                <w:szCs w:val="18"/>
              </w:rPr>
              <w:t>428,060-85</w:t>
            </w:r>
          </w:p>
        </w:tc>
        <w:tc>
          <w:tcPr>
            <w:tcW w:w="1134" w:type="dxa"/>
          </w:tcPr>
          <w:p w:rsidR="00314262" w:rsidRPr="00314262" w:rsidRDefault="00314262" w:rsidP="00314262">
            <w:pPr>
              <w:jc w:val="center"/>
              <w:rPr>
                <w:bCs/>
                <w:iCs/>
                <w:sz w:val="18"/>
                <w:szCs w:val="18"/>
              </w:rPr>
            </w:pPr>
            <w:r w:rsidRPr="00314262">
              <w:rPr>
                <w:bCs/>
                <w:iCs/>
                <w:sz w:val="18"/>
                <w:szCs w:val="18"/>
              </w:rPr>
              <w:t>105, 000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105, 000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Иные закупки товаров, работ и услуг для обеспечения государственных (муниципальных) нужд</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04</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09</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0310160200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240</w:t>
            </w:r>
          </w:p>
        </w:tc>
        <w:tc>
          <w:tcPr>
            <w:tcW w:w="1134" w:type="dxa"/>
          </w:tcPr>
          <w:p w:rsidR="00314262" w:rsidRPr="00314262" w:rsidRDefault="00314262" w:rsidP="00314262">
            <w:pPr>
              <w:jc w:val="center"/>
              <w:rPr>
                <w:bCs/>
                <w:iCs/>
                <w:sz w:val="18"/>
                <w:szCs w:val="18"/>
              </w:rPr>
            </w:pPr>
            <w:r w:rsidRPr="00314262">
              <w:rPr>
                <w:bCs/>
                <w:iCs/>
                <w:sz w:val="18"/>
                <w:szCs w:val="18"/>
              </w:rPr>
              <w:t>428,060-85</w:t>
            </w:r>
          </w:p>
        </w:tc>
        <w:tc>
          <w:tcPr>
            <w:tcW w:w="1134" w:type="dxa"/>
          </w:tcPr>
          <w:p w:rsidR="00314262" w:rsidRPr="00314262" w:rsidRDefault="00314262" w:rsidP="00314262">
            <w:pPr>
              <w:jc w:val="center"/>
              <w:rPr>
                <w:bCs/>
                <w:iCs/>
                <w:sz w:val="18"/>
                <w:szCs w:val="18"/>
              </w:rPr>
            </w:pPr>
            <w:r w:rsidRPr="00314262">
              <w:rPr>
                <w:bCs/>
                <w:iCs/>
                <w:sz w:val="18"/>
                <w:szCs w:val="18"/>
              </w:rPr>
              <w:t>105, 000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105, 000</w:t>
            </w:r>
          </w:p>
        </w:tc>
      </w:tr>
      <w:tr w:rsidR="00314262" w:rsidRPr="00314262" w:rsidTr="001A35FC">
        <w:trPr>
          <w:trHeight w:val="17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ЖИЛИЩНО-КОММУНАЛЬНОЕ ХОЗЯЙСТВО</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05</w:t>
            </w:r>
          </w:p>
        </w:tc>
        <w:tc>
          <w:tcPr>
            <w:tcW w:w="425" w:type="dxa"/>
            <w:shd w:val="clear" w:color="auto" w:fill="auto"/>
          </w:tcPr>
          <w:p w:rsidR="00314262" w:rsidRPr="00314262" w:rsidRDefault="00314262" w:rsidP="00314262">
            <w:pPr>
              <w:jc w:val="center"/>
              <w:rPr>
                <w:bCs/>
                <w:iCs/>
                <w:sz w:val="18"/>
                <w:szCs w:val="18"/>
              </w:rPr>
            </w:pPr>
          </w:p>
        </w:tc>
        <w:tc>
          <w:tcPr>
            <w:tcW w:w="851" w:type="dxa"/>
            <w:shd w:val="clear" w:color="auto" w:fill="auto"/>
          </w:tcPr>
          <w:p w:rsidR="00314262" w:rsidRPr="00314262" w:rsidRDefault="00314262" w:rsidP="00314262">
            <w:pPr>
              <w:jc w:val="center"/>
              <w:rPr>
                <w:bCs/>
                <w:iCs/>
                <w:sz w:val="18"/>
                <w:szCs w:val="18"/>
              </w:rPr>
            </w:pP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298,010-14</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1A35FC">
        <w:trPr>
          <w:trHeight w:val="107"/>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Благоустройство</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05</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298,010-14</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05</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0600000000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229,788</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05</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0600100000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229, 788</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Организация уличного освещения</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05</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0600160100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229, 788</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Закупка товаров, работ и услуг для обеспечения государственных (муниципальных) нужд</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05</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0600160100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200</w:t>
            </w:r>
          </w:p>
        </w:tc>
        <w:tc>
          <w:tcPr>
            <w:tcW w:w="1134" w:type="dxa"/>
          </w:tcPr>
          <w:p w:rsidR="00314262" w:rsidRPr="00314262" w:rsidRDefault="00314262" w:rsidP="00314262">
            <w:pPr>
              <w:jc w:val="center"/>
              <w:rPr>
                <w:bCs/>
                <w:iCs/>
                <w:sz w:val="18"/>
                <w:szCs w:val="18"/>
              </w:rPr>
            </w:pPr>
            <w:r w:rsidRPr="00314262">
              <w:rPr>
                <w:bCs/>
                <w:iCs/>
                <w:sz w:val="18"/>
                <w:szCs w:val="18"/>
              </w:rPr>
              <w:t>229, 788</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Иные закупки товаров, работ и услуг для обеспечения государственных (муниципальных) нужд</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05</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0600160100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240</w:t>
            </w:r>
          </w:p>
        </w:tc>
        <w:tc>
          <w:tcPr>
            <w:tcW w:w="1134" w:type="dxa"/>
          </w:tcPr>
          <w:p w:rsidR="00314262" w:rsidRPr="00314262" w:rsidRDefault="00314262" w:rsidP="00314262">
            <w:pPr>
              <w:jc w:val="center"/>
              <w:rPr>
                <w:bCs/>
                <w:iCs/>
                <w:sz w:val="18"/>
                <w:szCs w:val="18"/>
              </w:rPr>
            </w:pPr>
            <w:r w:rsidRPr="00314262">
              <w:rPr>
                <w:bCs/>
                <w:iCs/>
                <w:sz w:val="18"/>
                <w:szCs w:val="18"/>
              </w:rPr>
              <w:t>229, 788</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Муниципальная программа Мошковского сельсовета Бековского района Пензенской области «Комплексное развитие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05</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0700000000</w:t>
            </w:r>
          </w:p>
        </w:tc>
        <w:tc>
          <w:tcPr>
            <w:tcW w:w="567" w:type="dxa"/>
            <w:shd w:val="clear" w:color="auto" w:fill="auto"/>
          </w:tcPr>
          <w:p w:rsidR="00314262" w:rsidRPr="00314262" w:rsidRDefault="00314262" w:rsidP="00314262">
            <w:pPr>
              <w:jc w:val="center"/>
              <w:rPr>
                <w:bCs/>
                <w:iCs/>
                <w:sz w:val="18"/>
                <w:szCs w:val="18"/>
                <w:lang w:val="en-US"/>
              </w:rPr>
            </w:pPr>
          </w:p>
        </w:tc>
        <w:tc>
          <w:tcPr>
            <w:tcW w:w="1134" w:type="dxa"/>
          </w:tcPr>
          <w:p w:rsidR="00314262" w:rsidRPr="00314262" w:rsidRDefault="00314262" w:rsidP="00314262">
            <w:pPr>
              <w:jc w:val="center"/>
              <w:rPr>
                <w:bCs/>
                <w:iCs/>
                <w:sz w:val="18"/>
                <w:szCs w:val="18"/>
              </w:rPr>
            </w:pPr>
            <w:r w:rsidRPr="00314262">
              <w:rPr>
                <w:bCs/>
                <w:iCs/>
                <w:sz w:val="18"/>
                <w:szCs w:val="18"/>
              </w:rPr>
              <w:t>65,072</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Основное мероприятие «Благоустройство и развитие инженерной инфраструктуры на территории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05</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0700100000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65,072</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Расходы на обеспечение комплексного развития сельских территорий (благоустройство сельских территорий)</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05</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lang w:val="en-US"/>
              </w:rPr>
            </w:pPr>
            <w:r w:rsidRPr="00314262">
              <w:rPr>
                <w:bCs/>
                <w:iCs/>
                <w:sz w:val="18"/>
                <w:szCs w:val="18"/>
              </w:rPr>
              <w:t>07001</w:t>
            </w:r>
            <w:r w:rsidRPr="00314262">
              <w:rPr>
                <w:bCs/>
                <w:iCs/>
                <w:sz w:val="18"/>
                <w:szCs w:val="18"/>
                <w:lang w:val="en-US"/>
              </w:rPr>
              <w:t>L5765</w:t>
            </w:r>
          </w:p>
        </w:tc>
        <w:tc>
          <w:tcPr>
            <w:tcW w:w="567" w:type="dxa"/>
            <w:shd w:val="clear" w:color="auto" w:fill="auto"/>
          </w:tcPr>
          <w:p w:rsidR="00314262" w:rsidRPr="00314262" w:rsidRDefault="00314262" w:rsidP="00314262">
            <w:pPr>
              <w:jc w:val="center"/>
              <w:rPr>
                <w:bCs/>
                <w:iCs/>
                <w:sz w:val="18"/>
                <w:szCs w:val="18"/>
                <w:lang w:val="en-US"/>
              </w:rPr>
            </w:pPr>
          </w:p>
        </w:tc>
        <w:tc>
          <w:tcPr>
            <w:tcW w:w="1134" w:type="dxa"/>
          </w:tcPr>
          <w:p w:rsidR="00314262" w:rsidRPr="00314262" w:rsidRDefault="00314262" w:rsidP="00314262">
            <w:pPr>
              <w:jc w:val="center"/>
              <w:rPr>
                <w:bCs/>
                <w:iCs/>
                <w:sz w:val="18"/>
                <w:szCs w:val="18"/>
              </w:rPr>
            </w:pPr>
            <w:r w:rsidRPr="00314262">
              <w:rPr>
                <w:bCs/>
                <w:iCs/>
                <w:sz w:val="18"/>
                <w:szCs w:val="18"/>
              </w:rPr>
              <w:t>65,072</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Закупка товаров, работ и услуг для обеспечения государственных (муниципальных) нужд</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05</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lang w:val="en-US"/>
              </w:rPr>
            </w:pPr>
            <w:r w:rsidRPr="00314262">
              <w:rPr>
                <w:bCs/>
                <w:iCs/>
                <w:sz w:val="18"/>
                <w:szCs w:val="18"/>
              </w:rPr>
              <w:t>07001</w:t>
            </w:r>
            <w:r w:rsidRPr="00314262">
              <w:rPr>
                <w:bCs/>
                <w:iCs/>
                <w:sz w:val="18"/>
                <w:szCs w:val="18"/>
                <w:lang w:val="en-US"/>
              </w:rPr>
              <w:t>L5765</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lang w:val="en-US"/>
              </w:rPr>
              <w:t>2</w:t>
            </w:r>
            <w:r w:rsidRPr="00314262">
              <w:rPr>
                <w:bCs/>
                <w:iCs/>
                <w:sz w:val="18"/>
                <w:szCs w:val="18"/>
              </w:rPr>
              <w:t>00</w:t>
            </w:r>
          </w:p>
        </w:tc>
        <w:tc>
          <w:tcPr>
            <w:tcW w:w="1134" w:type="dxa"/>
          </w:tcPr>
          <w:p w:rsidR="00314262" w:rsidRPr="00314262" w:rsidRDefault="00314262" w:rsidP="00314262">
            <w:pPr>
              <w:jc w:val="center"/>
              <w:rPr>
                <w:bCs/>
                <w:iCs/>
                <w:sz w:val="18"/>
                <w:szCs w:val="18"/>
              </w:rPr>
            </w:pPr>
            <w:r w:rsidRPr="00314262">
              <w:rPr>
                <w:bCs/>
                <w:iCs/>
                <w:sz w:val="18"/>
                <w:szCs w:val="18"/>
              </w:rPr>
              <w:t>65,072</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Иные закупки товаров, работ и услуг для обеспечения государственных (муниципальных) нужд</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05</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lang w:val="en-US"/>
              </w:rPr>
            </w:pPr>
            <w:r w:rsidRPr="00314262">
              <w:rPr>
                <w:bCs/>
                <w:iCs/>
                <w:sz w:val="18"/>
                <w:szCs w:val="18"/>
              </w:rPr>
              <w:t>07001</w:t>
            </w:r>
            <w:r w:rsidRPr="00314262">
              <w:rPr>
                <w:bCs/>
                <w:iCs/>
                <w:sz w:val="18"/>
                <w:szCs w:val="18"/>
                <w:lang w:val="en-US"/>
              </w:rPr>
              <w:t>L5765</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240</w:t>
            </w:r>
          </w:p>
        </w:tc>
        <w:tc>
          <w:tcPr>
            <w:tcW w:w="1134" w:type="dxa"/>
          </w:tcPr>
          <w:p w:rsidR="00314262" w:rsidRPr="00314262" w:rsidRDefault="00314262" w:rsidP="00314262">
            <w:pPr>
              <w:jc w:val="center"/>
              <w:rPr>
                <w:bCs/>
                <w:iCs/>
                <w:sz w:val="18"/>
                <w:szCs w:val="18"/>
              </w:rPr>
            </w:pPr>
            <w:r w:rsidRPr="00314262">
              <w:rPr>
                <w:bCs/>
                <w:iCs/>
                <w:sz w:val="18"/>
                <w:szCs w:val="18"/>
              </w:rPr>
              <w:t>65,072</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Погашение кредиторской задолженности органов местного самоуправления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05</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6400000000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3,150-14</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Благоустройство населенных пунктов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05</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6420000000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3,150-14</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snapToGrid w:val="0"/>
                <w:sz w:val="18"/>
                <w:szCs w:val="18"/>
              </w:rPr>
              <w:t>Организация уличного освещения</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05</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6420060100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3,150-14</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Закупка товаров, работ и услуг для обеспечения государственных (муниципальных) нужд</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05</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6420060100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200</w:t>
            </w:r>
          </w:p>
        </w:tc>
        <w:tc>
          <w:tcPr>
            <w:tcW w:w="1134" w:type="dxa"/>
          </w:tcPr>
          <w:p w:rsidR="00314262" w:rsidRPr="00314262" w:rsidRDefault="00314262" w:rsidP="00314262">
            <w:pPr>
              <w:jc w:val="center"/>
              <w:rPr>
                <w:bCs/>
                <w:iCs/>
                <w:sz w:val="18"/>
                <w:szCs w:val="18"/>
              </w:rPr>
            </w:pPr>
            <w:r w:rsidRPr="00314262">
              <w:rPr>
                <w:bCs/>
                <w:iCs/>
                <w:sz w:val="18"/>
                <w:szCs w:val="18"/>
              </w:rPr>
              <w:t>3,150-14</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1A35FC">
        <w:trPr>
          <w:trHeight w:val="268"/>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Иные закупки товаров, работ и услуг для обеспечения государственных (муниципальных) нужд</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05</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03</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6420060100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240</w:t>
            </w:r>
          </w:p>
        </w:tc>
        <w:tc>
          <w:tcPr>
            <w:tcW w:w="1134" w:type="dxa"/>
          </w:tcPr>
          <w:p w:rsidR="00314262" w:rsidRPr="00314262" w:rsidRDefault="00314262" w:rsidP="00314262">
            <w:pPr>
              <w:jc w:val="center"/>
              <w:rPr>
                <w:bCs/>
                <w:iCs/>
                <w:sz w:val="18"/>
                <w:szCs w:val="18"/>
              </w:rPr>
            </w:pPr>
            <w:r w:rsidRPr="00314262">
              <w:rPr>
                <w:bCs/>
                <w:iCs/>
                <w:sz w:val="18"/>
                <w:szCs w:val="18"/>
              </w:rPr>
              <w:t>3,150-14</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hRule="exact" w:val="207"/>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КУЛЬТУРА, КИНЕМАТОГРАФИЯ</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08</w:t>
            </w:r>
          </w:p>
        </w:tc>
        <w:tc>
          <w:tcPr>
            <w:tcW w:w="425" w:type="dxa"/>
            <w:shd w:val="clear" w:color="auto" w:fill="auto"/>
          </w:tcPr>
          <w:p w:rsidR="00314262" w:rsidRPr="00314262" w:rsidRDefault="00314262" w:rsidP="00314262">
            <w:pPr>
              <w:jc w:val="center"/>
              <w:rPr>
                <w:bCs/>
                <w:iCs/>
                <w:sz w:val="18"/>
                <w:szCs w:val="18"/>
              </w:rPr>
            </w:pPr>
          </w:p>
        </w:tc>
        <w:tc>
          <w:tcPr>
            <w:tcW w:w="851" w:type="dxa"/>
            <w:shd w:val="clear" w:color="auto" w:fill="auto"/>
          </w:tcPr>
          <w:p w:rsidR="00314262" w:rsidRPr="00314262" w:rsidRDefault="00314262" w:rsidP="00314262">
            <w:pPr>
              <w:jc w:val="center"/>
              <w:rPr>
                <w:bCs/>
                <w:iCs/>
                <w:sz w:val="18"/>
                <w:szCs w:val="18"/>
              </w:rPr>
            </w:pP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640,347</w:t>
            </w:r>
          </w:p>
        </w:tc>
        <w:tc>
          <w:tcPr>
            <w:tcW w:w="1134" w:type="dxa"/>
          </w:tcPr>
          <w:p w:rsidR="00314262" w:rsidRPr="00314262" w:rsidRDefault="00314262" w:rsidP="00314262">
            <w:pPr>
              <w:jc w:val="center"/>
              <w:rPr>
                <w:bCs/>
                <w:iCs/>
                <w:sz w:val="18"/>
                <w:szCs w:val="18"/>
              </w:rPr>
            </w:pPr>
            <w:r w:rsidRPr="00314262">
              <w:rPr>
                <w:bCs/>
                <w:iCs/>
                <w:sz w:val="18"/>
                <w:szCs w:val="18"/>
              </w:rPr>
              <w:t>556, 839</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583, 635</w:t>
            </w:r>
          </w:p>
        </w:tc>
      </w:tr>
      <w:tr w:rsidR="00314262" w:rsidRPr="00314262" w:rsidTr="00314262">
        <w:trPr>
          <w:trHeight w:val="120"/>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Культура</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08</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851" w:type="dxa"/>
            <w:shd w:val="clear" w:color="auto" w:fill="auto"/>
          </w:tcPr>
          <w:p w:rsidR="00314262" w:rsidRPr="00314262" w:rsidRDefault="00314262" w:rsidP="00314262">
            <w:pPr>
              <w:jc w:val="center"/>
              <w:rPr>
                <w:bCs/>
                <w:iCs/>
                <w:sz w:val="18"/>
                <w:szCs w:val="18"/>
              </w:rPr>
            </w:pP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640,347</w:t>
            </w:r>
          </w:p>
        </w:tc>
        <w:tc>
          <w:tcPr>
            <w:tcW w:w="1134" w:type="dxa"/>
          </w:tcPr>
          <w:p w:rsidR="00314262" w:rsidRPr="00314262" w:rsidRDefault="00314262" w:rsidP="00314262">
            <w:pPr>
              <w:jc w:val="center"/>
              <w:rPr>
                <w:bCs/>
                <w:iCs/>
                <w:sz w:val="18"/>
                <w:szCs w:val="18"/>
              </w:rPr>
            </w:pPr>
            <w:r w:rsidRPr="00314262">
              <w:rPr>
                <w:bCs/>
                <w:iCs/>
                <w:sz w:val="18"/>
                <w:szCs w:val="18"/>
              </w:rPr>
              <w:t>556, 839</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583, 635</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08</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0200000000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640,347</w:t>
            </w:r>
          </w:p>
        </w:tc>
        <w:tc>
          <w:tcPr>
            <w:tcW w:w="1134" w:type="dxa"/>
          </w:tcPr>
          <w:p w:rsidR="00314262" w:rsidRPr="00314262" w:rsidRDefault="00314262" w:rsidP="00314262">
            <w:pPr>
              <w:jc w:val="center"/>
              <w:rPr>
                <w:bCs/>
                <w:iCs/>
                <w:sz w:val="18"/>
                <w:szCs w:val="18"/>
              </w:rPr>
            </w:pPr>
            <w:r w:rsidRPr="00314262">
              <w:rPr>
                <w:bCs/>
                <w:iCs/>
                <w:sz w:val="18"/>
                <w:szCs w:val="18"/>
              </w:rPr>
              <w:t>556, 839</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583, 635</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08</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0200100000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640,347</w:t>
            </w:r>
          </w:p>
        </w:tc>
        <w:tc>
          <w:tcPr>
            <w:tcW w:w="1134" w:type="dxa"/>
          </w:tcPr>
          <w:p w:rsidR="00314262" w:rsidRPr="00314262" w:rsidRDefault="00314262" w:rsidP="00314262">
            <w:pPr>
              <w:jc w:val="center"/>
              <w:rPr>
                <w:bCs/>
                <w:iCs/>
                <w:sz w:val="18"/>
                <w:szCs w:val="18"/>
              </w:rPr>
            </w:pPr>
            <w:r w:rsidRPr="00314262">
              <w:rPr>
                <w:bCs/>
                <w:iCs/>
                <w:sz w:val="18"/>
                <w:szCs w:val="18"/>
              </w:rPr>
              <w:t>556, 839</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583, 635</w:t>
            </w:r>
          </w:p>
        </w:tc>
      </w:tr>
      <w:tr w:rsidR="00314262" w:rsidRPr="00314262" w:rsidTr="00314262">
        <w:trPr>
          <w:trHeight w:val="622"/>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Создание условий для организации досуга и обеспечения жителей поселения услугами организации досуга</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08</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0200105210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104,678</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Закупка товаров, работ и услуг для обеспечения государственных (муниципальных) нужд</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08</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0200105210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200</w:t>
            </w:r>
          </w:p>
        </w:tc>
        <w:tc>
          <w:tcPr>
            <w:tcW w:w="1134" w:type="dxa"/>
          </w:tcPr>
          <w:p w:rsidR="00314262" w:rsidRPr="00314262" w:rsidRDefault="00314262" w:rsidP="00314262">
            <w:pPr>
              <w:jc w:val="center"/>
              <w:rPr>
                <w:bCs/>
                <w:iCs/>
                <w:sz w:val="18"/>
                <w:szCs w:val="18"/>
              </w:rPr>
            </w:pPr>
            <w:r w:rsidRPr="00314262">
              <w:rPr>
                <w:bCs/>
                <w:iCs/>
                <w:sz w:val="18"/>
                <w:szCs w:val="18"/>
              </w:rPr>
              <w:t>104,678</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Иные закупки товаров, работ и услуг для обеспечения государственных (муниципальных) нужд</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08</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0200105210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240</w:t>
            </w:r>
          </w:p>
        </w:tc>
        <w:tc>
          <w:tcPr>
            <w:tcW w:w="1134" w:type="dxa"/>
          </w:tcPr>
          <w:p w:rsidR="00314262" w:rsidRPr="00314262" w:rsidRDefault="00314262" w:rsidP="00314262">
            <w:pPr>
              <w:jc w:val="center"/>
              <w:rPr>
                <w:bCs/>
                <w:iCs/>
                <w:sz w:val="18"/>
                <w:szCs w:val="18"/>
              </w:rPr>
            </w:pPr>
            <w:r w:rsidRPr="00314262">
              <w:rPr>
                <w:bCs/>
                <w:iCs/>
                <w:sz w:val="18"/>
                <w:szCs w:val="18"/>
              </w:rPr>
              <w:t>104,678</w:t>
            </w:r>
          </w:p>
        </w:tc>
        <w:tc>
          <w:tcPr>
            <w:tcW w:w="1134" w:type="dxa"/>
          </w:tcPr>
          <w:p w:rsidR="00314262" w:rsidRPr="00314262" w:rsidRDefault="00314262" w:rsidP="00314262">
            <w:pPr>
              <w:jc w:val="center"/>
              <w:rPr>
                <w:bCs/>
                <w:iCs/>
                <w:sz w:val="18"/>
                <w:szCs w:val="18"/>
              </w:rPr>
            </w:pPr>
            <w:r w:rsidRPr="00314262">
              <w:rPr>
                <w:bCs/>
                <w:iCs/>
                <w:sz w:val="18"/>
                <w:szCs w:val="18"/>
              </w:rPr>
              <w:t>0,000</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08</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0200164730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535, 669</w:t>
            </w:r>
          </w:p>
        </w:tc>
        <w:tc>
          <w:tcPr>
            <w:tcW w:w="1134" w:type="dxa"/>
          </w:tcPr>
          <w:p w:rsidR="00314262" w:rsidRPr="00314262" w:rsidRDefault="00314262" w:rsidP="00314262">
            <w:pPr>
              <w:jc w:val="center"/>
              <w:rPr>
                <w:bCs/>
                <w:iCs/>
                <w:sz w:val="18"/>
                <w:szCs w:val="18"/>
              </w:rPr>
            </w:pPr>
            <w:r w:rsidRPr="00314262">
              <w:rPr>
                <w:bCs/>
                <w:iCs/>
                <w:sz w:val="18"/>
                <w:szCs w:val="18"/>
              </w:rPr>
              <w:t>556, 839</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583, 635</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Межбюджетные трансферты</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08</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0200164730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500</w:t>
            </w:r>
          </w:p>
        </w:tc>
        <w:tc>
          <w:tcPr>
            <w:tcW w:w="1134" w:type="dxa"/>
          </w:tcPr>
          <w:p w:rsidR="00314262" w:rsidRPr="00314262" w:rsidRDefault="00314262" w:rsidP="00314262">
            <w:pPr>
              <w:jc w:val="center"/>
              <w:rPr>
                <w:bCs/>
                <w:iCs/>
                <w:sz w:val="18"/>
                <w:szCs w:val="18"/>
              </w:rPr>
            </w:pPr>
            <w:r w:rsidRPr="00314262">
              <w:rPr>
                <w:bCs/>
                <w:iCs/>
                <w:sz w:val="18"/>
                <w:szCs w:val="18"/>
              </w:rPr>
              <w:t>535, 669</w:t>
            </w:r>
          </w:p>
        </w:tc>
        <w:tc>
          <w:tcPr>
            <w:tcW w:w="1134" w:type="dxa"/>
          </w:tcPr>
          <w:p w:rsidR="00314262" w:rsidRPr="00314262" w:rsidRDefault="00314262" w:rsidP="00314262">
            <w:pPr>
              <w:jc w:val="center"/>
              <w:rPr>
                <w:bCs/>
                <w:iCs/>
                <w:sz w:val="18"/>
                <w:szCs w:val="18"/>
              </w:rPr>
            </w:pPr>
            <w:r w:rsidRPr="00314262">
              <w:rPr>
                <w:bCs/>
                <w:iCs/>
                <w:sz w:val="18"/>
                <w:szCs w:val="18"/>
              </w:rPr>
              <w:t>556, 839</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583, 635</w:t>
            </w:r>
          </w:p>
        </w:tc>
      </w:tr>
      <w:tr w:rsidR="00314262" w:rsidRPr="00314262" w:rsidTr="00314262">
        <w:trPr>
          <w:trHeight w:val="214"/>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Иные межбюджетные трансферты</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08</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0200164730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540</w:t>
            </w:r>
          </w:p>
        </w:tc>
        <w:tc>
          <w:tcPr>
            <w:tcW w:w="1134" w:type="dxa"/>
          </w:tcPr>
          <w:p w:rsidR="00314262" w:rsidRPr="00314262" w:rsidRDefault="00314262" w:rsidP="00314262">
            <w:pPr>
              <w:jc w:val="center"/>
              <w:rPr>
                <w:bCs/>
                <w:iCs/>
                <w:sz w:val="18"/>
                <w:szCs w:val="18"/>
              </w:rPr>
            </w:pPr>
            <w:r w:rsidRPr="00314262">
              <w:rPr>
                <w:bCs/>
                <w:iCs/>
                <w:sz w:val="18"/>
                <w:szCs w:val="18"/>
              </w:rPr>
              <w:t>535, 669</w:t>
            </w:r>
          </w:p>
        </w:tc>
        <w:tc>
          <w:tcPr>
            <w:tcW w:w="1134" w:type="dxa"/>
          </w:tcPr>
          <w:p w:rsidR="00314262" w:rsidRPr="00314262" w:rsidRDefault="00314262" w:rsidP="00314262">
            <w:pPr>
              <w:jc w:val="center"/>
              <w:rPr>
                <w:bCs/>
                <w:iCs/>
                <w:sz w:val="18"/>
                <w:szCs w:val="18"/>
              </w:rPr>
            </w:pPr>
            <w:r w:rsidRPr="00314262">
              <w:rPr>
                <w:bCs/>
                <w:iCs/>
                <w:sz w:val="18"/>
                <w:szCs w:val="18"/>
              </w:rPr>
              <w:t>556, 839</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583, 635</w:t>
            </w:r>
          </w:p>
        </w:tc>
      </w:tr>
      <w:tr w:rsidR="00314262" w:rsidRPr="00314262" w:rsidTr="00314262">
        <w:trPr>
          <w:trHeight w:val="231"/>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СОЦИАЛЬНАЯ ПОЛИТИКА</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10</w:t>
            </w:r>
          </w:p>
        </w:tc>
        <w:tc>
          <w:tcPr>
            <w:tcW w:w="425" w:type="dxa"/>
            <w:shd w:val="clear" w:color="auto" w:fill="auto"/>
          </w:tcPr>
          <w:p w:rsidR="00314262" w:rsidRPr="00314262" w:rsidRDefault="00314262" w:rsidP="00314262">
            <w:pPr>
              <w:jc w:val="center"/>
              <w:rPr>
                <w:bCs/>
                <w:iCs/>
                <w:sz w:val="18"/>
                <w:szCs w:val="18"/>
              </w:rPr>
            </w:pPr>
          </w:p>
        </w:tc>
        <w:tc>
          <w:tcPr>
            <w:tcW w:w="851" w:type="dxa"/>
            <w:shd w:val="clear" w:color="auto" w:fill="auto"/>
          </w:tcPr>
          <w:p w:rsidR="00314262" w:rsidRPr="00314262" w:rsidRDefault="00314262" w:rsidP="00314262">
            <w:pPr>
              <w:jc w:val="center"/>
              <w:rPr>
                <w:bCs/>
                <w:iCs/>
                <w:sz w:val="18"/>
                <w:szCs w:val="18"/>
              </w:rPr>
            </w:pP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19, 878</w:t>
            </w:r>
          </w:p>
        </w:tc>
        <w:tc>
          <w:tcPr>
            <w:tcW w:w="1134" w:type="dxa"/>
          </w:tcPr>
          <w:p w:rsidR="00314262" w:rsidRPr="00314262" w:rsidRDefault="00314262" w:rsidP="00314262">
            <w:pPr>
              <w:jc w:val="center"/>
              <w:rPr>
                <w:bCs/>
                <w:iCs/>
                <w:sz w:val="18"/>
                <w:szCs w:val="18"/>
              </w:rPr>
            </w:pPr>
            <w:r w:rsidRPr="00314262">
              <w:rPr>
                <w:bCs/>
                <w:iCs/>
                <w:sz w:val="18"/>
                <w:szCs w:val="18"/>
              </w:rPr>
              <w:t>19, 878</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135"/>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Пенсионное обеспечение</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10</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851" w:type="dxa"/>
            <w:shd w:val="clear" w:color="auto" w:fill="auto"/>
          </w:tcPr>
          <w:p w:rsidR="00314262" w:rsidRPr="00314262" w:rsidRDefault="00314262" w:rsidP="00314262">
            <w:pPr>
              <w:jc w:val="center"/>
              <w:rPr>
                <w:bCs/>
                <w:iCs/>
                <w:sz w:val="18"/>
                <w:szCs w:val="18"/>
              </w:rPr>
            </w:pP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19, 878</w:t>
            </w:r>
          </w:p>
        </w:tc>
        <w:tc>
          <w:tcPr>
            <w:tcW w:w="1134" w:type="dxa"/>
          </w:tcPr>
          <w:p w:rsidR="00314262" w:rsidRPr="00314262" w:rsidRDefault="00314262" w:rsidP="00314262">
            <w:pPr>
              <w:jc w:val="center"/>
              <w:rPr>
                <w:bCs/>
                <w:iCs/>
                <w:sz w:val="18"/>
                <w:szCs w:val="18"/>
              </w:rPr>
            </w:pPr>
            <w:r w:rsidRPr="00314262">
              <w:rPr>
                <w:bCs/>
                <w:iCs/>
                <w:sz w:val="18"/>
                <w:szCs w:val="18"/>
              </w:rPr>
              <w:t>19, 878</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10</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0400000000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19, 878</w:t>
            </w:r>
          </w:p>
        </w:tc>
        <w:tc>
          <w:tcPr>
            <w:tcW w:w="1134" w:type="dxa"/>
          </w:tcPr>
          <w:p w:rsidR="00314262" w:rsidRPr="00314262" w:rsidRDefault="00314262" w:rsidP="00314262">
            <w:pPr>
              <w:jc w:val="center"/>
              <w:rPr>
                <w:bCs/>
                <w:iCs/>
                <w:sz w:val="18"/>
                <w:szCs w:val="18"/>
              </w:rPr>
            </w:pPr>
            <w:r w:rsidRPr="00314262">
              <w:rPr>
                <w:bCs/>
                <w:iCs/>
                <w:sz w:val="18"/>
                <w:szCs w:val="18"/>
              </w:rPr>
              <w:t>19, 878</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Подпрограмма «Социальная поддержка граждан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10</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0440000000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19, 878</w:t>
            </w:r>
          </w:p>
        </w:tc>
        <w:tc>
          <w:tcPr>
            <w:tcW w:w="1134" w:type="dxa"/>
          </w:tcPr>
          <w:p w:rsidR="00314262" w:rsidRPr="00314262" w:rsidRDefault="00314262" w:rsidP="00314262">
            <w:pPr>
              <w:jc w:val="center"/>
              <w:rPr>
                <w:bCs/>
                <w:iCs/>
                <w:sz w:val="18"/>
                <w:szCs w:val="18"/>
              </w:rPr>
            </w:pPr>
            <w:r w:rsidRPr="00314262">
              <w:rPr>
                <w:bCs/>
                <w:iCs/>
                <w:sz w:val="18"/>
                <w:szCs w:val="18"/>
              </w:rPr>
              <w:t>19, 878</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10</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0440100000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19, 878</w:t>
            </w:r>
          </w:p>
        </w:tc>
        <w:tc>
          <w:tcPr>
            <w:tcW w:w="1134" w:type="dxa"/>
          </w:tcPr>
          <w:p w:rsidR="00314262" w:rsidRPr="00314262" w:rsidRDefault="00314262" w:rsidP="00314262">
            <w:pPr>
              <w:jc w:val="center"/>
              <w:rPr>
                <w:bCs/>
                <w:iCs/>
                <w:sz w:val="18"/>
                <w:szCs w:val="18"/>
              </w:rPr>
            </w:pPr>
            <w:r w:rsidRPr="00314262">
              <w:rPr>
                <w:bCs/>
                <w:iCs/>
                <w:sz w:val="18"/>
                <w:szCs w:val="18"/>
              </w:rPr>
              <w:t>19, 878</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10</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0440164250</w:t>
            </w:r>
          </w:p>
        </w:tc>
        <w:tc>
          <w:tcPr>
            <w:tcW w:w="567" w:type="dxa"/>
            <w:shd w:val="clear" w:color="auto" w:fill="auto"/>
          </w:tcPr>
          <w:p w:rsidR="00314262" w:rsidRPr="00314262" w:rsidRDefault="00314262" w:rsidP="00314262">
            <w:pPr>
              <w:jc w:val="center"/>
              <w:rPr>
                <w:bCs/>
                <w:iCs/>
                <w:sz w:val="18"/>
                <w:szCs w:val="18"/>
              </w:rPr>
            </w:pPr>
          </w:p>
        </w:tc>
        <w:tc>
          <w:tcPr>
            <w:tcW w:w="1134" w:type="dxa"/>
          </w:tcPr>
          <w:p w:rsidR="00314262" w:rsidRPr="00314262" w:rsidRDefault="00314262" w:rsidP="00314262">
            <w:pPr>
              <w:jc w:val="center"/>
              <w:rPr>
                <w:bCs/>
                <w:iCs/>
                <w:sz w:val="18"/>
                <w:szCs w:val="18"/>
              </w:rPr>
            </w:pPr>
            <w:r w:rsidRPr="00314262">
              <w:rPr>
                <w:bCs/>
                <w:iCs/>
                <w:sz w:val="18"/>
                <w:szCs w:val="18"/>
              </w:rPr>
              <w:t>19, 878</w:t>
            </w:r>
          </w:p>
        </w:tc>
        <w:tc>
          <w:tcPr>
            <w:tcW w:w="1134" w:type="dxa"/>
          </w:tcPr>
          <w:p w:rsidR="00314262" w:rsidRPr="00314262" w:rsidRDefault="00314262" w:rsidP="00314262">
            <w:pPr>
              <w:jc w:val="center"/>
              <w:rPr>
                <w:bCs/>
                <w:iCs/>
                <w:sz w:val="18"/>
                <w:szCs w:val="18"/>
              </w:rPr>
            </w:pPr>
            <w:r w:rsidRPr="00314262">
              <w:rPr>
                <w:bCs/>
                <w:iCs/>
                <w:sz w:val="18"/>
                <w:szCs w:val="18"/>
              </w:rPr>
              <w:t>19, 878</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43"/>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Социальное обеспечение и иные выплаты населению</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10</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0440164250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300</w:t>
            </w:r>
          </w:p>
        </w:tc>
        <w:tc>
          <w:tcPr>
            <w:tcW w:w="1134" w:type="dxa"/>
          </w:tcPr>
          <w:p w:rsidR="00314262" w:rsidRPr="00314262" w:rsidRDefault="00314262" w:rsidP="00314262">
            <w:pPr>
              <w:jc w:val="center"/>
              <w:rPr>
                <w:bCs/>
                <w:iCs/>
                <w:sz w:val="18"/>
                <w:szCs w:val="18"/>
              </w:rPr>
            </w:pPr>
            <w:r w:rsidRPr="00314262">
              <w:rPr>
                <w:bCs/>
                <w:iCs/>
                <w:sz w:val="18"/>
                <w:szCs w:val="18"/>
              </w:rPr>
              <w:t>19, 878</w:t>
            </w:r>
          </w:p>
        </w:tc>
        <w:tc>
          <w:tcPr>
            <w:tcW w:w="1134" w:type="dxa"/>
          </w:tcPr>
          <w:p w:rsidR="00314262" w:rsidRPr="00314262" w:rsidRDefault="00314262" w:rsidP="00314262">
            <w:pPr>
              <w:jc w:val="center"/>
              <w:rPr>
                <w:bCs/>
                <w:iCs/>
                <w:sz w:val="18"/>
                <w:szCs w:val="18"/>
              </w:rPr>
            </w:pPr>
            <w:r w:rsidRPr="00314262">
              <w:rPr>
                <w:bCs/>
                <w:iCs/>
                <w:sz w:val="18"/>
                <w:szCs w:val="18"/>
              </w:rPr>
              <w:t>19, 878</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247"/>
          <w:jc w:val="center"/>
        </w:trPr>
        <w:tc>
          <w:tcPr>
            <w:tcW w:w="4335" w:type="dxa"/>
            <w:shd w:val="clear" w:color="auto" w:fill="auto"/>
          </w:tcPr>
          <w:p w:rsidR="00314262" w:rsidRPr="00314262" w:rsidRDefault="00314262" w:rsidP="00314262">
            <w:pPr>
              <w:rPr>
                <w:bCs/>
                <w:iCs/>
                <w:sz w:val="18"/>
                <w:szCs w:val="18"/>
              </w:rPr>
            </w:pPr>
            <w:r w:rsidRPr="00314262">
              <w:rPr>
                <w:bCs/>
                <w:iCs/>
                <w:sz w:val="18"/>
                <w:szCs w:val="18"/>
              </w:rPr>
              <w:t>Публичные нормативные социальные выплаты гражданам</w:t>
            </w:r>
          </w:p>
        </w:tc>
        <w:tc>
          <w:tcPr>
            <w:tcW w:w="524" w:type="dxa"/>
          </w:tcPr>
          <w:p w:rsidR="00314262" w:rsidRPr="00314262" w:rsidRDefault="00314262" w:rsidP="00314262">
            <w:pPr>
              <w:jc w:val="center"/>
              <w:rPr>
                <w:bCs/>
                <w:iCs/>
                <w:sz w:val="18"/>
                <w:szCs w:val="18"/>
              </w:rPr>
            </w:pPr>
            <w:r w:rsidRPr="00314262">
              <w:rPr>
                <w:bCs/>
                <w:iCs/>
                <w:sz w:val="18"/>
                <w:szCs w:val="18"/>
              </w:rPr>
              <w:t>901</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10</w:t>
            </w:r>
          </w:p>
        </w:tc>
        <w:tc>
          <w:tcPr>
            <w:tcW w:w="425" w:type="dxa"/>
            <w:shd w:val="clear" w:color="auto" w:fill="auto"/>
          </w:tcPr>
          <w:p w:rsidR="00314262" w:rsidRPr="00314262" w:rsidRDefault="00314262" w:rsidP="00314262">
            <w:pPr>
              <w:jc w:val="center"/>
              <w:rPr>
                <w:bCs/>
                <w:iCs/>
                <w:sz w:val="18"/>
                <w:szCs w:val="18"/>
              </w:rPr>
            </w:pPr>
            <w:r w:rsidRPr="00314262">
              <w:rPr>
                <w:bCs/>
                <w:iCs/>
                <w:sz w:val="18"/>
                <w:szCs w:val="18"/>
              </w:rPr>
              <w:t>01</w:t>
            </w:r>
          </w:p>
        </w:tc>
        <w:tc>
          <w:tcPr>
            <w:tcW w:w="851" w:type="dxa"/>
            <w:shd w:val="clear" w:color="auto" w:fill="auto"/>
          </w:tcPr>
          <w:p w:rsidR="00314262" w:rsidRPr="00314262" w:rsidRDefault="00314262" w:rsidP="00314262">
            <w:pPr>
              <w:jc w:val="center"/>
              <w:rPr>
                <w:bCs/>
                <w:iCs/>
                <w:sz w:val="18"/>
                <w:szCs w:val="18"/>
              </w:rPr>
            </w:pPr>
            <w:r w:rsidRPr="00314262">
              <w:rPr>
                <w:bCs/>
                <w:iCs/>
                <w:sz w:val="18"/>
                <w:szCs w:val="18"/>
              </w:rPr>
              <w:t>0440164250</w:t>
            </w:r>
          </w:p>
        </w:tc>
        <w:tc>
          <w:tcPr>
            <w:tcW w:w="567" w:type="dxa"/>
            <w:shd w:val="clear" w:color="auto" w:fill="auto"/>
          </w:tcPr>
          <w:p w:rsidR="00314262" w:rsidRPr="00314262" w:rsidRDefault="00314262" w:rsidP="00314262">
            <w:pPr>
              <w:jc w:val="center"/>
              <w:rPr>
                <w:bCs/>
                <w:iCs/>
                <w:sz w:val="18"/>
                <w:szCs w:val="18"/>
              </w:rPr>
            </w:pPr>
            <w:r w:rsidRPr="00314262">
              <w:rPr>
                <w:bCs/>
                <w:iCs/>
                <w:sz w:val="18"/>
                <w:szCs w:val="18"/>
              </w:rPr>
              <w:t>310</w:t>
            </w:r>
          </w:p>
        </w:tc>
        <w:tc>
          <w:tcPr>
            <w:tcW w:w="1134" w:type="dxa"/>
          </w:tcPr>
          <w:p w:rsidR="00314262" w:rsidRPr="00314262" w:rsidRDefault="00314262" w:rsidP="00314262">
            <w:pPr>
              <w:jc w:val="center"/>
              <w:rPr>
                <w:bCs/>
                <w:iCs/>
                <w:sz w:val="18"/>
                <w:szCs w:val="18"/>
              </w:rPr>
            </w:pPr>
            <w:r w:rsidRPr="00314262">
              <w:rPr>
                <w:bCs/>
                <w:iCs/>
                <w:sz w:val="18"/>
                <w:szCs w:val="18"/>
              </w:rPr>
              <w:t>19, 878</w:t>
            </w:r>
          </w:p>
        </w:tc>
        <w:tc>
          <w:tcPr>
            <w:tcW w:w="1134" w:type="dxa"/>
          </w:tcPr>
          <w:p w:rsidR="00314262" w:rsidRPr="00314262" w:rsidRDefault="00314262" w:rsidP="00314262">
            <w:pPr>
              <w:jc w:val="center"/>
              <w:rPr>
                <w:bCs/>
                <w:iCs/>
                <w:sz w:val="18"/>
                <w:szCs w:val="18"/>
              </w:rPr>
            </w:pPr>
            <w:r w:rsidRPr="00314262">
              <w:rPr>
                <w:bCs/>
                <w:iCs/>
                <w:sz w:val="18"/>
                <w:szCs w:val="18"/>
              </w:rPr>
              <w:t>19, 878</w:t>
            </w:r>
          </w:p>
        </w:tc>
        <w:tc>
          <w:tcPr>
            <w:tcW w:w="1134" w:type="dxa"/>
            <w:shd w:val="clear" w:color="auto" w:fill="auto"/>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101"/>
          <w:jc w:val="center"/>
        </w:trPr>
        <w:tc>
          <w:tcPr>
            <w:tcW w:w="4335" w:type="dxa"/>
            <w:shd w:val="clear" w:color="auto" w:fill="auto"/>
          </w:tcPr>
          <w:p w:rsidR="00314262" w:rsidRPr="00314262" w:rsidRDefault="00314262" w:rsidP="00314262">
            <w:pPr>
              <w:rPr>
                <w:bCs/>
                <w:sz w:val="18"/>
                <w:szCs w:val="18"/>
              </w:rPr>
            </w:pPr>
            <w:r w:rsidRPr="00314262">
              <w:rPr>
                <w:bCs/>
                <w:sz w:val="18"/>
                <w:szCs w:val="18"/>
              </w:rPr>
              <w:t>ВСЕГО:</w:t>
            </w:r>
          </w:p>
        </w:tc>
        <w:tc>
          <w:tcPr>
            <w:tcW w:w="524" w:type="dxa"/>
          </w:tcPr>
          <w:p w:rsidR="00314262" w:rsidRPr="00314262" w:rsidRDefault="00314262" w:rsidP="00314262">
            <w:pPr>
              <w:jc w:val="center"/>
              <w:rPr>
                <w:bCs/>
                <w:iCs/>
                <w:sz w:val="18"/>
                <w:szCs w:val="18"/>
              </w:rPr>
            </w:pPr>
          </w:p>
        </w:tc>
        <w:tc>
          <w:tcPr>
            <w:tcW w:w="425" w:type="dxa"/>
            <w:shd w:val="clear" w:color="auto" w:fill="auto"/>
          </w:tcPr>
          <w:p w:rsidR="00314262" w:rsidRPr="00314262" w:rsidRDefault="00314262" w:rsidP="00314262">
            <w:pPr>
              <w:jc w:val="center"/>
              <w:rPr>
                <w:bCs/>
                <w:sz w:val="18"/>
                <w:szCs w:val="18"/>
              </w:rPr>
            </w:pPr>
          </w:p>
        </w:tc>
        <w:tc>
          <w:tcPr>
            <w:tcW w:w="425" w:type="dxa"/>
            <w:shd w:val="clear" w:color="auto" w:fill="auto"/>
          </w:tcPr>
          <w:p w:rsidR="00314262" w:rsidRPr="00314262" w:rsidRDefault="00314262" w:rsidP="00314262">
            <w:pPr>
              <w:jc w:val="center"/>
              <w:rPr>
                <w:bCs/>
                <w:sz w:val="18"/>
                <w:szCs w:val="18"/>
              </w:rPr>
            </w:pPr>
          </w:p>
        </w:tc>
        <w:tc>
          <w:tcPr>
            <w:tcW w:w="851" w:type="dxa"/>
            <w:shd w:val="clear" w:color="auto" w:fill="auto"/>
          </w:tcPr>
          <w:p w:rsidR="00314262" w:rsidRPr="00314262" w:rsidRDefault="00314262" w:rsidP="00314262">
            <w:pPr>
              <w:jc w:val="center"/>
              <w:rPr>
                <w:bCs/>
                <w:sz w:val="18"/>
                <w:szCs w:val="18"/>
              </w:rPr>
            </w:pPr>
          </w:p>
        </w:tc>
        <w:tc>
          <w:tcPr>
            <w:tcW w:w="567" w:type="dxa"/>
            <w:shd w:val="clear" w:color="auto" w:fill="auto"/>
          </w:tcPr>
          <w:p w:rsidR="00314262" w:rsidRPr="00314262" w:rsidRDefault="00314262" w:rsidP="00314262">
            <w:pPr>
              <w:jc w:val="center"/>
              <w:rPr>
                <w:bCs/>
                <w:sz w:val="18"/>
                <w:szCs w:val="18"/>
              </w:rPr>
            </w:pPr>
          </w:p>
        </w:tc>
        <w:tc>
          <w:tcPr>
            <w:tcW w:w="1134" w:type="dxa"/>
          </w:tcPr>
          <w:p w:rsidR="00314262" w:rsidRPr="00314262" w:rsidRDefault="00314262" w:rsidP="00314262">
            <w:pPr>
              <w:jc w:val="center"/>
              <w:rPr>
                <w:bCs/>
                <w:sz w:val="18"/>
                <w:szCs w:val="18"/>
              </w:rPr>
            </w:pPr>
            <w:r w:rsidRPr="00314262">
              <w:rPr>
                <w:bCs/>
                <w:sz w:val="18"/>
                <w:szCs w:val="18"/>
              </w:rPr>
              <w:t>4241,203-98</w:t>
            </w:r>
          </w:p>
        </w:tc>
        <w:tc>
          <w:tcPr>
            <w:tcW w:w="1134" w:type="dxa"/>
          </w:tcPr>
          <w:p w:rsidR="00314262" w:rsidRPr="00314262" w:rsidRDefault="00314262" w:rsidP="00314262">
            <w:pPr>
              <w:jc w:val="center"/>
              <w:rPr>
                <w:bCs/>
                <w:sz w:val="18"/>
                <w:szCs w:val="18"/>
              </w:rPr>
            </w:pPr>
            <w:r w:rsidRPr="00314262">
              <w:rPr>
                <w:bCs/>
                <w:sz w:val="18"/>
                <w:szCs w:val="18"/>
              </w:rPr>
              <w:t>2 189, 693</w:t>
            </w:r>
          </w:p>
        </w:tc>
        <w:tc>
          <w:tcPr>
            <w:tcW w:w="1134" w:type="dxa"/>
            <w:shd w:val="clear" w:color="auto" w:fill="auto"/>
          </w:tcPr>
          <w:p w:rsidR="00314262" w:rsidRPr="00314262" w:rsidRDefault="00314262" w:rsidP="00314262">
            <w:pPr>
              <w:jc w:val="center"/>
              <w:rPr>
                <w:bCs/>
                <w:sz w:val="18"/>
                <w:szCs w:val="18"/>
              </w:rPr>
            </w:pPr>
            <w:r w:rsidRPr="00314262">
              <w:rPr>
                <w:bCs/>
                <w:sz w:val="18"/>
                <w:szCs w:val="18"/>
              </w:rPr>
              <w:t>2 140, 151</w:t>
            </w:r>
          </w:p>
        </w:tc>
      </w:tr>
    </w:tbl>
    <w:p w:rsidR="00CB03A6" w:rsidRDefault="00CB03A6" w:rsidP="00314262">
      <w:pPr>
        <w:pStyle w:val="1b"/>
        <w:shd w:val="clear" w:color="auto" w:fill="auto"/>
        <w:spacing w:before="0" w:after="0" w:line="240" w:lineRule="auto"/>
        <w:ind w:left="709"/>
        <w:rPr>
          <w:sz w:val="18"/>
          <w:szCs w:val="18"/>
        </w:rPr>
      </w:pPr>
    </w:p>
    <w:p w:rsidR="00314262" w:rsidRPr="00314262" w:rsidRDefault="00314262" w:rsidP="00314262">
      <w:pPr>
        <w:pStyle w:val="8"/>
        <w:tabs>
          <w:tab w:val="left" w:pos="0"/>
        </w:tabs>
        <w:spacing w:before="0" w:after="0"/>
        <w:jc w:val="center"/>
        <w:rPr>
          <w:sz w:val="18"/>
          <w:szCs w:val="18"/>
        </w:rPr>
      </w:pPr>
      <w:r w:rsidRPr="00314262">
        <w:rPr>
          <w:i w:val="0"/>
          <w:sz w:val="18"/>
          <w:szCs w:val="18"/>
        </w:rPr>
        <w:t>Приложение № 6</w:t>
      </w:r>
      <w:r>
        <w:rPr>
          <w:i w:val="0"/>
          <w:sz w:val="18"/>
          <w:szCs w:val="18"/>
        </w:rPr>
        <w:t xml:space="preserve"> </w:t>
      </w:r>
      <w:r w:rsidRPr="00314262">
        <w:rPr>
          <w:i w:val="0"/>
          <w:sz w:val="18"/>
          <w:szCs w:val="18"/>
        </w:rPr>
        <w:t>к решению Комитета</w:t>
      </w:r>
      <w:r>
        <w:rPr>
          <w:i w:val="0"/>
          <w:sz w:val="18"/>
          <w:szCs w:val="18"/>
        </w:rPr>
        <w:t xml:space="preserve"> </w:t>
      </w:r>
      <w:r w:rsidRPr="00314262">
        <w:rPr>
          <w:i w:val="0"/>
          <w:sz w:val="18"/>
          <w:szCs w:val="18"/>
        </w:rPr>
        <w:t>местного самоуправления</w:t>
      </w:r>
      <w:r>
        <w:rPr>
          <w:i w:val="0"/>
          <w:sz w:val="18"/>
          <w:szCs w:val="18"/>
        </w:rPr>
        <w:t xml:space="preserve"> </w:t>
      </w:r>
      <w:r w:rsidRPr="00314262">
        <w:rPr>
          <w:i w:val="0"/>
          <w:sz w:val="18"/>
          <w:szCs w:val="18"/>
        </w:rPr>
        <w:t>Мошковского сельсовета</w:t>
      </w:r>
      <w:r>
        <w:rPr>
          <w:i w:val="0"/>
          <w:sz w:val="18"/>
          <w:szCs w:val="18"/>
        </w:rPr>
        <w:t xml:space="preserve"> </w:t>
      </w:r>
      <w:r w:rsidRPr="001A35FC">
        <w:rPr>
          <w:i w:val="0"/>
          <w:sz w:val="18"/>
          <w:szCs w:val="18"/>
        </w:rPr>
        <w:t>от 30.04.2020 № 84-16/</w:t>
      </w:r>
      <w:r w:rsidRPr="001A35FC">
        <w:rPr>
          <w:i w:val="0"/>
          <w:sz w:val="18"/>
          <w:szCs w:val="18"/>
          <w:lang w:val="en-US"/>
        </w:rPr>
        <w:t>VII</w:t>
      </w:r>
    </w:p>
    <w:p w:rsidR="00314262" w:rsidRPr="00314262" w:rsidRDefault="00314262" w:rsidP="00314262">
      <w:pPr>
        <w:pStyle w:val="6"/>
        <w:spacing w:before="0" w:after="0"/>
        <w:jc w:val="center"/>
        <w:rPr>
          <w:sz w:val="18"/>
          <w:szCs w:val="18"/>
        </w:rPr>
      </w:pPr>
      <w:r w:rsidRPr="00314262">
        <w:rPr>
          <w:sz w:val="18"/>
          <w:szCs w:val="18"/>
        </w:rPr>
        <w:t>Распределение бюджетных ассигнований по целевым статьям (муниципальным программам Мошковского сельсовета Бековского района Пензенской области и непрограммным направлениям деятельности), группам видов расходов, подгруппам видов расходов, разделам, подразделам классификации расходов бюджета Мошковского сельсовета на 2020 год и на плановый период 2021 и 2022 годов</w:t>
      </w:r>
    </w:p>
    <w:p w:rsidR="00314262" w:rsidRPr="00314262" w:rsidRDefault="00314262" w:rsidP="00314262">
      <w:pPr>
        <w:rPr>
          <w:sz w:val="18"/>
          <w:szCs w:val="18"/>
        </w:rPr>
      </w:pPr>
    </w:p>
    <w:tbl>
      <w:tblPr>
        <w:tblW w:w="10644" w:type="dxa"/>
        <w:jc w:val="center"/>
        <w:tblLayout w:type="fixed"/>
        <w:tblLook w:val="04A0" w:firstRow="1" w:lastRow="0" w:firstColumn="1" w:lastColumn="0" w:noHBand="0" w:noVBand="1"/>
      </w:tblPr>
      <w:tblGrid>
        <w:gridCol w:w="4498"/>
        <w:gridCol w:w="1344"/>
        <w:gridCol w:w="709"/>
        <w:gridCol w:w="567"/>
        <w:gridCol w:w="567"/>
        <w:gridCol w:w="975"/>
        <w:gridCol w:w="992"/>
        <w:gridCol w:w="992"/>
      </w:tblGrid>
      <w:tr w:rsidR="00314262" w:rsidRPr="00314262" w:rsidTr="001A35FC">
        <w:trPr>
          <w:trHeight w:val="105"/>
          <w:jc w:val="center"/>
        </w:trPr>
        <w:tc>
          <w:tcPr>
            <w:tcW w:w="4498" w:type="dxa"/>
            <w:vMerge w:val="restart"/>
            <w:tcBorders>
              <w:top w:val="single" w:sz="4" w:space="0" w:color="auto"/>
              <w:left w:val="single" w:sz="4" w:space="0" w:color="auto"/>
              <w:bottom w:val="single" w:sz="4" w:space="0" w:color="000000"/>
              <w:right w:val="single" w:sz="4" w:space="0" w:color="auto"/>
            </w:tcBorders>
            <w:shd w:val="clear" w:color="auto" w:fill="auto"/>
          </w:tcPr>
          <w:p w:rsidR="00314262" w:rsidRPr="00314262" w:rsidRDefault="00314262" w:rsidP="00314262">
            <w:pPr>
              <w:jc w:val="center"/>
              <w:rPr>
                <w:sz w:val="18"/>
                <w:szCs w:val="18"/>
              </w:rPr>
            </w:pPr>
            <w:r w:rsidRPr="00314262">
              <w:rPr>
                <w:sz w:val="18"/>
                <w:szCs w:val="18"/>
              </w:rPr>
              <w:t>Наименование показателя</w:t>
            </w:r>
          </w:p>
        </w:tc>
        <w:tc>
          <w:tcPr>
            <w:tcW w:w="3187" w:type="dxa"/>
            <w:gridSpan w:val="4"/>
            <w:tcBorders>
              <w:top w:val="single" w:sz="4" w:space="0" w:color="auto"/>
              <w:left w:val="nil"/>
              <w:bottom w:val="single" w:sz="4" w:space="0" w:color="auto"/>
              <w:right w:val="nil"/>
            </w:tcBorders>
            <w:shd w:val="clear" w:color="auto" w:fill="auto"/>
          </w:tcPr>
          <w:p w:rsidR="00314262" w:rsidRPr="00314262" w:rsidRDefault="00314262" w:rsidP="00314262">
            <w:pPr>
              <w:jc w:val="center"/>
              <w:rPr>
                <w:sz w:val="18"/>
                <w:szCs w:val="18"/>
              </w:rPr>
            </w:pPr>
            <w:r w:rsidRPr="00314262">
              <w:rPr>
                <w:sz w:val="18"/>
                <w:szCs w:val="18"/>
              </w:rPr>
              <w:t>Код бюджетной классификации</w:t>
            </w:r>
          </w:p>
        </w:tc>
        <w:tc>
          <w:tcPr>
            <w:tcW w:w="2959" w:type="dxa"/>
            <w:gridSpan w:val="3"/>
            <w:tcBorders>
              <w:top w:val="single" w:sz="4" w:space="0" w:color="auto"/>
              <w:left w:val="single" w:sz="4" w:space="0" w:color="auto"/>
              <w:bottom w:val="single" w:sz="4" w:space="0" w:color="auto"/>
              <w:right w:val="single" w:sz="4" w:space="0" w:color="auto"/>
            </w:tcBorders>
            <w:shd w:val="clear" w:color="auto" w:fill="auto"/>
          </w:tcPr>
          <w:p w:rsidR="00314262" w:rsidRPr="00314262" w:rsidRDefault="00314262" w:rsidP="00314262">
            <w:pPr>
              <w:jc w:val="center"/>
              <w:rPr>
                <w:sz w:val="18"/>
                <w:szCs w:val="18"/>
              </w:rPr>
            </w:pPr>
            <w:r w:rsidRPr="00314262">
              <w:rPr>
                <w:sz w:val="18"/>
                <w:szCs w:val="18"/>
              </w:rPr>
              <w:t>Сумма, тыс. рублей</w:t>
            </w:r>
          </w:p>
        </w:tc>
      </w:tr>
      <w:tr w:rsidR="00314262" w:rsidRPr="00314262" w:rsidTr="00314262">
        <w:trPr>
          <w:trHeight w:val="315"/>
          <w:jc w:val="center"/>
        </w:trPr>
        <w:tc>
          <w:tcPr>
            <w:tcW w:w="4498" w:type="dxa"/>
            <w:vMerge/>
            <w:tcBorders>
              <w:top w:val="single" w:sz="4" w:space="0" w:color="auto"/>
              <w:left w:val="single" w:sz="4" w:space="0" w:color="auto"/>
              <w:bottom w:val="single" w:sz="4" w:space="0" w:color="000000"/>
              <w:right w:val="single" w:sz="4" w:space="0" w:color="auto"/>
            </w:tcBorders>
          </w:tcPr>
          <w:p w:rsidR="00314262" w:rsidRPr="00314262" w:rsidRDefault="00314262" w:rsidP="00314262">
            <w:pPr>
              <w:jc w:val="center"/>
              <w:rPr>
                <w:sz w:val="18"/>
                <w:szCs w:val="18"/>
              </w:rPr>
            </w:pPr>
          </w:p>
        </w:tc>
        <w:tc>
          <w:tcPr>
            <w:tcW w:w="1344" w:type="dxa"/>
            <w:tcBorders>
              <w:top w:val="nil"/>
              <w:left w:val="nil"/>
              <w:bottom w:val="single" w:sz="4" w:space="0" w:color="auto"/>
              <w:right w:val="single" w:sz="4" w:space="0" w:color="auto"/>
            </w:tcBorders>
            <w:shd w:val="clear" w:color="auto" w:fill="auto"/>
          </w:tcPr>
          <w:p w:rsidR="00314262" w:rsidRPr="00314262" w:rsidRDefault="00314262" w:rsidP="00314262">
            <w:pPr>
              <w:jc w:val="center"/>
              <w:rPr>
                <w:sz w:val="18"/>
                <w:szCs w:val="18"/>
              </w:rPr>
            </w:pPr>
            <w:r w:rsidRPr="00314262">
              <w:rPr>
                <w:sz w:val="18"/>
                <w:szCs w:val="18"/>
              </w:rPr>
              <w:t>Целевая статья</w:t>
            </w:r>
          </w:p>
        </w:tc>
        <w:tc>
          <w:tcPr>
            <w:tcW w:w="709" w:type="dxa"/>
            <w:tcBorders>
              <w:top w:val="nil"/>
              <w:left w:val="nil"/>
              <w:bottom w:val="single" w:sz="4" w:space="0" w:color="auto"/>
              <w:right w:val="single" w:sz="4" w:space="0" w:color="auto"/>
            </w:tcBorders>
            <w:shd w:val="clear" w:color="auto" w:fill="auto"/>
          </w:tcPr>
          <w:p w:rsidR="00314262" w:rsidRPr="00314262" w:rsidRDefault="00314262" w:rsidP="00314262">
            <w:pPr>
              <w:jc w:val="center"/>
              <w:rPr>
                <w:sz w:val="18"/>
                <w:szCs w:val="18"/>
              </w:rPr>
            </w:pPr>
            <w:r w:rsidRPr="00314262">
              <w:rPr>
                <w:sz w:val="18"/>
                <w:szCs w:val="18"/>
              </w:rPr>
              <w:t>Вид расхода</w:t>
            </w:r>
          </w:p>
        </w:tc>
        <w:tc>
          <w:tcPr>
            <w:tcW w:w="567" w:type="dxa"/>
            <w:tcBorders>
              <w:top w:val="nil"/>
              <w:left w:val="nil"/>
              <w:bottom w:val="single" w:sz="4" w:space="0" w:color="auto"/>
              <w:right w:val="single" w:sz="4" w:space="0" w:color="auto"/>
            </w:tcBorders>
            <w:shd w:val="clear" w:color="auto" w:fill="auto"/>
          </w:tcPr>
          <w:p w:rsidR="00314262" w:rsidRPr="00314262" w:rsidRDefault="00314262" w:rsidP="00314262">
            <w:pPr>
              <w:jc w:val="center"/>
              <w:rPr>
                <w:sz w:val="18"/>
                <w:szCs w:val="18"/>
              </w:rPr>
            </w:pPr>
            <w:r w:rsidRPr="00314262">
              <w:rPr>
                <w:sz w:val="18"/>
                <w:szCs w:val="18"/>
              </w:rPr>
              <w:t>Раз</w:t>
            </w:r>
          </w:p>
          <w:p w:rsidR="00314262" w:rsidRPr="00314262" w:rsidRDefault="00314262" w:rsidP="00314262">
            <w:pPr>
              <w:jc w:val="center"/>
              <w:rPr>
                <w:sz w:val="18"/>
                <w:szCs w:val="18"/>
              </w:rPr>
            </w:pPr>
            <w:r w:rsidRPr="00314262">
              <w:rPr>
                <w:sz w:val="18"/>
                <w:szCs w:val="18"/>
              </w:rPr>
              <w:t>дел</w:t>
            </w:r>
          </w:p>
        </w:tc>
        <w:tc>
          <w:tcPr>
            <w:tcW w:w="567" w:type="dxa"/>
            <w:tcBorders>
              <w:top w:val="nil"/>
              <w:left w:val="nil"/>
              <w:bottom w:val="single" w:sz="4" w:space="0" w:color="auto"/>
              <w:right w:val="single" w:sz="4" w:space="0" w:color="auto"/>
            </w:tcBorders>
            <w:shd w:val="clear" w:color="auto" w:fill="auto"/>
          </w:tcPr>
          <w:p w:rsidR="00314262" w:rsidRPr="00314262" w:rsidRDefault="00314262" w:rsidP="00314262">
            <w:pPr>
              <w:jc w:val="center"/>
              <w:rPr>
                <w:sz w:val="18"/>
                <w:szCs w:val="18"/>
              </w:rPr>
            </w:pPr>
            <w:r w:rsidRPr="00314262">
              <w:rPr>
                <w:sz w:val="18"/>
                <w:szCs w:val="18"/>
              </w:rPr>
              <w:t>Под</w:t>
            </w:r>
          </w:p>
          <w:p w:rsidR="00314262" w:rsidRPr="00314262" w:rsidRDefault="00314262" w:rsidP="00314262">
            <w:pPr>
              <w:jc w:val="center"/>
              <w:rPr>
                <w:sz w:val="18"/>
                <w:szCs w:val="18"/>
              </w:rPr>
            </w:pPr>
            <w:r w:rsidRPr="00314262">
              <w:rPr>
                <w:sz w:val="18"/>
                <w:szCs w:val="18"/>
              </w:rPr>
              <w:t>раздел</w:t>
            </w:r>
          </w:p>
        </w:tc>
        <w:tc>
          <w:tcPr>
            <w:tcW w:w="975" w:type="dxa"/>
            <w:tcBorders>
              <w:top w:val="single" w:sz="4" w:space="0" w:color="auto"/>
              <w:left w:val="single" w:sz="4" w:space="0" w:color="auto"/>
              <w:bottom w:val="single" w:sz="4" w:space="0" w:color="000000"/>
              <w:right w:val="single" w:sz="4" w:space="0" w:color="auto"/>
            </w:tcBorders>
            <w:shd w:val="clear" w:color="auto" w:fill="auto"/>
          </w:tcPr>
          <w:p w:rsidR="00314262" w:rsidRPr="00314262" w:rsidRDefault="00314262" w:rsidP="00314262">
            <w:pPr>
              <w:jc w:val="center"/>
              <w:rPr>
                <w:sz w:val="18"/>
                <w:szCs w:val="18"/>
              </w:rPr>
            </w:pPr>
            <w:r w:rsidRPr="00314262">
              <w:rPr>
                <w:sz w:val="18"/>
                <w:szCs w:val="18"/>
              </w:rPr>
              <w:t>2020 год</w:t>
            </w:r>
          </w:p>
        </w:tc>
        <w:tc>
          <w:tcPr>
            <w:tcW w:w="992" w:type="dxa"/>
            <w:tcBorders>
              <w:top w:val="single" w:sz="4" w:space="0" w:color="auto"/>
              <w:left w:val="single" w:sz="4" w:space="0" w:color="auto"/>
              <w:bottom w:val="single" w:sz="4" w:space="0" w:color="000000"/>
              <w:right w:val="single" w:sz="4" w:space="0" w:color="auto"/>
            </w:tcBorders>
            <w:shd w:val="clear" w:color="auto" w:fill="auto"/>
          </w:tcPr>
          <w:p w:rsidR="00314262" w:rsidRPr="00314262" w:rsidRDefault="00314262" w:rsidP="00314262">
            <w:pPr>
              <w:jc w:val="center"/>
              <w:rPr>
                <w:sz w:val="18"/>
                <w:szCs w:val="18"/>
              </w:rPr>
            </w:pPr>
            <w:r w:rsidRPr="00314262">
              <w:rPr>
                <w:sz w:val="18"/>
                <w:szCs w:val="18"/>
              </w:rPr>
              <w:t>2021 год</w:t>
            </w:r>
          </w:p>
        </w:tc>
        <w:tc>
          <w:tcPr>
            <w:tcW w:w="992" w:type="dxa"/>
            <w:tcBorders>
              <w:top w:val="single" w:sz="4" w:space="0" w:color="auto"/>
              <w:left w:val="single" w:sz="4" w:space="0" w:color="auto"/>
              <w:bottom w:val="single" w:sz="4" w:space="0" w:color="000000"/>
              <w:right w:val="single" w:sz="4" w:space="0" w:color="auto"/>
            </w:tcBorders>
            <w:shd w:val="clear" w:color="auto" w:fill="auto"/>
          </w:tcPr>
          <w:p w:rsidR="00314262" w:rsidRPr="00314262" w:rsidRDefault="00314262" w:rsidP="00314262">
            <w:pPr>
              <w:jc w:val="center"/>
              <w:rPr>
                <w:sz w:val="18"/>
                <w:szCs w:val="18"/>
              </w:rPr>
            </w:pPr>
            <w:r w:rsidRPr="00314262">
              <w:rPr>
                <w:sz w:val="18"/>
                <w:szCs w:val="18"/>
              </w:rPr>
              <w:t>2022 год</w:t>
            </w:r>
          </w:p>
        </w:tc>
      </w:tr>
      <w:tr w:rsidR="00314262" w:rsidRPr="00314262" w:rsidTr="001A35FC">
        <w:trPr>
          <w:trHeight w:val="118"/>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sz w:val="18"/>
                <w:szCs w:val="18"/>
              </w:rPr>
            </w:pPr>
            <w:r w:rsidRPr="00314262">
              <w:rPr>
                <w:sz w:val="18"/>
                <w:szCs w:val="18"/>
              </w:rPr>
              <w:t>1</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sz w:val="18"/>
                <w:szCs w:val="18"/>
              </w:rPr>
            </w:pPr>
            <w:r w:rsidRPr="00314262">
              <w:rPr>
                <w:sz w:val="18"/>
                <w:szCs w:val="18"/>
              </w:rPr>
              <w:t>2</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sz w:val="18"/>
                <w:szCs w:val="18"/>
              </w:rPr>
            </w:pPr>
            <w:r w:rsidRPr="00314262">
              <w:rPr>
                <w:sz w:val="18"/>
                <w:szCs w:val="18"/>
              </w:rPr>
              <w:t>3</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sz w:val="18"/>
                <w:szCs w:val="18"/>
              </w:rPr>
            </w:pPr>
            <w:r w:rsidRPr="00314262">
              <w:rPr>
                <w:sz w:val="18"/>
                <w:szCs w:val="18"/>
              </w:rPr>
              <w:t>4</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sz w:val="18"/>
                <w:szCs w:val="18"/>
              </w:rPr>
            </w:pPr>
            <w:r w:rsidRPr="00314262">
              <w:rPr>
                <w:sz w:val="18"/>
                <w:szCs w:val="18"/>
              </w:rPr>
              <w:t>5</w:t>
            </w: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sz w:val="18"/>
                <w:szCs w:val="18"/>
              </w:rPr>
            </w:pPr>
            <w:r w:rsidRPr="00314262">
              <w:rPr>
                <w:sz w:val="18"/>
                <w:szCs w:val="18"/>
              </w:rPr>
              <w:t>6</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sz w:val="18"/>
                <w:szCs w:val="18"/>
              </w:rPr>
            </w:pPr>
            <w:r w:rsidRPr="00314262">
              <w:rPr>
                <w:sz w:val="18"/>
                <w:szCs w:val="18"/>
              </w:rPr>
              <w:t>7</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sz w:val="18"/>
                <w:szCs w:val="18"/>
              </w:rPr>
            </w:pPr>
            <w:r w:rsidRPr="00314262">
              <w:rPr>
                <w:sz w:val="18"/>
                <w:szCs w:val="18"/>
              </w:rPr>
              <w:t>8</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0100000000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80,900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81,500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84,600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0110000000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80,900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81,500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84,600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0110100000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80,900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81,500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84,600</w:t>
            </w:r>
          </w:p>
        </w:tc>
      </w:tr>
      <w:tr w:rsidR="00314262" w:rsidRPr="00314262" w:rsidTr="00314262">
        <w:trPr>
          <w:trHeight w:val="31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Осуществление переданных полномочий по первичному воинскому учету на территории поселения</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0110151180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80,900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81,500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84,600</w:t>
            </w:r>
          </w:p>
        </w:tc>
      </w:tr>
      <w:tr w:rsidR="00314262" w:rsidRPr="00314262" w:rsidTr="00314262">
        <w:trPr>
          <w:trHeight w:val="31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4"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0110151180</w:t>
            </w:r>
          </w:p>
        </w:tc>
        <w:tc>
          <w:tcPr>
            <w:tcW w:w="709"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100</w:t>
            </w: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80,900</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81,500</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84,600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Расходы на выплаты персоналу государственных (муниципальных) органов</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0110151180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80,900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81,500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84,600</w:t>
            </w:r>
          </w:p>
        </w:tc>
      </w:tr>
      <w:tr w:rsidR="00314262" w:rsidRPr="00314262" w:rsidTr="00314262">
        <w:trPr>
          <w:trHeight w:val="181"/>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НАЦИОНАЛЬНАЯ ОБОРОНА</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0110151180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120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02</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80,900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81,500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84,600</w:t>
            </w:r>
          </w:p>
        </w:tc>
      </w:tr>
      <w:tr w:rsidR="00314262" w:rsidRPr="00314262" w:rsidTr="00314262">
        <w:trPr>
          <w:trHeight w:val="113"/>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Мобилизационная и вневойсковая подготовка</w:t>
            </w:r>
          </w:p>
        </w:tc>
        <w:tc>
          <w:tcPr>
            <w:tcW w:w="1344"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0110151180</w:t>
            </w:r>
          </w:p>
        </w:tc>
        <w:tc>
          <w:tcPr>
            <w:tcW w:w="709"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120</w:t>
            </w: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02</w:t>
            </w: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w:t>
            </w:r>
          </w:p>
        </w:tc>
        <w:tc>
          <w:tcPr>
            <w:tcW w:w="975"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80,900</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81,500</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84,600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0200000000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640,347</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583,635</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0200100000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640,347</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583,635</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Создание условий для организации досуга и обеспечения жителей поселения услугами организации досуга</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0200105210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104,678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Закупка товаров, работ и услуг для обеспечения государственных (муниципальных) нужд</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0200105210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104,678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Иные закупки товаров, работ и услуг для обеспечения государственных (муниципальных) нужд</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0200105210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104,678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201"/>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КУЛЬТУРА, КИНЕМАТОГРАФИЯ</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0200105210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08</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104,678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261"/>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Культура</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0200105210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08</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104,678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0200164730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535,669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583,635</w:t>
            </w:r>
          </w:p>
        </w:tc>
      </w:tr>
      <w:tr w:rsidR="00314262" w:rsidRPr="00314262" w:rsidTr="00314262">
        <w:trPr>
          <w:trHeight w:val="126"/>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Межбюджетные трансферты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0200164730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535,669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583,635</w:t>
            </w:r>
          </w:p>
        </w:tc>
      </w:tr>
      <w:tr w:rsidR="00314262" w:rsidRPr="00314262" w:rsidTr="00314262">
        <w:trPr>
          <w:trHeight w:val="214"/>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Иные межбюджетные трансферты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0200164730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535,669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583,635</w:t>
            </w:r>
          </w:p>
        </w:tc>
      </w:tr>
      <w:tr w:rsidR="00314262" w:rsidRPr="00314262" w:rsidTr="00314262">
        <w:trPr>
          <w:trHeight w:val="132"/>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КУЛЬТУРА, КИНЕМАТОГРАФИЯ</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0200164730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08</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535,669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583,635</w:t>
            </w:r>
          </w:p>
        </w:tc>
      </w:tr>
      <w:tr w:rsidR="00314262" w:rsidRPr="00314262" w:rsidTr="00314262">
        <w:trPr>
          <w:trHeight w:val="192"/>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Культура</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0200164730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08</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535,669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583,635</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0300000000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898,060-85</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415,000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415,000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0310000000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738,060-85</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415,000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415,000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0310100000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738,060-85</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415,000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415,000</w:t>
            </w:r>
          </w:p>
        </w:tc>
      </w:tr>
      <w:tr w:rsidR="00314262" w:rsidRPr="00314262" w:rsidTr="00314262">
        <w:trPr>
          <w:trHeight w:val="31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Содержание автомобильных дорог и искусственных сооружений на них</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0310146010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310,000</w:t>
            </w:r>
          </w:p>
        </w:tc>
      </w:tr>
      <w:tr w:rsidR="00314262" w:rsidRPr="00314262" w:rsidTr="00314262">
        <w:trPr>
          <w:trHeight w:val="31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Закупка товаров, работ и услуг для обеспечения государственных (муниципальных) нужд</w:t>
            </w:r>
          </w:p>
        </w:tc>
        <w:tc>
          <w:tcPr>
            <w:tcW w:w="1344"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0310146010</w:t>
            </w:r>
          </w:p>
        </w:tc>
        <w:tc>
          <w:tcPr>
            <w:tcW w:w="709"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200</w:t>
            </w: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310,000</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310,000</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Иные закупки товаров, работ и услуг для обеспечения государственных (муниципальных) нужд</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0310146010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310,000</w:t>
            </w:r>
          </w:p>
        </w:tc>
      </w:tr>
      <w:tr w:rsidR="00314262" w:rsidRPr="00314262" w:rsidTr="001A35FC">
        <w:trPr>
          <w:trHeight w:val="18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НАЦИОНАЛЬНАЯ ЭКОНОМИКА</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0310146010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310,000</w:t>
            </w:r>
          </w:p>
        </w:tc>
      </w:tr>
      <w:tr w:rsidR="00314262" w:rsidRPr="00314262" w:rsidTr="001A35FC">
        <w:trPr>
          <w:trHeight w:val="246"/>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Дорожное хозяйство (дорожные фонды)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0310146010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09</w:t>
            </w: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Капитальный ремонт и ремонт автомобильных дорог общего пользования местного значения в границах поселения</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0310160200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428,060-85</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105,000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Закупка товаров, работ и услуг для обеспечения государственных (муниципальных) нужд</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0310160200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428,060-85</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105,000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Иные закупки товаров, работ и услуг для обеспечения государственных (муниципальных) нужд</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0310160200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428,060-85</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105,000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НАЦИОНАЛЬНАЯ ЭКОНОМИКА</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0310160200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428,060-85</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105,000</w:t>
            </w:r>
          </w:p>
        </w:tc>
      </w:tr>
      <w:tr w:rsidR="00314262" w:rsidRPr="00314262" w:rsidTr="00314262">
        <w:trPr>
          <w:trHeight w:val="31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Дорожное хозяйство (дорожные фонды)</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0310160200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09</w:t>
            </w: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428,060-85</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105,000</w:t>
            </w:r>
          </w:p>
        </w:tc>
      </w:tr>
      <w:tr w:rsidR="00314262" w:rsidRPr="00314262" w:rsidTr="00314262">
        <w:trPr>
          <w:trHeight w:val="31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1344"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0330000000</w:t>
            </w:r>
          </w:p>
        </w:tc>
        <w:tc>
          <w:tcPr>
            <w:tcW w:w="709"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160,000</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0330300000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0330364440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Закупка товаров, работ и услуг для обеспечения государственных (муниципальных) нужд</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0330364440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Иные закупки товаров, работ и услуг для обеспечения государственных (муниципальных) нужд</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0330364440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1A35FC">
        <w:trPr>
          <w:trHeight w:val="1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ОБЩЕГОСУДАРСТВЕННЫЕ ВОПРОСЫ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0330364440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1A35FC">
        <w:trPr>
          <w:trHeight w:val="189"/>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Другие общегосударственные вопросы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0330364440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13</w:t>
            </w: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0400000000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1866,963-99</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682,919</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603,994</w:t>
            </w:r>
          </w:p>
        </w:tc>
      </w:tr>
      <w:tr w:rsidR="00314262" w:rsidRPr="00314262" w:rsidTr="00314262">
        <w:trPr>
          <w:trHeight w:val="31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1344"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0410000000</w:t>
            </w:r>
          </w:p>
        </w:tc>
        <w:tc>
          <w:tcPr>
            <w:tcW w:w="709"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1838,705-99</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654,661</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595,614</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Основное мероприятие «Расходы на содержание органов местного самоуправления»</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1838,705-99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654,661</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595,614</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0410102100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954,248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422,586</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0410102100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954,248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422,586</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Расходы на выплаты персоналу государственных (муниципальных) органов</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0410102100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954,248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422,586</w:t>
            </w:r>
          </w:p>
        </w:tc>
      </w:tr>
      <w:tr w:rsidR="00314262" w:rsidRPr="00314262" w:rsidTr="001A35FC">
        <w:trPr>
          <w:trHeight w:val="167"/>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ОБЩЕГОСУДАРСТВЕННЫЕ ВОПРОСЫ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0410102100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954,248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422,586</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0410102100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w:t>
            </w: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954,248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422,586</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Расходы на выплаты по оплате труда Главы администрации Мошковского сельсовета</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0410102110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724,835</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159,736</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0410102110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724,835</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159,736</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Расходы на выплаты персоналу государственных (муниципальных) органов</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0410102110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724,835</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159,736</w:t>
            </w:r>
          </w:p>
        </w:tc>
      </w:tr>
      <w:tr w:rsidR="00314262" w:rsidRPr="00314262" w:rsidTr="001A35FC">
        <w:trPr>
          <w:trHeight w:val="121"/>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ОБЩЕГОСУДАРСТВЕННЫЕ ВОПРОСЫ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0410102110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724,835</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159,736</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0410102110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w:t>
            </w: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724,835</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159,736</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Расходы на обеспечение функций администрации Мошковского сельсовета Бековского района Пензенской области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0410102200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146,330-99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Закупка товаров, работ и услуг для обеспечения государственных (муниципальных) нужд</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0410102200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121,414-99</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Иные закупки товаров, работ и услуг для обеспечения государственных (муниципальных) нужд</w:t>
            </w:r>
          </w:p>
        </w:tc>
        <w:tc>
          <w:tcPr>
            <w:tcW w:w="1344"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0410102200</w:t>
            </w:r>
          </w:p>
        </w:tc>
        <w:tc>
          <w:tcPr>
            <w:tcW w:w="709"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121,414-99</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ОБЩЕГОСУДАРСТВЕННЫЕ ВОПРОСЫ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0410102200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121,414-99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0410102200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w:t>
            </w: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121,414-99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1A35FC">
        <w:trPr>
          <w:trHeight w:val="15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Иные бюджетные ассигнования</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0410102200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24,916</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1A35FC">
        <w:trPr>
          <w:trHeight w:val="21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Уплата налогов, сборов и иных платежей</w:t>
            </w:r>
          </w:p>
        </w:tc>
        <w:tc>
          <w:tcPr>
            <w:tcW w:w="1344"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0410102200</w:t>
            </w:r>
          </w:p>
        </w:tc>
        <w:tc>
          <w:tcPr>
            <w:tcW w:w="709"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850</w:t>
            </w: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24,916</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1A35FC">
        <w:trPr>
          <w:trHeight w:val="120"/>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ОБЩЕГОСУДАРСТВЕННЫЕ ВОПРОСЫ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0410102200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850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24,916</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0410102200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850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w:t>
            </w: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24,916</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0410164710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13,292</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13,292</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13,292</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0410164710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13,292</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13,292</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13,292</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Расходы на выплаты персоналу государственных (муниципальных) органов</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0410164710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13,292</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13,292</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13,292</w:t>
            </w:r>
          </w:p>
        </w:tc>
      </w:tr>
      <w:tr w:rsidR="00314262" w:rsidRPr="00314262" w:rsidTr="001A35FC">
        <w:trPr>
          <w:trHeight w:val="120"/>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ОБЩЕГОСУДАРСТВЕННЫЕ ВОПРОСЫ</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0410164710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120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13,292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13,292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13,292</w:t>
            </w:r>
          </w:p>
        </w:tc>
      </w:tr>
      <w:tr w:rsidR="00314262" w:rsidRPr="00314262" w:rsidTr="00314262">
        <w:trPr>
          <w:trHeight w:val="31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44"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0410164710</w:t>
            </w:r>
          </w:p>
        </w:tc>
        <w:tc>
          <w:tcPr>
            <w:tcW w:w="709"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120</w:t>
            </w: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w:t>
            </w:r>
          </w:p>
        </w:tc>
        <w:tc>
          <w:tcPr>
            <w:tcW w:w="975"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13,292</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13,292</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13,292</w:t>
            </w:r>
          </w:p>
        </w:tc>
      </w:tr>
      <w:tr w:rsidR="00314262" w:rsidRPr="00314262" w:rsidTr="00314262">
        <w:trPr>
          <w:trHeight w:val="31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0420000000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r>
      <w:tr w:rsidR="00314262" w:rsidRPr="00314262" w:rsidTr="00314262">
        <w:trPr>
          <w:trHeight w:val="31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Основное мероприятие «Осуществление муниципальных закупок для муниципальных нужд Мошковского сельсовета»</w:t>
            </w:r>
          </w:p>
        </w:tc>
        <w:tc>
          <w:tcPr>
            <w:tcW w:w="1344"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0420100000</w:t>
            </w:r>
          </w:p>
        </w:tc>
        <w:tc>
          <w:tcPr>
            <w:tcW w:w="709"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0420164700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r>
      <w:tr w:rsidR="00314262" w:rsidRPr="00314262" w:rsidTr="001A35FC">
        <w:trPr>
          <w:trHeight w:val="241"/>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Межбюджетные трансферты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0420164700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r>
      <w:tr w:rsidR="00314262" w:rsidRPr="00314262" w:rsidTr="001A35FC">
        <w:trPr>
          <w:trHeight w:val="117"/>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Иные межбюджетные трансферты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0420164700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r>
      <w:tr w:rsidR="00314262" w:rsidRPr="00314262" w:rsidTr="001A35FC">
        <w:trPr>
          <w:trHeight w:val="192"/>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ОБЩЕГОСУДАРСТВЕННЫЕ ВОПРОСЫ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0420164700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0420164700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w:t>
            </w: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8,380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Подпрограмма «Социальная поддержка граждан Мошковского сельсовета Бековского района Пензенской области»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0440000000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0440100000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0440164250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1A35FC">
        <w:trPr>
          <w:trHeight w:val="126"/>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Социальное обеспечение и иные выплаты населению</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0440164250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300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Публичные нормативные социальные выплаты гражданам</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0440164250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1A35FC">
        <w:trPr>
          <w:trHeight w:val="206"/>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СОЦИАЛЬНАЯ ПОЛИТИКА</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0440164250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1A35FC">
        <w:trPr>
          <w:trHeight w:val="138"/>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Пенсионное обеспечение</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0440164250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0500000000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Основное мероприятие «Защита населения и территории поселения от пожаров и чрезвычайных ситуаций»</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0500100000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Передача полномочий по обеспечению первичных мер пожарной безопасности в границах населенных пунктов</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0500164720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r>
      <w:tr w:rsidR="00314262" w:rsidRPr="00314262" w:rsidTr="001A35FC">
        <w:trPr>
          <w:trHeight w:val="10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Межбюджетные трансферты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0500164720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r>
      <w:tr w:rsidR="00314262" w:rsidRPr="00314262" w:rsidTr="001A35FC">
        <w:trPr>
          <w:trHeight w:val="151"/>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Иные межбюджетные трансферты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0500164720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НАЦИОНАЛЬНАЯ БЕЗОПАСНОСТЬ И ПРАВООХРАНИТЕЛЬНАЯ ДЕЯТЕЛЬНОСТЬ</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0500164720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r>
      <w:tr w:rsidR="00314262" w:rsidRPr="00314262" w:rsidTr="001A35FC">
        <w:trPr>
          <w:trHeight w:val="231"/>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Обеспечение пожарной безопасности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0500164720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w:t>
            </w: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442,603</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0600000000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229,788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0600100000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229,788</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1A35FC">
        <w:trPr>
          <w:trHeight w:val="8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Организация уличного освещения</w:t>
            </w:r>
          </w:p>
        </w:tc>
        <w:tc>
          <w:tcPr>
            <w:tcW w:w="1344"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0600160100</w:t>
            </w:r>
          </w:p>
        </w:tc>
        <w:tc>
          <w:tcPr>
            <w:tcW w:w="709"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229,788</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Закупка товаров, работ и услуг для обеспечения государственных (муниципальных) нужд</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0600160100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229,788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Иные закупки товаров, работ и услуг для обеспечения государственных (муниципальных) нужд</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0600160100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229,788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1A35FC">
        <w:trPr>
          <w:trHeight w:val="157"/>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ЖИЛИЩНО-КОММУНАЛЬНОЕ ХОЗЯЙСТВО</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0600160100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05</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229,788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1A35FC">
        <w:trPr>
          <w:trHeight w:val="217"/>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Благоустройство</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0600160100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05</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w:t>
            </w: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229,788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Муниципальная программа Мошковского сельсовета Бековского района Пензенской области «Комплексное развитие Мошковского сельсовета Бековского района Пензенской области»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0700000000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65,072</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Основное мероприятие «Благоустройство и развитие инженерной инфраструктуры на территории Мошковского сельсовета Бековского района Пензенской области»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sz w:val="18"/>
                <w:szCs w:val="18"/>
              </w:rPr>
            </w:pPr>
            <w:r w:rsidRPr="00314262">
              <w:rPr>
                <w:bCs/>
                <w:iCs/>
                <w:sz w:val="18"/>
                <w:szCs w:val="18"/>
              </w:rPr>
              <w:t>0700100000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65,072</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Расходы на обеспечение комплексного развития сельских территорий (благоустройство сельских территорий)</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sz w:val="18"/>
                <w:szCs w:val="18"/>
              </w:rPr>
            </w:pPr>
            <w:r w:rsidRPr="00314262">
              <w:rPr>
                <w:bCs/>
                <w:iCs/>
                <w:sz w:val="18"/>
                <w:szCs w:val="18"/>
              </w:rPr>
              <w:t>07001</w:t>
            </w:r>
            <w:r w:rsidRPr="00314262">
              <w:rPr>
                <w:bCs/>
                <w:iCs/>
                <w:sz w:val="18"/>
                <w:szCs w:val="18"/>
                <w:lang w:val="en-US"/>
              </w:rPr>
              <w:t>L</w:t>
            </w:r>
            <w:r w:rsidRPr="00314262">
              <w:rPr>
                <w:bCs/>
                <w:iCs/>
                <w:sz w:val="18"/>
                <w:szCs w:val="18"/>
              </w:rPr>
              <w:t>5765</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65,072</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Закупка товаров, работ и услуг для обеспечения государственных (муниципальных) нужд</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sz w:val="18"/>
                <w:szCs w:val="18"/>
              </w:rPr>
            </w:pPr>
            <w:r w:rsidRPr="00314262">
              <w:rPr>
                <w:bCs/>
                <w:iCs/>
                <w:sz w:val="18"/>
                <w:szCs w:val="18"/>
              </w:rPr>
              <w:t>07001</w:t>
            </w:r>
            <w:r w:rsidRPr="00314262">
              <w:rPr>
                <w:bCs/>
                <w:iCs/>
                <w:sz w:val="18"/>
                <w:szCs w:val="18"/>
                <w:lang w:val="en-US"/>
              </w:rPr>
              <w:t>L</w:t>
            </w:r>
            <w:r w:rsidRPr="00314262">
              <w:rPr>
                <w:bCs/>
                <w:iCs/>
                <w:sz w:val="18"/>
                <w:szCs w:val="18"/>
              </w:rPr>
              <w:t>5765</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65,072</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Иные закупки товаров, работ и услуг для обеспечения государственных (муниципальных) нужд</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sz w:val="18"/>
                <w:szCs w:val="18"/>
              </w:rPr>
            </w:pPr>
            <w:r w:rsidRPr="00314262">
              <w:rPr>
                <w:bCs/>
                <w:iCs/>
                <w:sz w:val="18"/>
                <w:szCs w:val="18"/>
              </w:rPr>
              <w:t>07001</w:t>
            </w:r>
            <w:r w:rsidRPr="00314262">
              <w:rPr>
                <w:bCs/>
                <w:iCs/>
                <w:sz w:val="18"/>
                <w:szCs w:val="18"/>
                <w:lang w:val="en-US"/>
              </w:rPr>
              <w:t>L</w:t>
            </w:r>
            <w:r w:rsidRPr="00314262">
              <w:rPr>
                <w:bCs/>
                <w:iCs/>
                <w:sz w:val="18"/>
                <w:szCs w:val="18"/>
              </w:rPr>
              <w:t>5765</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65,072</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1A35FC">
        <w:trPr>
          <w:trHeight w:val="237"/>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ЖИЛИЩНО-КОММУНАЛЬНОЕ ХОЗЯЙСТВО</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sz w:val="18"/>
                <w:szCs w:val="18"/>
              </w:rPr>
            </w:pPr>
            <w:r w:rsidRPr="00314262">
              <w:rPr>
                <w:bCs/>
                <w:iCs/>
                <w:sz w:val="18"/>
                <w:szCs w:val="18"/>
              </w:rPr>
              <w:t>07001</w:t>
            </w:r>
            <w:r w:rsidRPr="00314262">
              <w:rPr>
                <w:bCs/>
                <w:iCs/>
                <w:sz w:val="18"/>
                <w:szCs w:val="18"/>
                <w:lang w:val="en-US"/>
              </w:rPr>
              <w:t>L</w:t>
            </w:r>
            <w:r w:rsidRPr="00314262">
              <w:rPr>
                <w:bCs/>
                <w:iCs/>
                <w:sz w:val="18"/>
                <w:szCs w:val="18"/>
              </w:rPr>
              <w:t>5765</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05</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65,072</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1A35FC">
        <w:trPr>
          <w:trHeight w:val="128"/>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Благоустройство</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sz w:val="18"/>
                <w:szCs w:val="18"/>
              </w:rPr>
            </w:pPr>
            <w:r w:rsidRPr="00314262">
              <w:rPr>
                <w:bCs/>
                <w:iCs/>
                <w:sz w:val="18"/>
                <w:szCs w:val="18"/>
              </w:rPr>
              <w:t>07001</w:t>
            </w:r>
            <w:r w:rsidRPr="00314262">
              <w:rPr>
                <w:bCs/>
                <w:iCs/>
                <w:sz w:val="18"/>
                <w:szCs w:val="18"/>
                <w:lang w:val="en-US"/>
              </w:rPr>
              <w:t>L</w:t>
            </w:r>
            <w:r w:rsidRPr="00314262">
              <w:rPr>
                <w:bCs/>
                <w:iCs/>
                <w:sz w:val="18"/>
                <w:szCs w:val="18"/>
              </w:rPr>
              <w:t>5765</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05</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w:t>
            </w: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65,072</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Погашение кредиторской задолженности органов местного самоуправления Мошковского сельсовета Бековского района Пензенской области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6400000000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Благоустройство населенных пунктов Мошковского сельсовета Бековского района Пензенской области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6420000000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1A35FC">
        <w:trPr>
          <w:trHeight w:val="14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snapToGrid w:val="0"/>
                <w:sz w:val="18"/>
                <w:szCs w:val="18"/>
              </w:rPr>
              <w:t>Организация уличного освещения</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6420060100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Закупка товаров, работ и услуг для обеспечения государственных (муниципальных) нужд</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6420060100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Иные закупки товаров, работ и услуг для обеспечения государственных (муниципальных) нужд</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6420060100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1A35FC">
        <w:trPr>
          <w:trHeight w:val="217"/>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ЖИЛИЩНО-КОММУНАЛЬНОЕ ХОЗЯЙСТВО</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6420060100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05</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Благоустройство</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6420060100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05</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03</w:t>
            </w: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0,000</w:t>
            </w:r>
          </w:p>
        </w:tc>
      </w:tr>
      <w:tr w:rsidR="00314262" w:rsidRPr="00314262" w:rsidTr="004E337D">
        <w:trPr>
          <w:trHeight w:val="126"/>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8000000000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14,319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10,832</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10,319</w:t>
            </w:r>
          </w:p>
        </w:tc>
      </w:tr>
      <w:tr w:rsidR="00314262" w:rsidRPr="00314262" w:rsidTr="004E337D">
        <w:trPr>
          <w:trHeight w:val="214"/>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Резервные фонды местных администраций</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8010020500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1,513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1,000</w:t>
            </w:r>
          </w:p>
        </w:tc>
      </w:tr>
      <w:tr w:rsidR="00314262" w:rsidRPr="00314262" w:rsidTr="004E337D">
        <w:trPr>
          <w:trHeight w:val="132"/>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Иные бюджетные ассигнования</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8010020500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1,513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1,000</w:t>
            </w:r>
          </w:p>
        </w:tc>
      </w:tr>
      <w:tr w:rsidR="00314262" w:rsidRPr="00314262" w:rsidTr="004E337D">
        <w:trPr>
          <w:trHeight w:val="192"/>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Резервные средства</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8010020500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870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1,513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1,000</w:t>
            </w:r>
          </w:p>
        </w:tc>
      </w:tr>
      <w:tr w:rsidR="00314262" w:rsidRPr="00314262" w:rsidTr="004E337D">
        <w:trPr>
          <w:trHeight w:val="12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ОБЩЕГОСУДАРСТВЕННЫЕ ВОПРОСЫ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8010020500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870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5,000</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1,513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1,000</w:t>
            </w:r>
          </w:p>
        </w:tc>
      </w:tr>
      <w:tr w:rsidR="00314262" w:rsidRPr="00314262" w:rsidTr="004E337D">
        <w:trPr>
          <w:trHeight w:val="184"/>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Резервные фонды</w:t>
            </w:r>
          </w:p>
        </w:tc>
        <w:tc>
          <w:tcPr>
            <w:tcW w:w="1344"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8010020500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870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11</w:t>
            </w: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1,513</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1,000</w:t>
            </w:r>
          </w:p>
        </w:tc>
      </w:tr>
      <w:tr w:rsidR="00314262" w:rsidRPr="00314262" w:rsidTr="00314262">
        <w:trPr>
          <w:trHeight w:val="315"/>
          <w:jc w:val="center"/>
        </w:trPr>
        <w:tc>
          <w:tcPr>
            <w:tcW w:w="4498" w:type="dxa"/>
            <w:tcBorders>
              <w:top w:val="single" w:sz="4" w:space="0" w:color="auto"/>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Передача отдельных полномочий поселения району по исполнению вопросов местного значения</w:t>
            </w:r>
          </w:p>
        </w:tc>
        <w:tc>
          <w:tcPr>
            <w:tcW w:w="1344"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8020000000</w:t>
            </w:r>
          </w:p>
        </w:tc>
        <w:tc>
          <w:tcPr>
            <w:tcW w:w="709"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c>
          <w:tcPr>
            <w:tcW w:w="992" w:type="dxa"/>
            <w:tcBorders>
              <w:top w:val="single" w:sz="4" w:space="0" w:color="auto"/>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Передача полномочий по осуществлению внутреннего муниципального финансового контроля</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8020064750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r>
      <w:tr w:rsidR="00314262" w:rsidRPr="00314262" w:rsidTr="004E337D">
        <w:trPr>
          <w:trHeight w:val="99"/>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Межбюджетные трансферты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8020064750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r>
      <w:tr w:rsidR="00314262" w:rsidRPr="00314262" w:rsidTr="004E337D">
        <w:trPr>
          <w:trHeight w:val="173"/>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Иные межбюджетные трансферты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8020064750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r>
      <w:tr w:rsidR="00314262" w:rsidRPr="00314262" w:rsidTr="004E337D">
        <w:trPr>
          <w:trHeight w:val="234"/>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ОБЩЕГОСУДАРСТВЕННЫЕ ВОПРОСЫ</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8020064750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iCs/>
                <w:sz w:val="18"/>
                <w:szCs w:val="18"/>
              </w:rPr>
            </w:pPr>
            <w:r w:rsidRPr="00314262">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8020064750</w:t>
            </w: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06</w:t>
            </w: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iCs/>
                <w:sz w:val="18"/>
                <w:szCs w:val="18"/>
              </w:rPr>
            </w:pPr>
            <w:r w:rsidRPr="00314262">
              <w:rPr>
                <w:bCs/>
                <w:iCs/>
                <w:sz w:val="18"/>
                <w:szCs w:val="18"/>
              </w:rPr>
              <w:t>9,319</w:t>
            </w:r>
          </w:p>
        </w:tc>
      </w:tr>
      <w:tr w:rsidR="00314262" w:rsidRPr="00314262" w:rsidTr="00314262">
        <w:trPr>
          <w:trHeight w:val="315"/>
          <w:jc w:val="center"/>
        </w:trPr>
        <w:tc>
          <w:tcPr>
            <w:tcW w:w="4498" w:type="dxa"/>
            <w:tcBorders>
              <w:top w:val="nil"/>
              <w:left w:val="single" w:sz="4" w:space="0" w:color="auto"/>
              <w:bottom w:val="single" w:sz="4" w:space="0" w:color="auto"/>
              <w:right w:val="single" w:sz="4" w:space="0" w:color="auto"/>
            </w:tcBorders>
            <w:shd w:val="clear" w:color="auto" w:fill="auto"/>
            <w:noWrap/>
          </w:tcPr>
          <w:p w:rsidR="00314262" w:rsidRPr="00314262" w:rsidRDefault="00314262" w:rsidP="00314262">
            <w:pPr>
              <w:rPr>
                <w:bCs/>
                <w:sz w:val="18"/>
                <w:szCs w:val="18"/>
              </w:rPr>
            </w:pPr>
            <w:r w:rsidRPr="00314262">
              <w:rPr>
                <w:bCs/>
                <w:sz w:val="18"/>
                <w:szCs w:val="18"/>
              </w:rPr>
              <w:t>ВСЕГО:</w:t>
            </w:r>
          </w:p>
        </w:tc>
        <w:tc>
          <w:tcPr>
            <w:tcW w:w="1344"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sz w:val="18"/>
                <w:szCs w:val="18"/>
              </w:rPr>
            </w:pPr>
          </w:p>
        </w:tc>
        <w:tc>
          <w:tcPr>
            <w:tcW w:w="709"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sz w:val="18"/>
                <w:szCs w:val="18"/>
              </w:rPr>
            </w:pPr>
          </w:p>
        </w:tc>
        <w:tc>
          <w:tcPr>
            <w:tcW w:w="567"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sz w:val="18"/>
                <w:szCs w:val="18"/>
              </w:rPr>
            </w:pPr>
          </w:p>
        </w:tc>
        <w:tc>
          <w:tcPr>
            <w:tcW w:w="975"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sz w:val="18"/>
                <w:szCs w:val="18"/>
              </w:rPr>
            </w:pPr>
            <w:r w:rsidRPr="00314262">
              <w:rPr>
                <w:bCs/>
                <w:sz w:val="18"/>
                <w:szCs w:val="18"/>
              </w:rPr>
              <w:t>4241,203-98</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sz w:val="18"/>
                <w:szCs w:val="18"/>
              </w:rPr>
            </w:pPr>
            <w:r w:rsidRPr="00314262">
              <w:rPr>
                <w:bCs/>
                <w:sz w:val="18"/>
                <w:szCs w:val="18"/>
              </w:rPr>
              <w:t>2189,693</w:t>
            </w:r>
          </w:p>
        </w:tc>
        <w:tc>
          <w:tcPr>
            <w:tcW w:w="992" w:type="dxa"/>
            <w:tcBorders>
              <w:top w:val="nil"/>
              <w:left w:val="nil"/>
              <w:bottom w:val="single" w:sz="4" w:space="0" w:color="auto"/>
              <w:right w:val="single" w:sz="4" w:space="0" w:color="auto"/>
            </w:tcBorders>
            <w:shd w:val="clear" w:color="auto" w:fill="auto"/>
            <w:noWrap/>
          </w:tcPr>
          <w:p w:rsidR="00314262" w:rsidRPr="00314262" w:rsidRDefault="00314262" w:rsidP="00314262">
            <w:pPr>
              <w:jc w:val="center"/>
              <w:rPr>
                <w:bCs/>
                <w:sz w:val="18"/>
                <w:szCs w:val="18"/>
              </w:rPr>
            </w:pPr>
            <w:r w:rsidRPr="00314262">
              <w:rPr>
                <w:bCs/>
                <w:sz w:val="18"/>
                <w:szCs w:val="18"/>
              </w:rPr>
              <w:t>2140,151</w:t>
            </w:r>
          </w:p>
        </w:tc>
      </w:tr>
    </w:tbl>
    <w:p w:rsidR="00314262" w:rsidRPr="00314262" w:rsidRDefault="00314262" w:rsidP="00314262">
      <w:pPr>
        <w:pStyle w:val="1b"/>
        <w:shd w:val="clear" w:color="auto" w:fill="auto"/>
        <w:spacing w:before="0" w:after="0" w:line="240" w:lineRule="auto"/>
        <w:ind w:left="709"/>
        <w:rPr>
          <w:sz w:val="18"/>
          <w:szCs w:val="18"/>
        </w:rPr>
      </w:pPr>
    </w:p>
    <w:p w:rsidR="00F90C93" w:rsidRDefault="00797DB0" w:rsidP="00E042F5">
      <w:pPr>
        <w:pStyle w:val="1b"/>
        <w:shd w:val="clear" w:color="auto" w:fill="auto"/>
        <w:spacing w:before="0" w:after="0" w:line="240" w:lineRule="auto"/>
        <w:ind w:left="709"/>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1A35FC">
                              <w:trPr>
                                <w:trHeight w:val="1008"/>
                              </w:trPr>
                              <w:tc>
                                <w:tcPr>
                                  <w:tcW w:w="4022" w:type="dxa"/>
                                  <w:vAlign w:val="center"/>
                                </w:tcPr>
                                <w:p w:rsidR="001A35FC" w:rsidRPr="00D6394C" w:rsidRDefault="001A35FC" w:rsidP="00D6394C">
                                  <w:pPr>
                                    <w:spacing w:after="120"/>
                                    <w:jc w:val="center"/>
                                    <w:rPr>
                                      <w:sz w:val="20"/>
                                      <w:szCs w:val="20"/>
                                    </w:rPr>
                                  </w:pPr>
                                  <w:r w:rsidRPr="00D6394C">
                                    <w:rPr>
                                      <w:b/>
                                      <w:sz w:val="20"/>
                                      <w:szCs w:val="20"/>
                                    </w:rPr>
                                    <w:t>Редактор:</w:t>
                                  </w:r>
                                </w:p>
                                <w:p w:rsidR="001A35FC" w:rsidRPr="00D6394C" w:rsidRDefault="001A35FC" w:rsidP="00D6394C">
                                  <w:pPr>
                                    <w:spacing w:after="120"/>
                                    <w:jc w:val="center"/>
                                    <w:rPr>
                                      <w:sz w:val="20"/>
                                      <w:szCs w:val="20"/>
                                    </w:rPr>
                                  </w:pPr>
                                  <w:r w:rsidRPr="00D6394C">
                                    <w:rPr>
                                      <w:sz w:val="20"/>
                                      <w:szCs w:val="20"/>
                                    </w:rPr>
                                    <w:t>Коробкова О.С.</w:t>
                                  </w:r>
                                </w:p>
                                <w:p w:rsidR="001A35FC" w:rsidRPr="00D6394C" w:rsidRDefault="001A35FC"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1A35FC" w:rsidRPr="00D6394C" w:rsidRDefault="001A35FC"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1A35FC" w:rsidRPr="00D6394C" w:rsidRDefault="001A35FC"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1A35FC" w:rsidRPr="00D6394C" w:rsidRDefault="001A35FC" w:rsidP="00D6394C">
                                  <w:pPr>
                                    <w:spacing w:after="120"/>
                                    <w:jc w:val="center"/>
                                    <w:rPr>
                                      <w:b/>
                                      <w:sz w:val="20"/>
                                      <w:szCs w:val="20"/>
                                    </w:rPr>
                                  </w:pPr>
                                  <w:r w:rsidRPr="00D6394C">
                                    <w:rPr>
                                      <w:b/>
                                      <w:sz w:val="20"/>
                                      <w:szCs w:val="20"/>
                                    </w:rPr>
                                    <w:t>НАШ АДРЕС:</w:t>
                                  </w:r>
                                </w:p>
                                <w:p w:rsidR="001A35FC" w:rsidRPr="00D6394C" w:rsidRDefault="001A35FC"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1A35FC" w:rsidRPr="00D6394C" w:rsidRDefault="001A35FC" w:rsidP="00D6394C">
                                  <w:pPr>
                                    <w:spacing w:after="120"/>
                                    <w:jc w:val="center"/>
                                    <w:rPr>
                                      <w:sz w:val="20"/>
                                      <w:szCs w:val="20"/>
                                    </w:rPr>
                                  </w:pPr>
                                  <w:r w:rsidRPr="00D6394C">
                                    <w:rPr>
                                      <w:sz w:val="20"/>
                                      <w:szCs w:val="20"/>
                                    </w:rPr>
                                    <w:t>Тел. 52-1-21</w:t>
                                  </w:r>
                                </w:p>
                              </w:tc>
                            </w:tr>
                          </w:tbl>
                          <w:p w:rsidR="001A35FC" w:rsidRPr="004D72DC" w:rsidRDefault="001A35FC"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left:0;text-align:left;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1A35FC">
                        <w:trPr>
                          <w:trHeight w:val="1008"/>
                        </w:trPr>
                        <w:tc>
                          <w:tcPr>
                            <w:tcW w:w="4022" w:type="dxa"/>
                            <w:vAlign w:val="center"/>
                          </w:tcPr>
                          <w:p w:rsidR="001A35FC" w:rsidRPr="00D6394C" w:rsidRDefault="001A35FC" w:rsidP="00D6394C">
                            <w:pPr>
                              <w:spacing w:after="120"/>
                              <w:jc w:val="center"/>
                              <w:rPr>
                                <w:sz w:val="20"/>
                                <w:szCs w:val="20"/>
                              </w:rPr>
                            </w:pPr>
                            <w:r w:rsidRPr="00D6394C">
                              <w:rPr>
                                <w:b/>
                                <w:sz w:val="20"/>
                                <w:szCs w:val="20"/>
                              </w:rPr>
                              <w:t>Редактор:</w:t>
                            </w:r>
                          </w:p>
                          <w:p w:rsidR="001A35FC" w:rsidRPr="00D6394C" w:rsidRDefault="001A35FC" w:rsidP="00D6394C">
                            <w:pPr>
                              <w:spacing w:after="120"/>
                              <w:jc w:val="center"/>
                              <w:rPr>
                                <w:sz w:val="20"/>
                                <w:szCs w:val="20"/>
                              </w:rPr>
                            </w:pPr>
                            <w:r w:rsidRPr="00D6394C">
                              <w:rPr>
                                <w:sz w:val="20"/>
                                <w:szCs w:val="20"/>
                              </w:rPr>
                              <w:t>Коробкова О.С.</w:t>
                            </w:r>
                          </w:p>
                          <w:p w:rsidR="001A35FC" w:rsidRPr="00D6394C" w:rsidRDefault="001A35FC"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1A35FC" w:rsidRPr="00D6394C" w:rsidRDefault="001A35FC"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1A35FC" w:rsidRPr="00D6394C" w:rsidRDefault="001A35FC"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1A35FC" w:rsidRPr="00D6394C" w:rsidRDefault="001A35FC" w:rsidP="00D6394C">
                            <w:pPr>
                              <w:spacing w:after="120"/>
                              <w:jc w:val="center"/>
                              <w:rPr>
                                <w:b/>
                                <w:sz w:val="20"/>
                                <w:szCs w:val="20"/>
                              </w:rPr>
                            </w:pPr>
                            <w:r w:rsidRPr="00D6394C">
                              <w:rPr>
                                <w:b/>
                                <w:sz w:val="20"/>
                                <w:szCs w:val="20"/>
                              </w:rPr>
                              <w:t>НАШ АДРЕС:</w:t>
                            </w:r>
                          </w:p>
                          <w:p w:rsidR="001A35FC" w:rsidRPr="00D6394C" w:rsidRDefault="001A35FC"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1A35FC" w:rsidRPr="00D6394C" w:rsidRDefault="001A35FC" w:rsidP="00D6394C">
                            <w:pPr>
                              <w:spacing w:after="120"/>
                              <w:jc w:val="center"/>
                              <w:rPr>
                                <w:sz w:val="20"/>
                                <w:szCs w:val="20"/>
                              </w:rPr>
                            </w:pPr>
                            <w:r w:rsidRPr="00D6394C">
                              <w:rPr>
                                <w:sz w:val="20"/>
                                <w:szCs w:val="20"/>
                              </w:rPr>
                              <w:t>Тел. 52-1-21</w:t>
                            </w:r>
                          </w:p>
                        </w:tc>
                      </w:tr>
                    </w:tbl>
                    <w:p w:rsidR="001A35FC" w:rsidRPr="004D72DC" w:rsidRDefault="001A35FC"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F90C93" w:rsidSect="002E7D5C">
      <w:headerReference w:type="even" r:id="rId10"/>
      <w:headerReference w:type="default" r:id="rId11"/>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982" w:rsidRDefault="00465982">
      <w:r>
        <w:separator/>
      </w:r>
    </w:p>
  </w:endnote>
  <w:endnote w:type="continuationSeparator" w:id="0">
    <w:p w:rsidR="00465982" w:rsidRDefault="00465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panose1 w:val="00000000000000000000"/>
    <w:charset w:val="00"/>
    <w:family w:val="swiss"/>
    <w:notTrueType/>
    <w:pitch w:val="variable"/>
    <w:sig w:usb0="00000003" w:usb1="00000000" w:usb2="00000000" w:usb3="00000000" w:csb0="00000001" w:csb1="00000000"/>
  </w:font>
  <w:font w:name="Jikharev">
    <w:altName w:val="Times New Roman"/>
    <w:charset w:val="CC"/>
    <w:family w:val="auto"/>
    <w:pitch w:val="variable"/>
  </w:font>
  <w:font w:name="Gazeta SansSerif">
    <w:altName w:val="Arial"/>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982" w:rsidRDefault="00465982">
      <w:r>
        <w:separator/>
      </w:r>
    </w:p>
  </w:footnote>
  <w:footnote w:type="continuationSeparator" w:id="0">
    <w:p w:rsidR="00465982" w:rsidRDefault="004659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5FC" w:rsidRDefault="00AA3CAB" w:rsidP="00087E45">
    <w:pPr>
      <w:pStyle w:val="a8"/>
      <w:framePr w:wrap="around" w:vAnchor="text" w:hAnchor="margin" w:xAlign="right" w:y="1"/>
      <w:rPr>
        <w:rStyle w:val="a6"/>
      </w:rPr>
    </w:pPr>
    <w:r>
      <w:rPr>
        <w:rStyle w:val="a6"/>
      </w:rPr>
      <w:fldChar w:fldCharType="begin"/>
    </w:r>
    <w:r w:rsidR="001A35FC">
      <w:rPr>
        <w:rStyle w:val="a6"/>
      </w:rPr>
      <w:instrText xml:space="preserve">PAGE  </w:instrText>
    </w:r>
    <w:r>
      <w:rPr>
        <w:rStyle w:val="a6"/>
      </w:rPr>
      <w:fldChar w:fldCharType="separate"/>
    </w:r>
    <w:r w:rsidR="001A35FC">
      <w:rPr>
        <w:rStyle w:val="a6"/>
        <w:noProof/>
      </w:rPr>
      <w:t>26</w:t>
    </w:r>
    <w:r>
      <w:rPr>
        <w:rStyle w:val="a6"/>
      </w:rPr>
      <w:fldChar w:fldCharType="end"/>
    </w:r>
  </w:p>
  <w:p w:rsidR="001A35FC" w:rsidRDefault="001A35FC" w:rsidP="00B37889">
    <w:pPr>
      <w:pStyle w:val="a8"/>
      <w:ind w:right="360"/>
    </w:pPr>
  </w:p>
  <w:p w:rsidR="001A35FC" w:rsidRDefault="001A35FC"/>
  <w:p w:rsidR="001A35FC" w:rsidRDefault="001A35FC"/>
  <w:p w:rsidR="001A35FC" w:rsidRDefault="001A35FC"/>
  <w:p w:rsidR="001A35FC" w:rsidRDefault="001A35FC"/>
  <w:p w:rsidR="001A35FC" w:rsidRDefault="001A35FC"/>
  <w:p w:rsidR="001A35FC" w:rsidRDefault="001A35F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5FC" w:rsidRPr="004B1923" w:rsidRDefault="00AA3CAB" w:rsidP="00087E45">
    <w:pPr>
      <w:pStyle w:val="a8"/>
      <w:framePr w:wrap="around" w:vAnchor="text" w:hAnchor="margin" w:xAlign="right" w:y="1"/>
      <w:rPr>
        <w:rStyle w:val="a6"/>
        <w:b w:val="0"/>
        <w:i w:val="0"/>
        <w:sz w:val="20"/>
      </w:rPr>
    </w:pPr>
    <w:r w:rsidRPr="004B1923">
      <w:rPr>
        <w:rStyle w:val="a6"/>
        <w:b w:val="0"/>
        <w:i w:val="0"/>
        <w:sz w:val="20"/>
      </w:rPr>
      <w:fldChar w:fldCharType="begin"/>
    </w:r>
    <w:r w:rsidR="001A35FC" w:rsidRPr="004B1923">
      <w:rPr>
        <w:rStyle w:val="a6"/>
        <w:b w:val="0"/>
        <w:i w:val="0"/>
        <w:sz w:val="20"/>
      </w:rPr>
      <w:instrText xml:space="preserve">PAGE  </w:instrText>
    </w:r>
    <w:r w:rsidRPr="004B1923">
      <w:rPr>
        <w:rStyle w:val="a6"/>
        <w:b w:val="0"/>
        <w:i w:val="0"/>
        <w:sz w:val="20"/>
      </w:rPr>
      <w:fldChar w:fldCharType="separate"/>
    </w:r>
    <w:r w:rsidR="00797DB0">
      <w:rPr>
        <w:rStyle w:val="a6"/>
        <w:b w:val="0"/>
        <w:i w:val="0"/>
        <w:noProof/>
        <w:sz w:val="20"/>
      </w:rPr>
      <w:t>2</w:t>
    </w:r>
    <w:r w:rsidRPr="004B1923">
      <w:rPr>
        <w:rStyle w:val="a6"/>
        <w:b w:val="0"/>
        <w:i w:val="0"/>
        <w:sz w:val="20"/>
      </w:rPr>
      <w:fldChar w:fldCharType="end"/>
    </w:r>
  </w:p>
  <w:p w:rsidR="001A35FC" w:rsidRPr="00B37889" w:rsidRDefault="001A35FC"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sidR="005A7350">
      <w:rPr>
        <w:b/>
        <w:sz w:val="20"/>
        <w:szCs w:val="20"/>
      </w:rPr>
      <w:t xml:space="preserve"> </w:t>
    </w:r>
    <w:r>
      <w:rPr>
        <w:b/>
        <w:sz w:val="20"/>
        <w:szCs w:val="20"/>
      </w:rPr>
      <w:t>8 (204) 30</w:t>
    </w:r>
    <w:r w:rsidR="005A7350">
      <w:rPr>
        <w:b/>
        <w:sz w:val="20"/>
        <w:szCs w:val="20"/>
      </w:rPr>
      <w:t xml:space="preserve"> </w:t>
    </w:r>
    <w:r>
      <w:rPr>
        <w:b/>
        <w:sz w:val="20"/>
        <w:szCs w:val="20"/>
      </w:rPr>
      <w:t>апреля 2020 года</w:t>
    </w:r>
  </w:p>
  <w:p w:rsidR="001A35FC" w:rsidRDefault="001A35FC" w:rsidP="002500C9">
    <w:pPr>
      <w:pStyle w:val="a8"/>
      <w:ind w:right="360"/>
    </w:pPr>
    <w:r w:rsidRPr="00B37889">
      <w:tab/>
    </w:r>
  </w:p>
  <w:p w:rsidR="001A35FC" w:rsidRDefault="001A35FC"/>
  <w:p w:rsidR="001A35FC" w:rsidRDefault="001A35FC"/>
  <w:p w:rsidR="001A35FC" w:rsidRDefault="001A35F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0CFD097F"/>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1"/>
        <w:w w:val="100"/>
        <w:position w:val="0"/>
        <w:sz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7">
    <w:nsid w:val="1AD34CB8"/>
    <w:multiLevelType w:val="multilevel"/>
    <w:tmpl w:val="B8C0419E"/>
    <w:lvl w:ilvl="0">
      <w:start w:val="1"/>
      <w:numFmt w:val="decimal"/>
      <w:lvlText w:val="%1."/>
      <w:lvlJc w:val="left"/>
      <w:pPr>
        <w:ind w:left="2149" w:hanging="1440"/>
      </w:pPr>
      <w:rPr>
        <w:rFonts w:hint="default"/>
      </w:rPr>
    </w:lvl>
    <w:lvl w:ilvl="1">
      <w:start w:val="1"/>
      <w:numFmt w:val="decimal"/>
      <w:isLgl/>
      <w:lvlText w:val="%1.%2."/>
      <w:lvlJc w:val="left"/>
      <w:pPr>
        <w:ind w:left="2149" w:hanging="1440"/>
      </w:pPr>
      <w:rPr>
        <w:rFonts w:hint="default"/>
      </w:rPr>
    </w:lvl>
    <w:lvl w:ilvl="2">
      <w:start w:val="1"/>
      <w:numFmt w:val="decimal"/>
      <w:isLgl/>
      <w:lvlText w:val="%1.%2.%3."/>
      <w:lvlJc w:val="left"/>
      <w:pPr>
        <w:ind w:left="2149" w:hanging="144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8">
    <w:nsid w:val="25166571"/>
    <w:multiLevelType w:val="hybridMultilevel"/>
    <w:tmpl w:val="E76E1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9E5F9B"/>
    <w:multiLevelType w:val="multilevel"/>
    <w:tmpl w:val="802ED6F6"/>
    <w:lvl w:ilvl="0">
      <w:start w:val="1"/>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34502791"/>
    <w:multiLevelType w:val="multilevel"/>
    <w:tmpl w:val="374A5F5E"/>
    <w:lvl w:ilvl="0">
      <w:start w:val="1"/>
      <w:numFmt w:val="decimal"/>
      <w:lvlText w:val="%1."/>
      <w:lvlJc w:val="left"/>
      <w:pPr>
        <w:ind w:left="540" w:hanging="540"/>
      </w:pPr>
      <w:rPr>
        <w:rFonts w:hint="default"/>
        <w:u w:val="none"/>
      </w:rPr>
    </w:lvl>
    <w:lvl w:ilvl="1">
      <w:start w:val="2"/>
      <w:numFmt w:val="decimal"/>
      <w:lvlText w:val="%1.%2."/>
      <w:lvlJc w:val="left"/>
      <w:pPr>
        <w:ind w:left="1620" w:hanging="540"/>
      </w:pPr>
      <w:rPr>
        <w:rFonts w:hint="default"/>
        <w:u w:val="none"/>
      </w:rPr>
    </w:lvl>
    <w:lvl w:ilvl="2">
      <w:start w:val="2"/>
      <w:numFmt w:val="decimal"/>
      <w:lvlText w:val="%1.%2.%3."/>
      <w:lvlJc w:val="left"/>
      <w:pPr>
        <w:ind w:left="2880" w:hanging="720"/>
      </w:pPr>
      <w:rPr>
        <w:rFonts w:hint="default"/>
        <w:u w:val="none"/>
      </w:rPr>
    </w:lvl>
    <w:lvl w:ilvl="3">
      <w:start w:val="1"/>
      <w:numFmt w:val="decimal"/>
      <w:lvlText w:val="%1.%2.%3.%4."/>
      <w:lvlJc w:val="left"/>
      <w:pPr>
        <w:ind w:left="3960" w:hanging="720"/>
      </w:pPr>
      <w:rPr>
        <w:rFonts w:hint="default"/>
        <w:u w:val="none"/>
      </w:rPr>
    </w:lvl>
    <w:lvl w:ilvl="4">
      <w:start w:val="1"/>
      <w:numFmt w:val="decimal"/>
      <w:lvlText w:val="%1.%2.%3.%4.%5."/>
      <w:lvlJc w:val="left"/>
      <w:pPr>
        <w:ind w:left="5400" w:hanging="1080"/>
      </w:pPr>
      <w:rPr>
        <w:rFonts w:hint="default"/>
        <w:u w:val="none"/>
      </w:rPr>
    </w:lvl>
    <w:lvl w:ilvl="5">
      <w:start w:val="1"/>
      <w:numFmt w:val="decimal"/>
      <w:lvlText w:val="%1.%2.%3.%4.%5.%6."/>
      <w:lvlJc w:val="left"/>
      <w:pPr>
        <w:ind w:left="6480" w:hanging="1080"/>
      </w:pPr>
      <w:rPr>
        <w:rFonts w:hint="default"/>
        <w:u w:val="none"/>
      </w:rPr>
    </w:lvl>
    <w:lvl w:ilvl="6">
      <w:start w:val="1"/>
      <w:numFmt w:val="decimal"/>
      <w:lvlText w:val="%1.%2.%3.%4.%5.%6.%7."/>
      <w:lvlJc w:val="left"/>
      <w:pPr>
        <w:ind w:left="7920" w:hanging="1440"/>
      </w:pPr>
      <w:rPr>
        <w:rFonts w:hint="default"/>
        <w:u w:val="none"/>
      </w:rPr>
    </w:lvl>
    <w:lvl w:ilvl="7">
      <w:start w:val="1"/>
      <w:numFmt w:val="decimal"/>
      <w:lvlText w:val="%1.%2.%3.%4.%5.%6.%7.%8."/>
      <w:lvlJc w:val="left"/>
      <w:pPr>
        <w:ind w:left="9000" w:hanging="1440"/>
      </w:pPr>
      <w:rPr>
        <w:rFonts w:hint="default"/>
        <w:u w:val="none"/>
      </w:rPr>
    </w:lvl>
    <w:lvl w:ilvl="8">
      <w:start w:val="1"/>
      <w:numFmt w:val="decimal"/>
      <w:lvlText w:val="%1.%2.%3.%4.%5.%6.%7.%8.%9."/>
      <w:lvlJc w:val="left"/>
      <w:pPr>
        <w:ind w:left="10440" w:hanging="1800"/>
      </w:pPr>
      <w:rPr>
        <w:rFonts w:hint="default"/>
        <w:u w:val="none"/>
      </w:rPr>
    </w:lvl>
  </w:abstractNum>
  <w:abstractNum w:abstractNumId="11">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12">
    <w:nsid w:val="58822F8A"/>
    <w:multiLevelType w:val="hybridMultilevel"/>
    <w:tmpl w:val="D56661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B83590"/>
    <w:multiLevelType w:val="multilevel"/>
    <w:tmpl w:val="22C0742A"/>
    <w:lvl w:ilvl="0">
      <w:start w:val="1"/>
      <w:numFmt w:val="decimal"/>
      <w:lvlText w:val="%1."/>
      <w:lvlJc w:val="left"/>
      <w:pPr>
        <w:ind w:left="540" w:hanging="540"/>
      </w:pPr>
      <w:rPr>
        <w:rFonts w:hint="default"/>
        <w:u w:val="none"/>
      </w:rPr>
    </w:lvl>
    <w:lvl w:ilvl="1">
      <w:start w:val="2"/>
      <w:numFmt w:val="decimal"/>
      <w:lvlText w:val="%1.%2."/>
      <w:lvlJc w:val="left"/>
      <w:pPr>
        <w:ind w:left="1260" w:hanging="540"/>
      </w:pPr>
      <w:rPr>
        <w:rFonts w:hint="default"/>
        <w:u w:val="none"/>
      </w:rPr>
    </w:lvl>
    <w:lvl w:ilvl="2">
      <w:start w:val="3"/>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num w:numId="1">
    <w:abstractNumId w:val="6"/>
  </w:num>
  <w:num w:numId="2">
    <w:abstractNumId w:val="11"/>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2"/>
  </w:num>
  <w:num w:numId="5">
    <w:abstractNumId w:val="8"/>
  </w:num>
  <w:num w:numId="6">
    <w:abstractNumId w:val="13"/>
  </w:num>
  <w:num w:numId="7">
    <w:abstractNumId w:val="10"/>
  </w:num>
  <w:num w:numId="8">
    <w:abstractNumId w:val="9"/>
  </w:num>
  <w:num w:numId="9">
    <w:abstractNumId w:val="5"/>
  </w:num>
  <w:num w:numId="10">
    <w:abstractNumId w:val="4"/>
  </w:num>
  <w:num w:numId="1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56B"/>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37521"/>
    <w:rsid w:val="00040CB7"/>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A15"/>
    <w:rsid w:val="00054D17"/>
    <w:rsid w:val="00055039"/>
    <w:rsid w:val="00055175"/>
    <w:rsid w:val="00055189"/>
    <w:rsid w:val="00055E86"/>
    <w:rsid w:val="000571C8"/>
    <w:rsid w:val="000571E4"/>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84B"/>
    <w:rsid w:val="00097A54"/>
    <w:rsid w:val="000A28FB"/>
    <w:rsid w:val="000A3690"/>
    <w:rsid w:val="000A4CD1"/>
    <w:rsid w:val="000A52AD"/>
    <w:rsid w:val="000A5654"/>
    <w:rsid w:val="000A7251"/>
    <w:rsid w:val="000B0FA3"/>
    <w:rsid w:val="000B21A7"/>
    <w:rsid w:val="000B22BC"/>
    <w:rsid w:val="000B4BB9"/>
    <w:rsid w:val="000B5735"/>
    <w:rsid w:val="000B59A6"/>
    <w:rsid w:val="000B6421"/>
    <w:rsid w:val="000B7050"/>
    <w:rsid w:val="000B77AA"/>
    <w:rsid w:val="000C0774"/>
    <w:rsid w:val="000C18B9"/>
    <w:rsid w:val="000C1902"/>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65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740"/>
    <w:rsid w:val="00152E44"/>
    <w:rsid w:val="00152ED5"/>
    <w:rsid w:val="001534B7"/>
    <w:rsid w:val="00155A11"/>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5FC"/>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0AE"/>
    <w:rsid w:val="001E3590"/>
    <w:rsid w:val="001E46EA"/>
    <w:rsid w:val="001E59DE"/>
    <w:rsid w:val="001E5A44"/>
    <w:rsid w:val="001E624D"/>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869"/>
    <w:rsid w:val="00213EA9"/>
    <w:rsid w:val="00215DCB"/>
    <w:rsid w:val="002162A4"/>
    <w:rsid w:val="0021716E"/>
    <w:rsid w:val="00217284"/>
    <w:rsid w:val="002172E1"/>
    <w:rsid w:val="00224DD4"/>
    <w:rsid w:val="00227CD0"/>
    <w:rsid w:val="00230883"/>
    <w:rsid w:val="00230C54"/>
    <w:rsid w:val="00231551"/>
    <w:rsid w:val="00232665"/>
    <w:rsid w:val="00232F2B"/>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3708"/>
    <w:rsid w:val="0025449B"/>
    <w:rsid w:val="00254573"/>
    <w:rsid w:val="00255467"/>
    <w:rsid w:val="002558F0"/>
    <w:rsid w:val="00255AD7"/>
    <w:rsid w:val="00257773"/>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43EC"/>
    <w:rsid w:val="00275562"/>
    <w:rsid w:val="002757DD"/>
    <w:rsid w:val="002757E1"/>
    <w:rsid w:val="00281DF1"/>
    <w:rsid w:val="00281FA8"/>
    <w:rsid w:val="00282BEE"/>
    <w:rsid w:val="00283FAC"/>
    <w:rsid w:val="002847EB"/>
    <w:rsid w:val="00284ABB"/>
    <w:rsid w:val="00284D5A"/>
    <w:rsid w:val="00285B22"/>
    <w:rsid w:val="00285CCF"/>
    <w:rsid w:val="00286156"/>
    <w:rsid w:val="00286EDC"/>
    <w:rsid w:val="0029078C"/>
    <w:rsid w:val="002925DA"/>
    <w:rsid w:val="00293879"/>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59FA"/>
    <w:rsid w:val="002E66F1"/>
    <w:rsid w:val="002E6C96"/>
    <w:rsid w:val="002E7B89"/>
    <w:rsid w:val="002E7D5C"/>
    <w:rsid w:val="002F09DE"/>
    <w:rsid w:val="002F2C5E"/>
    <w:rsid w:val="002F4BF3"/>
    <w:rsid w:val="002F6D44"/>
    <w:rsid w:val="00300878"/>
    <w:rsid w:val="00301478"/>
    <w:rsid w:val="00301DF8"/>
    <w:rsid w:val="00302E49"/>
    <w:rsid w:val="00303166"/>
    <w:rsid w:val="0030461E"/>
    <w:rsid w:val="00305ECF"/>
    <w:rsid w:val="00306A46"/>
    <w:rsid w:val="00306BB2"/>
    <w:rsid w:val="003100A2"/>
    <w:rsid w:val="003108BD"/>
    <w:rsid w:val="003124CB"/>
    <w:rsid w:val="00314262"/>
    <w:rsid w:val="0031613D"/>
    <w:rsid w:val="00316D9D"/>
    <w:rsid w:val="00317070"/>
    <w:rsid w:val="00320AD0"/>
    <w:rsid w:val="00321F18"/>
    <w:rsid w:val="0032446E"/>
    <w:rsid w:val="00324AEC"/>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65D"/>
    <w:rsid w:val="00356705"/>
    <w:rsid w:val="00356E2C"/>
    <w:rsid w:val="00357D0F"/>
    <w:rsid w:val="003619BD"/>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6620"/>
    <w:rsid w:val="003A7E66"/>
    <w:rsid w:val="003B1344"/>
    <w:rsid w:val="003B2A6F"/>
    <w:rsid w:val="003B2CC9"/>
    <w:rsid w:val="003B45FA"/>
    <w:rsid w:val="003B4A84"/>
    <w:rsid w:val="003B5886"/>
    <w:rsid w:val="003B5898"/>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82A"/>
    <w:rsid w:val="00464A3D"/>
    <w:rsid w:val="00465982"/>
    <w:rsid w:val="00467E67"/>
    <w:rsid w:val="00470380"/>
    <w:rsid w:val="004708DC"/>
    <w:rsid w:val="0047090A"/>
    <w:rsid w:val="0047178C"/>
    <w:rsid w:val="00473464"/>
    <w:rsid w:val="00473956"/>
    <w:rsid w:val="00474A1C"/>
    <w:rsid w:val="00475524"/>
    <w:rsid w:val="004755F6"/>
    <w:rsid w:val="0047594F"/>
    <w:rsid w:val="00476DF6"/>
    <w:rsid w:val="00480AE2"/>
    <w:rsid w:val="0048187D"/>
    <w:rsid w:val="00481975"/>
    <w:rsid w:val="00483798"/>
    <w:rsid w:val="004851BF"/>
    <w:rsid w:val="00485299"/>
    <w:rsid w:val="0048547B"/>
    <w:rsid w:val="0048673D"/>
    <w:rsid w:val="004879DD"/>
    <w:rsid w:val="004901F2"/>
    <w:rsid w:val="0049071C"/>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4AF9"/>
    <w:rsid w:val="004A716F"/>
    <w:rsid w:val="004B1923"/>
    <w:rsid w:val="004B46C5"/>
    <w:rsid w:val="004B4E2C"/>
    <w:rsid w:val="004B5BCC"/>
    <w:rsid w:val="004B5D41"/>
    <w:rsid w:val="004B5F7E"/>
    <w:rsid w:val="004B65D9"/>
    <w:rsid w:val="004B69B9"/>
    <w:rsid w:val="004B70A8"/>
    <w:rsid w:val="004B75A4"/>
    <w:rsid w:val="004C00C5"/>
    <w:rsid w:val="004C079E"/>
    <w:rsid w:val="004C256D"/>
    <w:rsid w:val="004C4D0F"/>
    <w:rsid w:val="004C56AA"/>
    <w:rsid w:val="004C59FA"/>
    <w:rsid w:val="004C5BE0"/>
    <w:rsid w:val="004C68BD"/>
    <w:rsid w:val="004C6C1C"/>
    <w:rsid w:val="004C6CCA"/>
    <w:rsid w:val="004C7830"/>
    <w:rsid w:val="004C7BE0"/>
    <w:rsid w:val="004D025D"/>
    <w:rsid w:val="004D0633"/>
    <w:rsid w:val="004D17E1"/>
    <w:rsid w:val="004D1CE6"/>
    <w:rsid w:val="004D27AB"/>
    <w:rsid w:val="004D3D1F"/>
    <w:rsid w:val="004D5D96"/>
    <w:rsid w:val="004D72DC"/>
    <w:rsid w:val="004D776A"/>
    <w:rsid w:val="004E07C4"/>
    <w:rsid w:val="004E22E4"/>
    <w:rsid w:val="004E26A3"/>
    <w:rsid w:val="004E3207"/>
    <w:rsid w:val="004E337D"/>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109E"/>
    <w:rsid w:val="005117A6"/>
    <w:rsid w:val="005117C7"/>
    <w:rsid w:val="00513328"/>
    <w:rsid w:val="0051418A"/>
    <w:rsid w:val="0051475D"/>
    <w:rsid w:val="00515109"/>
    <w:rsid w:val="00515121"/>
    <w:rsid w:val="00515167"/>
    <w:rsid w:val="00522572"/>
    <w:rsid w:val="005228DE"/>
    <w:rsid w:val="005243B3"/>
    <w:rsid w:val="00526160"/>
    <w:rsid w:val="0052712B"/>
    <w:rsid w:val="00530B91"/>
    <w:rsid w:val="005313D4"/>
    <w:rsid w:val="00533575"/>
    <w:rsid w:val="0053395E"/>
    <w:rsid w:val="005356E8"/>
    <w:rsid w:val="00535F1D"/>
    <w:rsid w:val="00536A96"/>
    <w:rsid w:val="0053711B"/>
    <w:rsid w:val="00541016"/>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5749C"/>
    <w:rsid w:val="005605E1"/>
    <w:rsid w:val="00563EAE"/>
    <w:rsid w:val="005643DB"/>
    <w:rsid w:val="00564B5E"/>
    <w:rsid w:val="00565227"/>
    <w:rsid w:val="00566DBB"/>
    <w:rsid w:val="0056738B"/>
    <w:rsid w:val="005675A0"/>
    <w:rsid w:val="00570343"/>
    <w:rsid w:val="0057109B"/>
    <w:rsid w:val="00572336"/>
    <w:rsid w:val="00573C15"/>
    <w:rsid w:val="00573FC6"/>
    <w:rsid w:val="0057431F"/>
    <w:rsid w:val="005743C3"/>
    <w:rsid w:val="00574E2A"/>
    <w:rsid w:val="005766F3"/>
    <w:rsid w:val="0057789A"/>
    <w:rsid w:val="00577A44"/>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350"/>
    <w:rsid w:val="005A7834"/>
    <w:rsid w:val="005B0601"/>
    <w:rsid w:val="005B148B"/>
    <w:rsid w:val="005B1C04"/>
    <w:rsid w:val="005B5111"/>
    <w:rsid w:val="005B6068"/>
    <w:rsid w:val="005B67EC"/>
    <w:rsid w:val="005B688D"/>
    <w:rsid w:val="005C09A5"/>
    <w:rsid w:val="005C2E60"/>
    <w:rsid w:val="005C4632"/>
    <w:rsid w:val="005C4BA5"/>
    <w:rsid w:val="005C5404"/>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2F4"/>
    <w:rsid w:val="006003B5"/>
    <w:rsid w:val="00601F9D"/>
    <w:rsid w:val="006024A3"/>
    <w:rsid w:val="00603474"/>
    <w:rsid w:val="00603D7A"/>
    <w:rsid w:val="00604827"/>
    <w:rsid w:val="00607E4E"/>
    <w:rsid w:val="0061033C"/>
    <w:rsid w:val="00610DCE"/>
    <w:rsid w:val="006110D6"/>
    <w:rsid w:val="0061124B"/>
    <w:rsid w:val="006112AC"/>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5A33"/>
    <w:rsid w:val="006466FD"/>
    <w:rsid w:val="00647650"/>
    <w:rsid w:val="00650DBF"/>
    <w:rsid w:val="00651233"/>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03A"/>
    <w:rsid w:val="0066614C"/>
    <w:rsid w:val="00666EFB"/>
    <w:rsid w:val="0066761A"/>
    <w:rsid w:val="00667852"/>
    <w:rsid w:val="00671B46"/>
    <w:rsid w:val="00672165"/>
    <w:rsid w:val="00672A28"/>
    <w:rsid w:val="006731C8"/>
    <w:rsid w:val="00674023"/>
    <w:rsid w:val="006744B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0CB7"/>
    <w:rsid w:val="006E1FBA"/>
    <w:rsid w:val="006E2CB0"/>
    <w:rsid w:val="006E50B1"/>
    <w:rsid w:val="006E5EE0"/>
    <w:rsid w:val="006E6183"/>
    <w:rsid w:val="006E7172"/>
    <w:rsid w:val="006E7548"/>
    <w:rsid w:val="006F058E"/>
    <w:rsid w:val="006F05EA"/>
    <w:rsid w:val="006F10EE"/>
    <w:rsid w:val="006F20AD"/>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87D"/>
    <w:rsid w:val="00713ADA"/>
    <w:rsid w:val="00713E2C"/>
    <w:rsid w:val="00717847"/>
    <w:rsid w:val="00717976"/>
    <w:rsid w:val="007179D9"/>
    <w:rsid w:val="007208D1"/>
    <w:rsid w:val="007211D3"/>
    <w:rsid w:val="007220F4"/>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49EF"/>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25E"/>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1FB5"/>
    <w:rsid w:val="00793118"/>
    <w:rsid w:val="00795269"/>
    <w:rsid w:val="00796740"/>
    <w:rsid w:val="00797DB0"/>
    <w:rsid w:val="007A0D6B"/>
    <w:rsid w:val="007A2823"/>
    <w:rsid w:val="007A3CFC"/>
    <w:rsid w:val="007A635C"/>
    <w:rsid w:val="007B0BEB"/>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6B7"/>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5A9D"/>
    <w:rsid w:val="007E6A6D"/>
    <w:rsid w:val="007E7C15"/>
    <w:rsid w:val="007E7CFC"/>
    <w:rsid w:val="007F20CB"/>
    <w:rsid w:val="007F258F"/>
    <w:rsid w:val="007F4235"/>
    <w:rsid w:val="007F5CB3"/>
    <w:rsid w:val="007F7F92"/>
    <w:rsid w:val="0080004B"/>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457D"/>
    <w:rsid w:val="00835EA1"/>
    <w:rsid w:val="00836257"/>
    <w:rsid w:val="00836D59"/>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1A3A"/>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67F2"/>
    <w:rsid w:val="008870EF"/>
    <w:rsid w:val="00887758"/>
    <w:rsid w:val="00890454"/>
    <w:rsid w:val="0089111A"/>
    <w:rsid w:val="00891797"/>
    <w:rsid w:val="0089209F"/>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765"/>
    <w:rsid w:val="008C50F3"/>
    <w:rsid w:val="008C51C7"/>
    <w:rsid w:val="008C54C5"/>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5DA"/>
    <w:rsid w:val="0092690B"/>
    <w:rsid w:val="0092744E"/>
    <w:rsid w:val="00930CA7"/>
    <w:rsid w:val="00932E9A"/>
    <w:rsid w:val="00933558"/>
    <w:rsid w:val="00933951"/>
    <w:rsid w:val="0093466D"/>
    <w:rsid w:val="009353C0"/>
    <w:rsid w:val="00935654"/>
    <w:rsid w:val="00937BBC"/>
    <w:rsid w:val="00943950"/>
    <w:rsid w:val="00943AC4"/>
    <w:rsid w:val="00943BEB"/>
    <w:rsid w:val="00944430"/>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3979"/>
    <w:rsid w:val="009942D8"/>
    <w:rsid w:val="009943C4"/>
    <w:rsid w:val="009962B3"/>
    <w:rsid w:val="0099740E"/>
    <w:rsid w:val="00997556"/>
    <w:rsid w:val="009A13E8"/>
    <w:rsid w:val="009A1D46"/>
    <w:rsid w:val="009A34F4"/>
    <w:rsid w:val="009A3CE0"/>
    <w:rsid w:val="009A3D02"/>
    <w:rsid w:val="009A4551"/>
    <w:rsid w:val="009A4944"/>
    <w:rsid w:val="009A4DA0"/>
    <w:rsid w:val="009A4E9F"/>
    <w:rsid w:val="009A6BFC"/>
    <w:rsid w:val="009A6D68"/>
    <w:rsid w:val="009A6F21"/>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3081"/>
    <w:rsid w:val="009D3964"/>
    <w:rsid w:val="009D6121"/>
    <w:rsid w:val="009D626B"/>
    <w:rsid w:val="009D662F"/>
    <w:rsid w:val="009E0419"/>
    <w:rsid w:val="009E0A9C"/>
    <w:rsid w:val="009E1564"/>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0984"/>
    <w:rsid w:val="00A513FA"/>
    <w:rsid w:val="00A51D2C"/>
    <w:rsid w:val="00A51E4E"/>
    <w:rsid w:val="00A53591"/>
    <w:rsid w:val="00A5635E"/>
    <w:rsid w:val="00A614CE"/>
    <w:rsid w:val="00A619D8"/>
    <w:rsid w:val="00A64136"/>
    <w:rsid w:val="00A65476"/>
    <w:rsid w:val="00A65C85"/>
    <w:rsid w:val="00A67EF1"/>
    <w:rsid w:val="00A72BE6"/>
    <w:rsid w:val="00A74C82"/>
    <w:rsid w:val="00A763C0"/>
    <w:rsid w:val="00A7673F"/>
    <w:rsid w:val="00A77407"/>
    <w:rsid w:val="00A805B0"/>
    <w:rsid w:val="00A813BC"/>
    <w:rsid w:val="00A8312E"/>
    <w:rsid w:val="00A83F40"/>
    <w:rsid w:val="00A858AA"/>
    <w:rsid w:val="00A85914"/>
    <w:rsid w:val="00A859D5"/>
    <w:rsid w:val="00A85A4F"/>
    <w:rsid w:val="00A85B2F"/>
    <w:rsid w:val="00A87B6C"/>
    <w:rsid w:val="00A92E26"/>
    <w:rsid w:val="00A9353E"/>
    <w:rsid w:val="00A9454C"/>
    <w:rsid w:val="00A949FC"/>
    <w:rsid w:val="00A955C7"/>
    <w:rsid w:val="00A958CA"/>
    <w:rsid w:val="00A97BE6"/>
    <w:rsid w:val="00AA0D25"/>
    <w:rsid w:val="00AA14F0"/>
    <w:rsid w:val="00AA2598"/>
    <w:rsid w:val="00AA2CC2"/>
    <w:rsid w:val="00AA3A30"/>
    <w:rsid w:val="00AA3CAB"/>
    <w:rsid w:val="00AA4866"/>
    <w:rsid w:val="00AA4AE4"/>
    <w:rsid w:val="00AA66FF"/>
    <w:rsid w:val="00AA6E4A"/>
    <w:rsid w:val="00AA74B9"/>
    <w:rsid w:val="00AA7655"/>
    <w:rsid w:val="00AA7ECF"/>
    <w:rsid w:val="00AA7FE7"/>
    <w:rsid w:val="00AB0B8A"/>
    <w:rsid w:val="00AB12BE"/>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1C2C"/>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1A0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0DAF"/>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692F"/>
    <w:rsid w:val="00BD211C"/>
    <w:rsid w:val="00BD3FC0"/>
    <w:rsid w:val="00BD579F"/>
    <w:rsid w:val="00BD665B"/>
    <w:rsid w:val="00BD755E"/>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0DC4"/>
    <w:rsid w:val="00C3145D"/>
    <w:rsid w:val="00C32358"/>
    <w:rsid w:val="00C33B95"/>
    <w:rsid w:val="00C350BD"/>
    <w:rsid w:val="00C3528D"/>
    <w:rsid w:val="00C35587"/>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61F8"/>
    <w:rsid w:val="00CA075B"/>
    <w:rsid w:val="00CA11E0"/>
    <w:rsid w:val="00CA1D46"/>
    <w:rsid w:val="00CA2A90"/>
    <w:rsid w:val="00CA31DC"/>
    <w:rsid w:val="00CA4E14"/>
    <w:rsid w:val="00CA5019"/>
    <w:rsid w:val="00CA5ACA"/>
    <w:rsid w:val="00CA5C7A"/>
    <w:rsid w:val="00CA6367"/>
    <w:rsid w:val="00CB03A6"/>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8D6"/>
    <w:rsid w:val="00CC59F4"/>
    <w:rsid w:val="00CD05C8"/>
    <w:rsid w:val="00CD05D7"/>
    <w:rsid w:val="00CD0D64"/>
    <w:rsid w:val="00CD1BA9"/>
    <w:rsid w:val="00CD2120"/>
    <w:rsid w:val="00CD3611"/>
    <w:rsid w:val="00CD3BB6"/>
    <w:rsid w:val="00CD6AC4"/>
    <w:rsid w:val="00CD6D54"/>
    <w:rsid w:val="00CD72EC"/>
    <w:rsid w:val="00CE0069"/>
    <w:rsid w:val="00CE046F"/>
    <w:rsid w:val="00CE0A7A"/>
    <w:rsid w:val="00CE1779"/>
    <w:rsid w:val="00CE1E6F"/>
    <w:rsid w:val="00CE2F55"/>
    <w:rsid w:val="00CE42E3"/>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2AB"/>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49CB"/>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2F5"/>
    <w:rsid w:val="00E04497"/>
    <w:rsid w:val="00E04DA8"/>
    <w:rsid w:val="00E04E4E"/>
    <w:rsid w:val="00E05388"/>
    <w:rsid w:val="00E0556A"/>
    <w:rsid w:val="00E0739E"/>
    <w:rsid w:val="00E11490"/>
    <w:rsid w:val="00E127F1"/>
    <w:rsid w:val="00E12941"/>
    <w:rsid w:val="00E12DEB"/>
    <w:rsid w:val="00E1371A"/>
    <w:rsid w:val="00E144D3"/>
    <w:rsid w:val="00E15E08"/>
    <w:rsid w:val="00E163AA"/>
    <w:rsid w:val="00E16B4A"/>
    <w:rsid w:val="00E20830"/>
    <w:rsid w:val="00E20A4B"/>
    <w:rsid w:val="00E20B78"/>
    <w:rsid w:val="00E21BC9"/>
    <w:rsid w:val="00E22998"/>
    <w:rsid w:val="00E22DF2"/>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5682"/>
    <w:rsid w:val="00E4625F"/>
    <w:rsid w:val="00E47893"/>
    <w:rsid w:val="00E47F0B"/>
    <w:rsid w:val="00E500BA"/>
    <w:rsid w:val="00E51B6E"/>
    <w:rsid w:val="00E52DF4"/>
    <w:rsid w:val="00E53F11"/>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3EAE"/>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1AA9"/>
    <w:rsid w:val="00EF398D"/>
    <w:rsid w:val="00F027BE"/>
    <w:rsid w:val="00F02C94"/>
    <w:rsid w:val="00F032B3"/>
    <w:rsid w:val="00F0374B"/>
    <w:rsid w:val="00F03DB0"/>
    <w:rsid w:val="00F05994"/>
    <w:rsid w:val="00F05E12"/>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1DE8"/>
    <w:rsid w:val="00F22A0F"/>
    <w:rsid w:val="00F22C94"/>
    <w:rsid w:val="00F2330A"/>
    <w:rsid w:val="00F23CC1"/>
    <w:rsid w:val="00F24006"/>
    <w:rsid w:val="00F24772"/>
    <w:rsid w:val="00F24D7E"/>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48B0"/>
    <w:rsid w:val="00F55A36"/>
    <w:rsid w:val="00F55DC3"/>
    <w:rsid w:val="00F56533"/>
    <w:rsid w:val="00F57EEF"/>
    <w:rsid w:val="00F60D13"/>
    <w:rsid w:val="00F61905"/>
    <w:rsid w:val="00F61C2E"/>
    <w:rsid w:val="00F63022"/>
    <w:rsid w:val="00F6362B"/>
    <w:rsid w:val="00F636D5"/>
    <w:rsid w:val="00F64119"/>
    <w:rsid w:val="00F64538"/>
    <w:rsid w:val="00F6578A"/>
    <w:rsid w:val="00F66A89"/>
    <w:rsid w:val="00F6723F"/>
    <w:rsid w:val="00F70728"/>
    <w:rsid w:val="00F7077D"/>
    <w:rsid w:val="00F714BD"/>
    <w:rsid w:val="00F7248F"/>
    <w:rsid w:val="00F73079"/>
    <w:rsid w:val="00F7424B"/>
    <w:rsid w:val="00F8114D"/>
    <w:rsid w:val="00F82F7D"/>
    <w:rsid w:val="00F831EA"/>
    <w:rsid w:val="00F83F3D"/>
    <w:rsid w:val="00F90C93"/>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6C7"/>
    <w:rsid w:val="00FA6CBA"/>
    <w:rsid w:val="00FB15D4"/>
    <w:rsid w:val="00FB181E"/>
    <w:rsid w:val="00FB1D46"/>
    <w:rsid w:val="00FB2098"/>
    <w:rsid w:val="00FB2E68"/>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72D9E34-4010-48F4-A941-5AAF94984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uiPriority w:val="99"/>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uiPriority w:val="99"/>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uiPriority w:val="99"/>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uiPriority w:val="99"/>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uiPriority w:val="99"/>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12">
    <w:name w:val="Абзац списка1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1"/>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3">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e">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10">
    <w:name w:val="Знак Знак5 Знак Знак Знак Знак1"/>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1">
    <w:name w:val="ConsPlusDocList1"/>
    <w:next w:val="a"/>
    <w:rsid w:val="00F64538"/>
    <w:pPr>
      <w:widowControl w:val="0"/>
      <w:suppressAutoHyphens/>
      <w:autoSpaceDE w:val="0"/>
    </w:pPr>
    <w:rPr>
      <w:rFonts w:ascii="Arial" w:eastAsia="Arial" w:hAnsi="Arial" w:cs="Arial"/>
      <w:kern w:val="1"/>
      <w:lang w:eastAsia="zh-CN" w:bidi="hi-IN"/>
    </w:rPr>
  </w:style>
  <w:style w:type="character" w:customStyle="1" w:styleId="1f">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0">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1">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2">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3">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4">
    <w:name w:val="Текст выноски Знак1"/>
    <w:semiHidden/>
    <w:rsid w:val="00816810"/>
    <w:rPr>
      <w:rFonts w:ascii="Tahoma" w:hAnsi="Tahoma" w:cs="Tahoma"/>
      <w:b/>
      <w:i/>
      <w:sz w:val="16"/>
      <w:szCs w:val="16"/>
      <w:lang w:val="en-GB" w:eastAsia="en-US" w:bidi="ar-SA"/>
    </w:rPr>
  </w:style>
  <w:style w:type="numbering" w:customStyle="1" w:styleId="1f5">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6">
    <w:name w:val="Знак примечания1"/>
    <w:rsid w:val="00816810"/>
    <w:rPr>
      <w:sz w:val="16"/>
      <w:szCs w:val="16"/>
    </w:rPr>
  </w:style>
  <w:style w:type="paragraph" w:customStyle="1" w:styleId="1f7">
    <w:name w:val="Название объекта1"/>
    <w:next w:val="a"/>
    <w:rsid w:val="00816810"/>
    <w:pPr>
      <w:suppressAutoHyphens/>
      <w:spacing w:before="240" w:after="60"/>
    </w:pPr>
    <w:rPr>
      <w:sz w:val="26"/>
      <w:szCs w:val="24"/>
      <w:lang w:eastAsia="ar-SA"/>
    </w:rPr>
  </w:style>
  <w:style w:type="paragraph" w:customStyle="1" w:styleId="1f8">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8"/>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9">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9"/>
    <w:next w:val="1f9"/>
    <w:link w:val="affffd"/>
    <w:rsid w:val="00816810"/>
    <w:rPr>
      <w:b/>
      <w:bCs/>
    </w:rPr>
  </w:style>
  <w:style w:type="table" w:customStyle="1" w:styleId="1fa">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3b">
    <w:name w:val="Знак3"/>
    <w:rsid w:val="007C16C5"/>
    <w:rPr>
      <w:lang w:val="ru-RU" w:eastAsia="ar-SA" w:bidi="ar-SA"/>
    </w:rPr>
  </w:style>
  <w:style w:type="character" w:customStyle="1" w:styleId="180">
    <w:name w:val="Знак Знак18"/>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1fb">
    <w:name w:val="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1fc">
    <w:name w:val="Знак Знак 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0">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1fd">
    <w:name w:val="Знак Знак Знак Знак Знак Знак Знак1"/>
    <w:basedOn w:val="a"/>
    <w:rsid w:val="00C441F9"/>
    <w:pPr>
      <w:spacing w:after="160" w:line="240" w:lineRule="exact"/>
    </w:pPr>
    <w:rPr>
      <w:b/>
      <w:i/>
      <w:sz w:val="28"/>
      <w:szCs w:val="20"/>
      <w:lang w:val="en-GB" w:eastAsia="en-US"/>
    </w:rPr>
  </w:style>
  <w:style w:type="paragraph" w:customStyle="1" w:styleId="1fe">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1">
    <w:name w:val="Абзац списка Знак Знак Знак"/>
    <w:basedOn w:val="a"/>
    <w:link w:val="afffff2"/>
    <w:qFormat/>
    <w:rsid w:val="003E0D99"/>
    <w:pPr>
      <w:spacing w:after="200" w:line="276" w:lineRule="auto"/>
      <w:ind w:left="720"/>
      <w:contextualSpacing/>
    </w:pPr>
    <w:rPr>
      <w:rFonts w:ascii="Calibri" w:eastAsia="Calibri" w:hAnsi="Calibri"/>
      <w:sz w:val="22"/>
      <w:szCs w:val="22"/>
      <w:lang w:eastAsia="en-US"/>
    </w:rPr>
  </w:style>
  <w:style w:type="character" w:customStyle="1" w:styleId="afffff2">
    <w:name w:val="Абзац списка Знак Знак Знак Знак"/>
    <w:link w:val="afffff1"/>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3">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f">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0">
    <w:name w:val="Без интервала1"/>
    <w:rsid w:val="00DA06E1"/>
    <w:rPr>
      <w:rFonts w:ascii="Calibri" w:hAnsi="Calibri"/>
      <w:sz w:val="22"/>
      <w:szCs w:val="22"/>
      <w:lang w:eastAsia="en-US"/>
    </w:rPr>
  </w:style>
  <w:style w:type="character" w:customStyle="1" w:styleId="1ff1">
    <w:name w:val="Заголовок №1_"/>
    <w:link w:val="1ff2"/>
    <w:rsid w:val="00AA3A30"/>
    <w:rPr>
      <w:sz w:val="26"/>
      <w:szCs w:val="26"/>
      <w:shd w:val="clear" w:color="auto" w:fill="FFFFFF"/>
    </w:rPr>
  </w:style>
  <w:style w:type="paragraph" w:customStyle="1" w:styleId="1ff2">
    <w:name w:val="Заголовок №1"/>
    <w:basedOn w:val="a"/>
    <w:link w:val="1ff1"/>
    <w:rsid w:val="00AA3A30"/>
    <w:pPr>
      <w:shd w:val="clear" w:color="auto" w:fill="FFFFFF"/>
      <w:spacing w:line="317" w:lineRule="exact"/>
      <w:jc w:val="both"/>
      <w:outlineLvl w:val="0"/>
    </w:pPr>
    <w:rPr>
      <w:sz w:val="26"/>
      <w:szCs w:val="26"/>
    </w:rPr>
  </w:style>
  <w:style w:type="character" w:styleId="afffff4">
    <w:name w:val="annotation reference"/>
    <w:uiPriority w:val="99"/>
    <w:semiHidden/>
    <w:unhideWhenUsed/>
    <w:rsid w:val="00483798"/>
    <w:rPr>
      <w:b/>
      <w:i/>
      <w:sz w:val="16"/>
      <w:szCs w:val="16"/>
      <w:lang w:val="en-GB" w:eastAsia="en-US" w:bidi="ar-SA"/>
    </w:rPr>
  </w:style>
  <w:style w:type="paragraph" w:customStyle="1" w:styleId="1ff3">
    <w:name w:val="Основной текст с отступом1"/>
    <w:basedOn w:val="a"/>
    <w:rsid w:val="005643DB"/>
    <w:pPr>
      <w:ind w:firstLine="4500"/>
    </w:pPr>
    <w:rPr>
      <w:sz w:val="28"/>
      <w:szCs w:val="20"/>
    </w:rPr>
  </w:style>
  <w:style w:type="numbering" w:customStyle="1" w:styleId="3c">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шрифт абзаца3"/>
    <w:rsid w:val="000A5654"/>
  </w:style>
  <w:style w:type="character" w:customStyle="1" w:styleId="2f5">
    <w:name w:val="Основной шрифт абзаца2"/>
    <w:rsid w:val="000A5654"/>
  </w:style>
  <w:style w:type="paragraph" w:customStyle="1" w:styleId="3e">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f">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4">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5">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5"/>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6">
    <w:name w:val="Сильное выделение1"/>
    <w:rsid w:val="000A5654"/>
    <w:rPr>
      <w:rFonts w:cs="Times New Roman"/>
      <w:b/>
      <w:i/>
      <w:sz w:val="24"/>
      <w:szCs w:val="24"/>
      <w:u w:val="single"/>
    </w:rPr>
  </w:style>
  <w:style w:type="character" w:customStyle="1" w:styleId="1ff7">
    <w:name w:val="Слабая ссылка1"/>
    <w:rsid w:val="000A5654"/>
    <w:rPr>
      <w:rFonts w:cs="Times New Roman"/>
      <w:sz w:val="24"/>
      <w:szCs w:val="24"/>
      <w:u w:val="single"/>
    </w:rPr>
  </w:style>
  <w:style w:type="character" w:customStyle="1" w:styleId="1ff8">
    <w:name w:val="Сильная ссылка1"/>
    <w:rsid w:val="000A5654"/>
    <w:rPr>
      <w:rFonts w:cs="Times New Roman"/>
      <w:b/>
      <w:sz w:val="24"/>
      <w:u w:val="single"/>
    </w:rPr>
  </w:style>
  <w:style w:type="character" w:customStyle="1" w:styleId="1ff9">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5">
    <w:name w:val="Обычный (паспорт)"/>
    <w:basedOn w:val="a"/>
    <w:rsid w:val="00CE1779"/>
    <w:pPr>
      <w:spacing w:before="120"/>
      <w:jc w:val="both"/>
    </w:pPr>
    <w:rPr>
      <w:rFonts w:eastAsia="Calibri"/>
      <w:sz w:val="28"/>
      <w:szCs w:val="28"/>
    </w:rPr>
  </w:style>
  <w:style w:type="paragraph" w:customStyle="1" w:styleId="afffff6">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10">
    <w:name w:val="Знак Знак91"/>
    <w:locked/>
    <w:rsid w:val="00CE1779"/>
    <w:rPr>
      <w:rFonts w:cs="Times New Roman"/>
    </w:rPr>
  </w:style>
  <w:style w:type="character" w:customStyle="1" w:styleId="810">
    <w:name w:val="Знак Знак81"/>
    <w:locked/>
    <w:rsid w:val="00CE1779"/>
    <w:rPr>
      <w:rFonts w:cs="Times New Roman"/>
    </w:rPr>
  </w:style>
  <w:style w:type="paragraph" w:styleId="afffff7">
    <w:name w:val="caption"/>
    <w:basedOn w:val="a"/>
    <w:next w:val="a"/>
    <w:qFormat/>
    <w:rsid w:val="00CE1779"/>
    <w:pPr>
      <w:jc w:val="center"/>
    </w:pPr>
    <w:rPr>
      <w:b/>
      <w:sz w:val="40"/>
      <w:szCs w:val="20"/>
    </w:rPr>
  </w:style>
  <w:style w:type="character" w:customStyle="1" w:styleId="710">
    <w:name w:val="Знак Знак71"/>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8">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9">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a">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1"/>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0">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F73079"/>
    <w:pPr>
      <w:spacing w:before="100" w:beforeAutospacing="1" w:after="100" w:afterAutospacing="1"/>
    </w:pPr>
  </w:style>
  <w:style w:type="paragraph" w:customStyle="1" w:styleId="52">
    <w:name w:val="Абзац списка5"/>
    <w:basedOn w:val="a"/>
    <w:rsid w:val="008C50F3"/>
    <w:pPr>
      <w:spacing w:after="200" w:line="276" w:lineRule="auto"/>
      <w:ind w:left="720"/>
    </w:pPr>
    <w:rPr>
      <w:rFonts w:ascii="Calibri" w:hAnsi="Calibri"/>
      <w:sz w:val="22"/>
      <w:szCs w:val="22"/>
      <w:lang w:eastAsia="en-US"/>
    </w:rPr>
  </w:style>
  <w:style w:type="paragraph" w:customStyle="1" w:styleId="68">
    <w:name w:val="Абзац списка6"/>
    <w:basedOn w:val="a"/>
    <w:rsid w:val="0066603A"/>
    <w:pPr>
      <w:spacing w:after="200" w:line="276" w:lineRule="auto"/>
      <w:ind w:left="720"/>
    </w:pPr>
    <w:rPr>
      <w:rFonts w:ascii="Calibri" w:hAnsi="Calibri"/>
      <w:sz w:val="22"/>
      <w:szCs w:val="22"/>
      <w:lang w:eastAsia="en-US"/>
    </w:rPr>
  </w:style>
  <w:style w:type="paragraph" w:customStyle="1" w:styleId="2fb">
    <w:name w:val="Обычный2"/>
    <w:rsid w:val="00F7248F"/>
    <w:pPr>
      <w:widowControl w:val="0"/>
      <w:spacing w:line="300" w:lineRule="auto"/>
      <w:ind w:firstLine="560"/>
    </w:pPr>
    <w:rPr>
      <w:sz w:val="24"/>
    </w:rPr>
  </w:style>
  <w:style w:type="paragraph" w:customStyle="1" w:styleId="72">
    <w:name w:val="Абзац списка7"/>
    <w:basedOn w:val="a"/>
    <w:rsid w:val="00F7248F"/>
    <w:pPr>
      <w:suppressAutoHyphens/>
      <w:spacing w:line="360" w:lineRule="auto"/>
      <w:ind w:left="708" w:firstLine="680"/>
      <w:jc w:val="both"/>
    </w:pPr>
    <w:rPr>
      <w:rFonts w:eastAsia="Calibri"/>
      <w:kern w:val="1"/>
      <w:szCs w:val="22"/>
      <w:lang w:eastAsia="ar-SA"/>
    </w:rPr>
  </w:style>
  <w:style w:type="character" w:customStyle="1" w:styleId="47">
    <w:name w:val="Основной текст (4)_"/>
    <w:link w:val="48"/>
    <w:rsid w:val="00F7248F"/>
    <w:rPr>
      <w:spacing w:val="-1"/>
      <w:sz w:val="18"/>
      <w:szCs w:val="18"/>
      <w:shd w:val="clear" w:color="auto" w:fill="FFFFFF"/>
    </w:rPr>
  </w:style>
  <w:style w:type="paragraph" w:customStyle="1" w:styleId="48">
    <w:name w:val="Основной текст (4)"/>
    <w:basedOn w:val="a"/>
    <w:link w:val="47"/>
    <w:rsid w:val="00F7248F"/>
    <w:pPr>
      <w:widowControl w:val="0"/>
      <w:shd w:val="clear" w:color="auto" w:fill="FFFFFF"/>
      <w:spacing w:before="120" w:line="226" w:lineRule="exact"/>
      <w:jc w:val="both"/>
    </w:pPr>
    <w:rPr>
      <w:spacing w:val="-1"/>
      <w:sz w:val="18"/>
      <w:szCs w:val="18"/>
    </w:rPr>
  </w:style>
  <w:style w:type="paragraph" w:customStyle="1" w:styleId="empty">
    <w:name w:val="empty"/>
    <w:basedOn w:val="a"/>
    <w:rsid w:val="00F7248F"/>
    <w:pPr>
      <w:spacing w:before="100" w:beforeAutospacing="1" w:after="100" w:afterAutospacing="1"/>
    </w:pPr>
  </w:style>
  <w:style w:type="character" w:customStyle="1" w:styleId="9pt3">
    <w:name w:val="Основной текст + 9 pt3"/>
    <w:aliases w:val="Интервал 0 pt4"/>
    <w:rsid w:val="00F7248F"/>
    <w:rPr>
      <w:rFonts w:ascii="Times New Roman" w:hAnsi="Times New Roman" w:cs="Times New Roman"/>
      <w:color w:val="000000"/>
      <w:spacing w:val="3"/>
      <w:w w:val="100"/>
      <w:position w:val="0"/>
      <w:sz w:val="18"/>
      <w:szCs w:val="18"/>
      <w:u w:val="none"/>
      <w:shd w:val="clear" w:color="auto" w:fill="FFFFFF"/>
      <w:lang w:val="ru-RU"/>
    </w:rPr>
  </w:style>
  <w:style w:type="character" w:customStyle="1" w:styleId="1ffa">
    <w:name w:val="Знак Знак1"/>
    <w:rsid w:val="00E12DEB"/>
    <w:rPr>
      <w:sz w:val="24"/>
      <w:szCs w:val="24"/>
    </w:rPr>
  </w:style>
  <w:style w:type="paragraph" w:customStyle="1" w:styleId="83">
    <w:name w:val="Абзац списка8"/>
    <w:basedOn w:val="a"/>
    <w:rsid w:val="00E11490"/>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00601361">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_____Microsoft_Excel_97-20031.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ABDC7-E7AE-4543-AA8B-12374406D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16680</Words>
  <Characters>95080</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111537</CharactersWithSpaces>
  <SharedDoc>false</SharedDoc>
  <HLinks>
    <vt:vector size="588" baseType="variant">
      <vt:variant>
        <vt:i4>3997747</vt:i4>
      </vt:variant>
      <vt:variant>
        <vt:i4>309</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3997747</vt:i4>
      </vt:variant>
      <vt:variant>
        <vt:i4>306</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3604580</vt:i4>
      </vt:variant>
      <vt:variant>
        <vt:i4>303</vt:i4>
      </vt:variant>
      <vt:variant>
        <vt:i4>0</vt:i4>
      </vt:variant>
      <vt:variant>
        <vt:i4>5</vt:i4>
      </vt:variant>
      <vt:variant>
        <vt:lpwstr>consultantplus://offline/ref=9BE38B7F85A1B18E497C3BD1EF71B071417EFFCE04DAE0F9444B884498E3EDE7207D84259D46B8F7D5C4D8ED7CBA1664FE7CB2A2A45D7AFBS3kEL</vt:lpwstr>
      </vt:variant>
      <vt:variant>
        <vt:lpwstr/>
      </vt:variant>
      <vt:variant>
        <vt:i4>6488125</vt:i4>
      </vt:variant>
      <vt:variant>
        <vt:i4>300</vt:i4>
      </vt:variant>
      <vt:variant>
        <vt:i4>0</vt:i4>
      </vt:variant>
      <vt:variant>
        <vt:i4>5</vt:i4>
      </vt:variant>
      <vt:variant>
        <vt:lpwstr>consultantplus://offline/ref=40E58F4BCFE827CB221315E246BA2548C57F9F4B7DC4F00C8345B5150A933BC0C85CE1944751FF631899F913046D828625825F17FAB17E87T8hFL</vt:lpwstr>
      </vt:variant>
      <vt:variant>
        <vt:lpwstr/>
      </vt:variant>
      <vt:variant>
        <vt:i4>6488112</vt:i4>
      </vt:variant>
      <vt:variant>
        <vt:i4>297</vt:i4>
      </vt:variant>
      <vt:variant>
        <vt:i4>0</vt:i4>
      </vt:variant>
      <vt:variant>
        <vt:i4>5</vt:i4>
      </vt:variant>
      <vt:variant>
        <vt:lpwstr>consultantplus://offline/ref=40E58F4BCFE827CB221315E246BA2548C57F9F4B7DC4F00C8345B5150A933BC0C85CE1944751FC6B1A99F913046D828625825F17FAB17E87T8hFL</vt:lpwstr>
      </vt:variant>
      <vt:variant>
        <vt:lpwstr/>
      </vt:variant>
      <vt:variant>
        <vt:i4>7602283</vt:i4>
      </vt:variant>
      <vt:variant>
        <vt:i4>294</vt:i4>
      </vt:variant>
      <vt:variant>
        <vt:i4>0</vt:i4>
      </vt:variant>
      <vt:variant>
        <vt:i4>5</vt:i4>
      </vt:variant>
      <vt:variant>
        <vt:lpwstr>consultantplus://offline/ref=7291E7200DB93BE30E3BB7D3DD0608E1B51B6838AED6DDF53AD6B62168BF1DE04323A61426E8E02Be9g2K</vt:lpwstr>
      </vt:variant>
      <vt:variant>
        <vt:lpwstr/>
      </vt:variant>
      <vt:variant>
        <vt:i4>7733296</vt:i4>
      </vt:variant>
      <vt:variant>
        <vt:i4>291</vt:i4>
      </vt:variant>
      <vt:variant>
        <vt:i4>0</vt:i4>
      </vt:variant>
      <vt:variant>
        <vt:i4>5</vt:i4>
      </vt:variant>
      <vt:variant>
        <vt:lpwstr>consultantplus://offline/ref=261351258F432DF1A975FF075963D4034FB7DDD17625F61FC8BE014A80B4F2A9C18393AB83B055AE5C56AFFCBC8004FD596DDD98E501B5D6A4c4L</vt:lpwstr>
      </vt:variant>
      <vt:variant>
        <vt:lpwstr/>
      </vt:variant>
      <vt:variant>
        <vt:i4>3801185</vt:i4>
      </vt:variant>
      <vt:variant>
        <vt:i4>288</vt:i4>
      </vt:variant>
      <vt:variant>
        <vt:i4>0</vt:i4>
      </vt:variant>
      <vt:variant>
        <vt:i4>5</vt:i4>
      </vt:variant>
      <vt:variant>
        <vt:lpwstr>consultantplus://offline/ref=6B3AB91650189F63126E188F9D2EC4CE29B7885FF87132DFECC93FED4A03033E1C97DAE72CDFB9ACA900920031784BA81653AD4B33A3D9A1oCZ4L</vt:lpwstr>
      </vt:variant>
      <vt:variant>
        <vt:lpwstr/>
      </vt:variant>
      <vt:variant>
        <vt:i4>3801141</vt:i4>
      </vt:variant>
      <vt:variant>
        <vt:i4>285</vt:i4>
      </vt:variant>
      <vt:variant>
        <vt:i4>0</vt:i4>
      </vt:variant>
      <vt:variant>
        <vt:i4>5</vt:i4>
      </vt:variant>
      <vt:variant>
        <vt:lpwstr>consultantplus://offline/ref=6B3AB91650189F63126E188F9D2EC4CE29B7885FF87132DFECC93FED4A03033E1C97DAE72CDFBAA4AB00920031784BA81653AD4B33A3D9A1oCZ4L</vt:lpwstr>
      </vt:variant>
      <vt:variant>
        <vt:lpwstr/>
      </vt:variant>
      <vt:variant>
        <vt:i4>3276901</vt:i4>
      </vt:variant>
      <vt:variant>
        <vt:i4>282</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3276901</vt:i4>
      </vt:variant>
      <vt:variant>
        <vt:i4>279</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6815849</vt:i4>
      </vt:variant>
      <vt:variant>
        <vt:i4>276</vt:i4>
      </vt:variant>
      <vt:variant>
        <vt:i4>0</vt:i4>
      </vt:variant>
      <vt:variant>
        <vt:i4>5</vt:i4>
      </vt:variant>
      <vt:variant>
        <vt:lpwstr>consultantplus://offline/ref=4B05099FE904F2020F0A9E882F042AB223D662853AF153B59A0980D432BC9FC7FFA2C10431F9F1F753B2B338E3003D53FFB6DA5F287A1E75i8R9L</vt:lpwstr>
      </vt:variant>
      <vt:variant>
        <vt:lpwstr/>
      </vt:variant>
      <vt:variant>
        <vt:i4>5701637</vt:i4>
      </vt:variant>
      <vt:variant>
        <vt:i4>273</vt:i4>
      </vt:variant>
      <vt:variant>
        <vt:i4>0</vt:i4>
      </vt:variant>
      <vt:variant>
        <vt:i4>5</vt:i4>
      </vt:variant>
      <vt:variant>
        <vt:lpwstr>consultantplus://offline/ref=4B05099FE904F2020F0A9E882F042AB220D165853DF653B59A0980D432BC9FC7EDA2990832F8EFFF55A7E569A6i5RCL</vt:lpwstr>
      </vt:variant>
      <vt:variant>
        <vt:lpwstr/>
      </vt:variant>
      <vt:variant>
        <vt:i4>393225</vt:i4>
      </vt:variant>
      <vt:variant>
        <vt:i4>270</vt:i4>
      </vt:variant>
      <vt:variant>
        <vt:i4>0</vt:i4>
      </vt:variant>
      <vt:variant>
        <vt:i4>5</vt:i4>
      </vt:variant>
      <vt:variant>
        <vt:lpwstr>consultantplus://offline/ref=182C99481FF324B136EB15D3E3E3965ADA1FC21339A1DC5CB6761C27893219A2B440D3805B9CDA3BE37BD488CCCF63AFCCF06E3387C6B3s1C3L</vt:lpwstr>
      </vt:variant>
      <vt:variant>
        <vt:lpwstr/>
      </vt:variant>
      <vt:variant>
        <vt:i4>4653138</vt:i4>
      </vt:variant>
      <vt:variant>
        <vt:i4>267</vt:i4>
      </vt:variant>
      <vt:variant>
        <vt:i4>0</vt:i4>
      </vt:variant>
      <vt:variant>
        <vt:i4>5</vt:i4>
      </vt:variant>
      <vt:variant>
        <vt:lpwstr>consultantplus://offline/ref=84061B4913A1A14D2348759AA478DE9E223B1F842347A6F489F214B6E400D2CB399CA39609B9C7E7DC06F18D02LCB9L</vt:lpwstr>
      </vt:variant>
      <vt:variant>
        <vt:lpwstr/>
      </vt:variant>
      <vt:variant>
        <vt:i4>2162792</vt:i4>
      </vt:variant>
      <vt:variant>
        <vt:i4>264</vt:i4>
      </vt:variant>
      <vt:variant>
        <vt:i4>0</vt:i4>
      </vt:variant>
      <vt:variant>
        <vt:i4>5</vt:i4>
      </vt:variant>
      <vt:variant>
        <vt:lpwstr>consultantplus://offline/ref=84061B4913A1A14D23486B97B21480912232458B2445A8ABD7A212E1BB50D49E6BDCFDCF49FCD4E6DD18F78E0ACB34B04F4DF2B34FE58C75605AE651L1BDL</vt:lpwstr>
      </vt:variant>
      <vt:variant>
        <vt:lpwstr/>
      </vt:variant>
      <vt:variant>
        <vt:i4>2162795</vt:i4>
      </vt:variant>
      <vt:variant>
        <vt:i4>261</vt:i4>
      </vt:variant>
      <vt:variant>
        <vt:i4>0</vt:i4>
      </vt:variant>
      <vt:variant>
        <vt:i4>5</vt:i4>
      </vt:variant>
      <vt:variant>
        <vt:lpwstr>consultantplus://offline/ref=84061B4913A1A14D23486B97B21480912232458B2445A8ABD7A212E1BB50D49E6BDCFDCF49FCD4E6DD18F78F0ACB34B04F4DF2B34FE58C75605AE651L1BDL</vt:lpwstr>
      </vt:variant>
      <vt:variant>
        <vt:lpwstr/>
      </vt:variant>
      <vt:variant>
        <vt:i4>2162751</vt:i4>
      </vt:variant>
      <vt:variant>
        <vt:i4>258</vt:i4>
      </vt:variant>
      <vt:variant>
        <vt:i4>0</vt:i4>
      </vt:variant>
      <vt:variant>
        <vt:i4>5</vt:i4>
      </vt:variant>
      <vt:variant>
        <vt:lpwstr>consultantplus://offline/ref=84061B4913A1A14D23486B97B21480912232458B2445A8ABD7A212E1BB50D49E6BDCFDCF49FCD4E6DD18F78C00CB34B04F4DF2B34FE58C75605AE651L1BDL</vt:lpwstr>
      </vt:variant>
      <vt:variant>
        <vt:lpwstr/>
      </vt:variant>
      <vt:variant>
        <vt:i4>2162745</vt:i4>
      </vt:variant>
      <vt:variant>
        <vt:i4>255</vt:i4>
      </vt:variant>
      <vt:variant>
        <vt:i4>0</vt:i4>
      </vt:variant>
      <vt:variant>
        <vt:i4>5</vt:i4>
      </vt:variant>
      <vt:variant>
        <vt:lpwstr>consultantplus://offline/ref=84061B4913A1A14D23486B97B21480912232458B2445A8ABD7A212E1BB50D49E6BDCFDCF49FCD4E6DD18F78D01CB34B04F4DF2B34FE58C75605AE651L1BDL</vt:lpwstr>
      </vt:variant>
      <vt:variant>
        <vt:lpwstr/>
      </vt:variant>
      <vt:variant>
        <vt:i4>1114192</vt:i4>
      </vt:variant>
      <vt:variant>
        <vt:i4>252</vt:i4>
      </vt:variant>
      <vt:variant>
        <vt:i4>0</vt:i4>
      </vt:variant>
      <vt:variant>
        <vt:i4>5</vt:i4>
      </vt:variant>
      <vt:variant>
        <vt:lpwstr>consultantplus://offline/ref=35DDBB35C7804E4952D6BA5ABAEAF8E8F0966BBEFEAC899C5069E7131E90A92267F30632B40EECA3B354322A237F6FK</vt:lpwstr>
      </vt:variant>
      <vt:variant>
        <vt:lpwstr/>
      </vt:variant>
      <vt:variant>
        <vt:i4>2752570</vt:i4>
      </vt:variant>
      <vt:variant>
        <vt:i4>249</vt:i4>
      </vt:variant>
      <vt:variant>
        <vt:i4>0</vt:i4>
      </vt:variant>
      <vt:variant>
        <vt:i4>5</vt:i4>
      </vt:variant>
      <vt:variant>
        <vt:lpwstr>consultantplus://offline/ref=E45901B13CD611AAC31629940F9AA0AE41819B48285F83A73C11B569B8E63F4EF9C05220623481BE8B3B29E8A9D44CB4FED034221C321FEF0350CA8Fv8pFM</vt:lpwstr>
      </vt:variant>
      <vt:variant>
        <vt:lpwstr/>
      </vt:variant>
      <vt:variant>
        <vt:i4>2424890</vt:i4>
      </vt:variant>
      <vt:variant>
        <vt:i4>246</vt:i4>
      </vt:variant>
      <vt:variant>
        <vt:i4>0</vt:i4>
      </vt:variant>
      <vt:variant>
        <vt:i4>5</vt:i4>
      </vt:variant>
      <vt:variant>
        <vt:lpwstr>consultantplus://offline/ref=F33C9AD42BD3B40C5FBF887847B9E2542457D0867CFE3CEEBE73536CA25B458216ED24D2A02DB9EB814870F9D4E3C1AF3329022AF5B90261C8BAI</vt:lpwstr>
      </vt:variant>
      <vt:variant>
        <vt:lpwstr/>
      </vt:variant>
      <vt:variant>
        <vt:i4>2424881</vt:i4>
      </vt:variant>
      <vt:variant>
        <vt:i4>243</vt:i4>
      </vt:variant>
      <vt:variant>
        <vt:i4>0</vt:i4>
      </vt:variant>
      <vt:variant>
        <vt:i4>5</vt:i4>
      </vt:variant>
      <vt:variant>
        <vt:lpwstr>consultantplus://offline/ref=F33C9AD42BD3B40C5FBF887847B9E2542457D0867CFE3CEEBE73536CA25B458216ED24D2A02DBAE3834870F9D4E3C1AF3329022AF5B90261C8BAI</vt:lpwstr>
      </vt:variant>
      <vt:variant>
        <vt:lpwstr/>
      </vt:variant>
      <vt:variant>
        <vt:i4>3997797</vt:i4>
      </vt:variant>
      <vt:variant>
        <vt:i4>240</vt:i4>
      </vt:variant>
      <vt:variant>
        <vt:i4>0</vt:i4>
      </vt:variant>
      <vt:variant>
        <vt:i4>5</vt:i4>
      </vt:variant>
      <vt:variant>
        <vt:lpwstr>consultantplus://offline/ref=3F1FB56F41298BF160A38D4AC22E3452DEEE3DADA68B9830FD4EB45AF0F318B6C84FCE293EA89A59817838B9EAFD8469C885F3C5C4A7BF27pA2AH</vt:lpwstr>
      </vt:variant>
      <vt:variant>
        <vt:lpwstr/>
      </vt:variant>
      <vt:variant>
        <vt:i4>3997751</vt:i4>
      </vt:variant>
      <vt:variant>
        <vt:i4>237</vt:i4>
      </vt:variant>
      <vt:variant>
        <vt:i4>0</vt:i4>
      </vt:variant>
      <vt:variant>
        <vt:i4>5</vt:i4>
      </vt:variant>
      <vt:variant>
        <vt:lpwstr>consultantplus://offline/ref=3F1FB56F41298BF160A38D4AC22E3452DEEE3DADA68B9830FD4EB45AF0F318B6C84FCE293EA89951837838B9EAFD8469C885F3C5C4A7BF27pA2AH</vt:lpwstr>
      </vt:variant>
      <vt:variant>
        <vt:lpwstr/>
      </vt:variant>
      <vt:variant>
        <vt:i4>6619238</vt:i4>
      </vt:variant>
      <vt:variant>
        <vt:i4>234</vt:i4>
      </vt:variant>
      <vt:variant>
        <vt:i4>0</vt:i4>
      </vt:variant>
      <vt:variant>
        <vt:i4>5</vt:i4>
      </vt:variant>
      <vt:variant>
        <vt:lpwstr>consultantplus://offline/ref=78FE341309E8B5C0D644171868DEE9623CC827E793707E89FDE2E84EA72028CDC72980070B680514B5A50A706DACF130534132575BA7AAA92B068C8EQ813H</vt:lpwstr>
      </vt:variant>
      <vt:variant>
        <vt:lpwstr/>
      </vt:variant>
      <vt:variant>
        <vt:i4>6619188</vt:i4>
      </vt:variant>
      <vt:variant>
        <vt:i4>231</vt:i4>
      </vt:variant>
      <vt:variant>
        <vt:i4>0</vt:i4>
      </vt:variant>
      <vt:variant>
        <vt:i4>5</vt:i4>
      </vt:variant>
      <vt:variant>
        <vt:lpwstr>consultantplus://offline/ref=78FE341309E8B5C0D644171868DEE9623CC827E793707E89FDE2E84EA72028CDC72980070B680514B5A50A7264ACF130534132575BA7AAA92B068C8EQ813H</vt:lpwstr>
      </vt:variant>
      <vt:variant>
        <vt:lpwstr/>
      </vt:variant>
      <vt:variant>
        <vt:i4>4063287</vt:i4>
      </vt:variant>
      <vt:variant>
        <vt:i4>228</vt:i4>
      </vt:variant>
      <vt:variant>
        <vt:i4>0</vt:i4>
      </vt:variant>
      <vt:variant>
        <vt:i4>5</vt:i4>
      </vt:variant>
      <vt:variant>
        <vt:lpwstr>consultantplus://offline/ref=1A78D44B6C5095545B37A22CC34CA57439D16BA5E1150D0752C522F0415F0095605D601C38301711D30362B08F830D85CFAEFD5FFFB4C1CE28CA0DFAU4jAH</vt:lpwstr>
      </vt:variant>
      <vt:variant>
        <vt:lpwstr/>
      </vt:variant>
      <vt:variant>
        <vt:i4>4063289</vt:i4>
      </vt:variant>
      <vt:variant>
        <vt:i4>225</vt:i4>
      </vt:variant>
      <vt:variant>
        <vt:i4>0</vt:i4>
      </vt:variant>
      <vt:variant>
        <vt:i4>5</vt:i4>
      </vt:variant>
      <vt:variant>
        <vt:lpwstr>consultantplus://offline/ref=1A78D44B6C5095545B37A22CC34CA57439D16BA5E115090C50C722F0415F0095605D601C38301711D30362B08A830D85CFAEFD5FFFB4C1CE28CA0DFAU4jAH</vt:lpwstr>
      </vt:variant>
      <vt:variant>
        <vt:lpwstr/>
      </vt:variant>
      <vt:variant>
        <vt:i4>6815803</vt:i4>
      </vt:variant>
      <vt:variant>
        <vt:i4>222</vt:i4>
      </vt:variant>
      <vt:variant>
        <vt:i4>0</vt:i4>
      </vt:variant>
      <vt:variant>
        <vt:i4>5</vt:i4>
      </vt:variant>
      <vt:variant>
        <vt:lpwstr>consultantplus://offline/ref=6151B941515A160C9AE00657B785B86F91F57AA7F9B3A49C6FA4238C93A2C1A501A96C337C4C1774E3BC57CDD65999F80523FC83DC853E2F2FE1A51AC3Q6G</vt:lpwstr>
      </vt:variant>
      <vt:variant>
        <vt:lpwstr/>
      </vt:variant>
      <vt:variant>
        <vt:i4>4063342</vt:i4>
      </vt:variant>
      <vt:variant>
        <vt:i4>219</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2621549</vt:i4>
      </vt:variant>
      <vt:variant>
        <vt:i4>216</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213</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210</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207</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2621549</vt:i4>
      </vt:variant>
      <vt:variant>
        <vt:i4>204</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201</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198</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195</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4063342</vt:i4>
      </vt:variant>
      <vt:variant>
        <vt:i4>192</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655441</vt:i4>
      </vt:variant>
      <vt:variant>
        <vt:i4>189</vt:i4>
      </vt:variant>
      <vt:variant>
        <vt:i4>0</vt:i4>
      </vt:variant>
      <vt:variant>
        <vt:i4>5</vt:i4>
      </vt:variant>
      <vt:variant>
        <vt:lpwstr>consultantplus://offline/ref=C69A0BC1D167B0E1E9A3423770440B2AF8810B296A8C31ABB0BC2341A64CD8F175D452BEA9D7CEB05271B149F5OEUCI</vt:lpwstr>
      </vt:variant>
      <vt:variant>
        <vt:lpwstr/>
      </vt:variant>
      <vt:variant>
        <vt:i4>3342448</vt:i4>
      </vt:variant>
      <vt:variant>
        <vt:i4>186</vt:i4>
      </vt:variant>
      <vt:variant>
        <vt:i4>0</vt:i4>
      </vt:variant>
      <vt:variant>
        <vt:i4>5</vt:i4>
      </vt:variant>
      <vt:variant>
        <vt:lpwstr/>
      </vt:variant>
      <vt:variant>
        <vt:lpwstr>P33</vt:lpwstr>
      </vt:variant>
      <vt:variant>
        <vt:i4>3407923</vt:i4>
      </vt:variant>
      <vt:variant>
        <vt:i4>183</vt:i4>
      </vt:variant>
      <vt:variant>
        <vt:i4>0</vt:i4>
      </vt:variant>
      <vt:variant>
        <vt:i4>5</vt:i4>
      </vt:variant>
      <vt:variant>
        <vt:lpwstr>consultantplus://offline/ref=CAFFF4F4A160D90196DEEBFF1CD1E0CBFEA78EFB28AD7F412888E3A67E52BFFE0FB7DB86D3BB974BX4l1K</vt:lpwstr>
      </vt:variant>
      <vt:variant>
        <vt:lpwstr/>
      </vt:variant>
      <vt:variant>
        <vt:i4>589918</vt:i4>
      </vt:variant>
      <vt:variant>
        <vt:i4>180</vt:i4>
      </vt:variant>
      <vt:variant>
        <vt:i4>0</vt:i4>
      </vt:variant>
      <vt:variant>
        <vt:i4>5</vt:i4>
      </vt:variant>
      <vt:variant>
        <vt:lpwstr>consultantplus://offline/ref=0334892985D5C8BD7F2755E65133DDE2DCA8ECFFBC5C8011ED3AA343F46A160C04EF3F89F0337F5594A96B4FA2YFc8I</vt:lpwstr>
      </vt:variant>
      <vt:variant>
        <vt:lpwstr/>
      </vt:variant>
      <vt:variant>
        <vt:i4>3145837</vt:i4>
      </vt:variant>
      <vt:variant>
        <vt:i4>177</vt:i4>
      </vt:variant>
      <vt:variant>
        <vt:i4>0</vt:i4>
      </vt:variant>
      <vt:variant>
        <vt:i4>5</vt:i4>
      </vt:variant>
      <vt:variant>
        <vt:lpwstr>consultantplus://offline/ref=BBEDBC44B0D68031A6CCE84B4FA29EEDB5AC568AFDE16E2555D00DB075F3877EA2270F5F91C5E5775E4A6336A42299BA8A476815FA1F66D7CEBD0A20EEw5K</vt:lpwstr>
      </vt:variant>
      <vt:variant>
        <vt:lpwstr/>
      </vt:variant>
      <vt:variant>
        <vt:i4>6684732</vt:i4>
      </vt:variant>
      <vt:variant>
        <vt:i4>174</vt:i4>
      </vt:variant>
      <vt:variant>
        <vt:i4>0</vt:i4>
      </vt:variant>
      <vt:variant>
        <vt:i4>5</vt:i4>
      </vt:variant>
      <vt:variant>
        <vt:lpwstr>consultantplus://offline/ref=5CBEBF9BCF1C531BF89040C6C9CD6C4BB7CC73A158DFB69DDB91A366D617A530F9993FE21FE5810A6A6B7CBF1EBC80F1FD5DBE7AFA92A2B21B136985u4c9M</vt:lpwstr>
      </vt:variant>
      <vt:variant>
        <vt:lpwstr/>
      </vt:variant>
      <vt:variant>
        <vt:i4>6684733</vt:i4>
      </vt:variant>
      <vt:variant>
        <vt:i4>171</vt:i4>
      </vt:variant>
      <vt:variant>
        <vt:i4>0</vt:i4>
      </vt:variant>
      <vt:variant>
        <vt:i4>5</vt:i4>
      </vt:variant>
      <vt:variant>
        <vt:lpwstr>consultantplus://offline/ref=5CBEBF9BCF1C531BF89040C6C9CD6C4BB7CC73A158DDB19DDA9DA366D617A530F9993FE21FE5810A6A6B7ABB11BC80F1FD5DBE7AFA92A2B21B136985u4c9M</vt:lpwstr>
      </vt:variant>
      <vt:variant>
        <vt:lpwstr/>
      </vt:variant>
      <vt:variant>
        <vt:i4>7798845</vt:i4>
      </vt:variant>
      <vt:variant>
        <vt:i4>168</vt:i4>
      </vt:variant>
      <vt:variant>
        <vt:i4>0</vt:i4>
      </vt:variant>
      <vt:variant>
        <vt:i4>5</vt:i4>
      </vt:variant>
      <vt:variant>
        <vt:lpwstr>consultantplus://offline/ref=A25057387F30360D80CB3C6977776BDC14089932D9FABE322844AFB992FE90BECD17D3A4A1805BB49B130136E0E8F4CDB980471AAC6027B8B4FD8EBASFw9F</vt:lpwstr>
      </vt:variant>
      <vt:variant>
        <vt:lpwstr/>
      </vt:variant>
      <vt:variant>
        <vt:i4>7798840</vt:i4>
      </vt:variant>
      <vt:variant>
        <vt:i4>165</vt:i4>
      </vt:variant>
      <vt:variant>
        <vt:i4>0</vt:i4>
      </vt:variant>
      <vt:variant>
        <vt:i4>5</vt:i4>
      </vt:variant>
      <vt:variant>
        <vt:lpwstr>consultantplus://offline/ref=A25057387F30360D80CB3C6977776BDC14089932D9FABE322844AFB992FE90BECD17D3A4A1805BB49B130135E6E8F4CDB980471AAC6027B8B4FD8EBASFw9F</vt:lpwstr>
      </vt:variant>
      <vt:variant>
        <vt:lpwstr/>
      </vt:variant>
      <vt:variant>
        <vt:i4>7798841</vt:i4>
      </vt:variant>
      <vt:variant>
        <vt:i4>162</vt:i4>
      </vt:variant>
      <vt:variant>
        <vt:i4>0</vt:i4>
      </vt:variant>
      <vt:variant>
        <vt:i4>5</vt:i4>
      </vt:variant>
      <vt:variant>
        <vt:lpwstr>consultantplus://offline/ref=A25057387F30360D80CB3C6977776BDC14089932D9FABE322844AFB992FE90BECD17D3A4A1805BB49B130135E7E8F4CDB980471AAC6027B8B4FD8EBASFw9F</vt:lpwstr>
      </vt:variant>
      <vt:variant>
        <vt:lpwstr/>
      </vt:variant>
      <vt:variant>
        <vt:i4>7798846</vt:i4>
      </vt:variant>
      <vt:variant>
        <vt:i4>159</vt:i4>
      </vt:variant>
      <vt:variant>
        <vt:i4>0</vt:i4>
      </vt:variant>
      <vt:variant>
        <vt:i4>5</vt:i4>
      </vt:variant>
      <vt:variant>
        <vt:lpwstr>consultantplus://offline/ref=A25057387F30360D80CB3C6977776BDC14089932D9FABE322844AFB992FE90BECD17D3A4A1805BB49B130135E0E8F4CDB980471AAC6027B8B4FD8EBASFw9F</vt:lpwstr>
      </vt:variant>
      <vt:variant>
        <vt:lpwstr/>
      </vt:variant>
      <vt:variant>
        <vt:i4>2621537</vt:i4>
      </vt:variant>
      <vt:variant>
        <vt:i4>156</vt:i4>
      </vt:variant>
      <vt:variant>
        <vt:i4>0</vt:i4>
      </vt:variant>
      <vt:variant>
        <vt:i4>5</vt:i4>
      </vt:variant>
      <vt:variant>
        <vt:lpwstr>consultantplus://offline/ref=138EBCDD4C6955C4F8AC480577032FF5C3E3C02C02D99B7625230761DEA6338C33760C3466705AEEBE65C9B495832F55ECC99999155717B4EF4C531EU7pCF</vt:lpwstr>
      </vt:variant>
      <vt:variant>
        <vt:lpwstr/>
      </vt:variant>
      <vt:variant>
        <vt:i4>2621543</vt:i4>
      </vt:variant>
      <vt:variant>
        <vt:i4>153</vt:i4>
      </vt:variant>
      <vt:variant>
        <vt:i4>0</vt:i4>
      </vt:variant>
      <vt:variant>
        <vt:i4>5</vt:i4>
      </vt:variant>
      <vt:variant>
        <vt:lpwstr>consultantplus://offline/ref=138EBCDD4C6955C4F8AC480577032FF5C3E3C02C02D99B7625230761DEA6338C33760C3466705AEEBE65C9B493832F55ECC99999155717B4EF4C531EU7pCF</vt:lpwstr>
      </vt:variant>
      <vt:variant>
        <vt:lpwstr/>
      </vt:variant>
      <vt:variant>
        <vt:i4>3342448</vt:i4>
      </vt:variant>
      <vt:variant>
        <vt:i4>150</vt:i4>
      </vt:variant>
      <vt:variant>
        <vt:i4>0</vt:i4>
      </vt:variant>
      <vt:variant>
        <vt:i4>5</vt:i4>
      </vt:variant>
      <vt:variant>
        <vt:lpwstr/>
      </vt:variant>
      <vt:variant>
        <vt:lpwstr>P33</vt:lpwstr>
      </vt:variant>
      <vt:variant>
        <vt:i4>3407923</vt:i4>
      </vt:variant>
      <vt:variant>
        <vt:i4>147</vt:i4>
      </vt:variant>
      <vt:variant>
        <vt:i4>0</vt:i4>
      </vt:variant>
      <vt:variant>
        <vt:i4>5</vt:i4>
      </vt:variant>
      <vt:variant>
        <vt:lpwstr>consultantplus://offline/ref=CAFFF4F4A160D90196DEEBFF1CD1E0CBFEA78EFB28AD7F412888E3A67E52BFFE0FB7DB86D3BB974BX4l1K</vt:lpwstr>
      </vt:variant>
      <vt:variant>
        <vt:lpwstr/>
      </vt:variant>
      <vt:variant>
        <vt:i4>2949170</vt:i4>
      </vt:variant>
      <vt:variant>
        <vt:i4>144</vt:i4>
      </vt:variant>
      <vt:variant>
        <vt:i4>0</vt:i4>
      </vt:variant>
      <vt:variant>
        <vt:i4>5</vt:i4>
      </vt:variant>
      <vt:variant>
        <vt:lpwstr>consultantplus://offline/ref=B049CC1B38654866705EC3F52F128623C3288072DC5EE514D33653D0B3BCA73B6610DBFCCFBDABA6C55095ECA627831078C8033013FB0B8503818CF7g2K6M</vt:lpwstr>
      </vt:variant>
      <vt:variant>
        <vt:lpwstr/>
      </vt:variant>
      <vt:variant>
        <vt:i4>2949172</vt:i4>
      </vt:variant>
      <vt:variant>
        <vt:i4>141</vt:i4>
      </vt:variant>
      <vt:variant>
        <vt:i4>0</vt:i4>
      </vt:variant>
      <vt:variant>
        <vt:i4>5</vt:i4>
      </vt:variant>
      <vt:variant>
        <vt:lpwstr>consultantplus://offline/ref=B049CC1B38654866705EC3F52F128623C3288072DC5EE514D33653D0B3BCA73B6610DBFCCFBDABA6C55095ECA027831078C8033013FB0B8503818CF7g2K6M</vt:lpwstr>
      </vt:variant>
      <vt:variant>
        <vt:lpwstr/>
      </vt:variant>
      <vt:variant>
        <vt:i4>3342445</vt:i4>
      </vt:variant>
      <vt:variant>
        <vt:i4>138</vt:i4>
      </vt:variant>
      <vt:variant>
        <vt:i4>0</vt:i4>
      </vt:variant>
      <vt:variant>
        <vt:i4>5</vt:i4>
      </vt:variant>
      <vt:variant>
        <vt:lpwstr>consultantplus://offline/ref=C2C0672999AE6AC716B05804CED4592B78595D12A65B0F8AC2E38D61662C3448A240744274508CDA0E2F0E4962711AC9D0B9D33ACB76BC8F33FAE028rBm7F</vt:lpwstr>
      </vt:variant>
      <vt:variant>
        <vt:lpwstr/>
      </vt:variant>
      <vt:variant>
        <vt:i4>3342389</vt:i4>
      </vt:variant>
      <vt:variant>
        <vt:i4>135</vt:i4>
      </vt:variant>
      <vt:variant>
        <vt:i4>0</vt:i4>
      </vt:variant>
      <vt:variant>
        <vt:i4>5</vt:i4>
      </vt:variant>
      <vt:variant>
        <vt:lpwstr>consultantplus://offline/ref=C2C0672999AE6AC716B05804CED4592B78595D12A65B0F8AC2E38D61662C3448A240744274508CDA0E2F0E4C60711AC9D0B9D33ACB76BC8F33FAE028rBm7F</vt:lpwstr>
      </vt:variant>
      <vt:variant>
        <vt:lpwstr/>
      </vt:variant>
      <vt:variant>
        <vt:i4>2949169</vt:i4>
      </vt:variant>
      <vt:variant>
        <vt:i4>132</vt:i4>
      </vt:variant>
      <vt:variant>
        <vt:i4>0</vt:i4>
      </vt:variant>
      <vt:variant>
        <vt:i4>5</vt:i4>
      </vt:variant>
      <vt:variant>
        <vt:lpwstr>consultantplus://offline/ref=B049CC1B38654866705EC3F52F128623C3288072DC5EE514D33653D0B3BCA73B6610DBFCCFBDABA6C55095EBA427831078C8033013FB0B8503818CF7g2K6M</vt:lpwstr>
      </vt:variant>
      <vt:variant>
        <vt:lpwstr/>
      </vt:variant>
      <vt:variant>
        <vt:i4>6619241</vt:i4>
      </vt:variant>
      <vt:variant>
        <vt:i4>129</vt:i4>
      </vt:variant>
      <vt:variant>
        <vt:i4>0</vt:i4>
      </vt:variant>
      <vt:variant>
        <vt:i4>5</vt:i4>
      </vt:variant>
      <vt:variant>
        <vt:lpwstr>consultantplus://offline/ref=46021053022117F7344A81A49B11DC906711EF31493A8CFC81F1087E7091D902A89C5DE5CF814F3D026F85863034D7D6D511A9774A8B0E0665CF4574gAtFL</vt:lpwstr>
      </vt:variant>
      <vt:variant>
        <vt:lpwstr/>
      </vt:variant>
      <vt:variant>
        <vt:i4>6619233</vt:i4>
      </vt:variant>
      <vt:variant>
        <vt:i4>126</vt:i4>
      </vt:variant>
      <vt:variant>
        <vt:i4>0</vt:i4>
      </vt:variant>
      <vt:variant>
        <vt:i4>5</vt:i4>
      </vt:variant>
      <vt:variant>
        <vt:lpwstr>consultantplus://offline/ref=46021053022117F7344A81A49B11DC906711EF31493A8CFC81F1087E7091D902A89C5DE5CF814F3D026F85873934D7D6D511A9774A8B0E0665CF4574gAtFL</vt:lpwstr>
      </vt:variant>
      <vt:variant>
        <vt:lpwstr/>
      </vt:variant>
      <vt:variant>
        <vt:i4>3670070</vt:i4>
      </vt:variant>
      <vt:variant>
        <vt:i4>123</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3670070</vt:i4>
      </vt:variant>
      <vt:variant>
        <vt:i4>120</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8126512</vt:i4>
      </vt:variant>
      <vt:variant>
        <vt:i4>117</vt:i4>
      </vt:variant>
      <vt:variant>
        <vt:i4>0</vt:i4>
      </vt:variant>
      <vt:variant>
        <vt:i4>5</vt:i4>
      </vt:variant>
      <vt:variant>
        <vt:lpwstr>consultantplus://offline/ref=394ADB3A17A7AEE90A4E1F9F4BFB26A6F25A9D7BEEC1C95A3DBC63B0501FD8BC6418FB86B760AC2DDAF7FE8E81BF484A83AC15EDC4BDAB20AAB5DB9Eb6lDL</vt:lpwstr>
      </vt:variant>
      <vt:variant>
        <vt:lpwstr/>
      </vt:variant>
      <vt:variant>
        <vt:i4>2687026</vt:i4>
      </vt:variant>
      <vt:variant>
        <vt:i4>114</vt:i4>
      </vt:variant>
      <vt:variant>
        <vt:i4>0</vt:i4>
      </vt:variant>
      <vt:variant>
        <vt:i4>5</vt:i4>
      </vt:variant>
      <vt:variant>
        <vt:lpwstr>consultantplus://offline/ref=3948CA107B09418EFC5369FC7317D12EBFE57DF59C6665010E1BCC9F239EDE1A4081F267A332408044EEF2DD4F9E945A3DCEDB1F6CA302AC041E5196C7kDL</vt:lpwstr>
      </vt:variant>
      <vt:variant>
        <vt:lpwstr/>
      </vt:variant>
      <vt:variant>
        <vt:i4>5898252</vt:i4>
      </vt:variant>
      <vt:variant>
        <vt:i4>111</vt:i4>
      </vt:variant>
      <vt:variant>
        <vt:i4>0</vt:i4>
      </vt:variant>
      <vt:variant>
        <vt:i4>5</vt:i4>
      </vt:variant>
      <vt:variant>
        <vt:lpwstr>consultantplus://offline/ref=206430C2240BF8962205BED077A8E8294F3DDC5AF673BA2F51E4A123368D0AB181BB56E86B4B6540DA279FA8915AF80FD926C5F29A6B89D09C5DC717R3M</vt:lpwstr>
      </vt:variant>
      <vt:variant>
        <vt:lpwstr/>
      </vt:variant>
      <vt:variant>
        <vt:i4>2752560</vt:i4>
      </vt:variant>
      <vt:variant>
        <vt:i4>108</vt:i4>
      </vt:variant>
      <vt:variant>
        <vt:i4>0</vt:i4>
      </vt:variant>
      <vt:variant>
        <vt:i4>5</vt:i4>
      </vt:variant>
      <vt:variant>
        <vt:lpwstr>consultantplus://offline/ref=4DD553964FE5612BE83C1CCFCCBA1A4623E86BEA00FD62B5B9A83B5D49AD1E3248FD58B3CB98EA77D7C212D92C1CDA9908F4AE651F1749B30E400A14D4hFL</vt:lpwstr>
      </vt:variant>
      <vt:variant>
        <vt:lpwstr/>
      </vt:variant>
      <vt:variant>
        <vt:i4>6553706</vt:i4>
      </vt:variant>
      <vt:variant>
        <vt:i4>105</vt:i4>
      </vt:variant>
      <vt:variant>
        <vt:i4>0</vt:i4>
      </vt:variant>
      <vt:variant>
        <vt:i4>5</vt:i4>
      </vt:variant>
      <vt:variant>
        <vt:lpwstr>consultantplus://offline/ref=60570F0C36E4A1583DF5046F635D5D574994EE6A442D1C41B0600C18A2AB466DBECB9E158EF58105401BD744F0C31093E102573D9BE4AE17X77FL</vt:lpwstr>
      </vt:variant>
      <vt:variant>
        <vt:lpwstr/>
      </vt:variant>
      <vt:variant>
        <vt:i4>3407923</vt:i4>
      </vt:variant>
      <vt:variant>
        <vt:i4>102</vt:i4>
      </vt:variant>
      <vt:variant>
        <vt:i4>0</vt:i4>
      </vt:variant>
      <vt:variant>
        <vt:i4>5</vt:i4>
      </vt:variant>
      <vt:variant>
        <vt:lpwstr>consultantplus://offline/ref=CAFFF4F4A160D90196DEEBFF1CD1E0CBFEA78EFB28AD7F412888E3A67E52BFFE0FB7DB86D3BB974BX4l1K</vt:lpwstr>
      </vt:variant>
      <vt:variant>
        <vt:lpwstr/>
      </vt:variant>
      <vt:variant>
        <vt:i4>65629</vt:i4>
      </vt:variant>
      <vt:variant>
        <vt:i4>96</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90</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87</vt:i4>
      </vt:variant>
      <vt:variant>
        <vt:i4>0</vt:i4>
      </vt:variant>
      <vt:variant>
        <vt:i4>5</vt:i4>
      </vt:variant>
      <vt:variant>
        <vt:lpwstr>consultantplus://offline/ref=85D3459723B578E398C35DC6F06C02F34DAFA7CC4AF384B9F2D41D51AAD0822AAE2A8AC7BC41EDN7W5H</vt:lpwstr>
      </vt:variant>
      <vt:variant>
        <vt:lpwstr/>
      </vt:variant>
      <vt:variant>
        <vt:i4>7143550</vt:i4>
      </vt:variant>
      <vt:variant>
        <vt:i4>84</vt:i4>
      </vt:variant>
      <vt:variant>
        <vt:i4>0</vt:i4>
      </vt:variant>
      <vt:variant>
        <vt:i4>5</vt:i4>
      </vt:variant>
      <vt:variant>
        <vt:lpwstr>http://docs.cntd.ru/document/1200092705</vt:lpwstr>
      </vt:variant>
      <vt:variant>
        <vt:lpwstr/>
      </vt:variant>
      <vt:variant>
        <vt:i4>6422648</vt:i4>
      </vt:variant>
      <vt:variant>
        <vt:i4>81</vt:i4>
      </vt:variant>
      <vt:variant>
        <vt:i4>0</vt:i4>
      </vt:variant>
      <vt:variant>
        <vt:i4>5</vt:i4>
      </vt:variant>
      <vt:variant>
        <vt:lpwstr>http://docs.cntd.ru/document/1200084096</vt:lpwstr>
      </vt:variant>
      <vt:variant>
        <vt:lpwstr/>
      </vt:variant>
      <vt:variant>
        <vt:i4>7143550</vt:i4>
      </vt:variant>
      <vt:variant>
        <vt:i4>78</vt:i4>
      </vt:variant>
      <vt:variant>
        <vt:i4>0</vt:i4>
      </vt:variant>
      <vt:variant>
        <vt:i4>5</vt:i4>
      </vt:variant>
      <vt:variant>
        <vt:lpwstr>http://docs.cntd.ru/document/1200092709</vt:lpwstr>
      </vt:variant>
      <vt:variant>
        <vt:lpwstr/>
      </vt:variant>
      <vt:variant>
        <vt:i4>6488184</vt:i4>
      </vt:variant>
      <vt:variant>
        <vt:i4>75</vt:i4>
      </vt:variant>
      <vt:variant>
        <vt:i4>0</vt:i4>
      </vt:variant>
      <vt:variant>
        <vt:i4>5</vt:i4>
      </vt:variant>
      <vt:variant>
        <vt:lpwstr>http://docs.cntd.ru/document/1200084088</vt:lpwstr>
      </vt:variant>
      <vt:variant>
        <vt:lpwstr/>
      </vt:variant>
      <vt:variant>
        <vt:i4>6815871</vt:i4>
      </vt:variant>
      <vt:variant>
        <vt:i4>72</vt:i4>
      </vt:variant>
      <vt:variant>
        <vt:i4>0</vt:i4>
      </vt:variant>
      <vt:variant>
        <vt:i4>5</vt:i4>
      </vt:variant>
      <vt:variant>
        <vt:lpwstr>http://docs.cntd.ru/document/902065388</vt:lpwstr>
      </vt:variant>
      <vt:variant>
        <vt:lpwstr/>
      </vt:variant>
      <vt:variant>
        <vt:i4>6946943</vt:i4>
      </vt:variant>
      <vt:variant>
        <vt:i4>69</vt:i4>
      </vt:variant>
      <vt:variant>
        <vt:i4>0</vt:i4>
      </vt:variant>
      <vt:variant>
        <vt:i4>5</vt:i4>
      </vt:variant>
      <vt:variant>
        <vt:lpwstr>http://docs.cntd.ru/document/1200084712</vt:lpwstr>
      </vt:variant>
      <vt:variant>
        <vt:lpwstr/>
      </vt:variant>
      <vt:variant>
        <vt:i4>2949175</vt:i4>
      </vt:variant>
      <vt:variant>
        <vt:i4>66</vt:i4>
      </vt:variant>
      <vt:variant>
        <vt:i4>0</vt:i4>
      </vt:variant>
      <vt:variant>
        <vt:i4>5</vt:i4>
      </vt:variant>
      <vt:variant>
        <vt:lpwstr>consultantplus://offline/ref=43CDC540D812C1DB688F8967B3061628192FC40AAAC03070753890F2t0tBG</vt:lpwstr>
      </vt:variant>
      <vt:variant>
        <vt:lpwstr/>
      </vt:variant>
      <vt:variant>
        <vt:i4>65629</vt:i4>
      </vt:variant>
      <vt:variant>
        <vt:i4>54</vt:i4>
      </vt:variant>
      <vt:variant>
        <vt:i4>0</vt:i4>
      </vt:variant>
      <vt:variant>
        <vt:i4>5</vt:i4>
      </vt:variant>
      <vt:variant>
        <vt:lpwstr>consultantplus://offline/ref=85D3459723B578E398C35DC6F06C02F34DAFA7CC4AF384B9F2D41D51AAD0822AAE2A8AC7BC41EDN7W5H</vt:lpwstr>
      </vt:variant>
      <vt:variant>
        <vt:lpwstr/>
      </vt:variant>
      <vt:variant>
        <vt:i4>196678</vt:i4>
      </vt:variant>
      <vt:variant>
        <vt:i4>48</vt:i4>
      </vt:variant>
      <vt:variant>
        <vt:i4>0</vt:i4>
      </vt:variant>
      <vt:variant>
        <vt:i4>5</vt:i4>
      </vt:variant>
      <vt:variant>
        <vt:lpwstr/>
      </vt:variant>
      <vt:variant>
        <vt:lpwstr>P2612</vt:lpwstr>
      </vt:variant>
      <vt:variant>
        <vt:i4>196678</vt:i4>
      </vt:variant>
      <vt:variant>
        <vt:i4>45</vt:i4>
      </vt:variant>
      <vt:variant>
        <vt:i4>0</vt:i4>
      </vt:variant>
      <vt:variant>
        <vt:i4>5</vt:i4>
      </vt:variant>
      <vt:variant>
        <vt:lpwstr/>
      </vt:variant>
      <vt:variant>
        <vt:lpwstr>P2612</vt:lpwstr>
      </vt:variant>
      <vt:variant>
        <vt:i4>196678</vt:i4>
      </vt:variant>
      <vt:variant>
        <vt:i4>42</vt:i4>
      </vt:variant>
      <vt:variant>
        <vt:i4>0</vt:i4>
      </vt:variant>
      <vt:variant>
        <vt:i4>5</vt:i4>
      </vt:variant>
      <vt:variant>
        <vt:lpwstr/>
      </vt:variant>
      <vt:variant>
        <vt:lpwstr>P2612</vt:lpwstr>
      </vt:variant>
      <vt:variant>
        <vt:i4>196678</vt:i4>
      </vt:variant>
      <vt:variant>
        <vt:i4>39</vt:i4>
      </vt:variant>
      <vt:variant>
        <vt:i4>0</vt:i4>
      </vt:variant>
      <vt:variant>
        <vt:i4>5</vt:i4>
      </vt:variant>
      <vt:variant>
        <vt:lpwstr/>
      </vt:variant>
      <vt:variant>
        <vt:lpwstr>P2612</vt:lpwstr>
      </vt:variant>
      <vt:variant>
        <vt:i4>196678</vt:i4>
      </vt:variant>
      <vt:variant>
        <vt:i4>36</vt:i4>
      </vt:variant>
      <vt:variant>
        <vt:i4>0</vt:i4>
      </vt:variant>
      <vt:variant>
        <vt:i4>5</vt:i4>
      </vt:variant>
      <vt:variant>
        <vt:lpwstr/>
      </vt:variant>
      <vt:variant>
        <vt:lpwstr>P2612</vt:lpwstr>
      </vt:variant>
      <vt:variant>
        <vt:i4>196678</vt:i4>
      </vt:variant>
      <vt:variant>
        <vt:i4>33</vt:i4>
      </vt:variant>
      <vt:variant>
        <vt:i4>0</vt:i4>
      </vt:variant>
      <vt:variant>
        <vt:i4>5</vt:i4>
      </vt:variant>
      <vt:variant>
        <vt:lpwstr/>
      </vt:variant>
      <vt:variant>
        <vt:lpwstr>P2612</vt:lpwstr>
      </vt:variant>
      <vt:variant>
        <vt:i4>196678</vt:i4>
      </vt:variant>
      <vt:variant>
        <vt:i4>30</vt:i4>
      </vt:variant>
      <vt:variant>
        <vt:i4>0</vt:i4>
      </vt:variant>
      <vt:variant>
        <vt:i4>5</vt:i4>
      </vt:variant>
      <vt:variant>
        <vt:lpwstr/>
      </vt:variant>
      <vt:variant>
        <vt:lpwstr>P2612</vt:lpwstr>
      </vt:variant>
      <vt:variant>
        <vt:i4>196678</vt:i4>
      </vt:variant>
      <vt:variant>
        <vt:i4>27</vt:i4>
      </vt:variant>
      <vt:variant>
        <vt:i4>0</vt:i4>
      </vt:variant>
      <vt:variant>
        <vt:i4>5</vt:i4>
      </vt:variant>
      <vt:variant>
        <vt:lpwstr/>
      </vt:variant>
      <vt:variant>
        <vt:lpwstr>P2612</vt:lpwstr>
      </vt:variant>
      <vt:variant>
        <vt:i4>196678</vt:i4>
      </vt:variant>
      <vt:variant>
        <vt:i4>24</vt:i4>
      </vt:variant>
      <vt:variant>
        <vt:i4>0</vt:i4>
      </vt:variant>
      <vt:variant>
        <vt:i4>5</vt:i4>
      </vt:variant>
      <vt:variant>
        <vt:lpwstr/>
      </vt:variant>
      <vt:variant>
        <vt:lpwstr>P2612</vt:lpwstr>
      </vt:variant>
      <vt:variant>
        <vt:i4>196678</vt:i4>
      </vt:variant>
      <vt:variant>
        <vt:i4>21</vt:i4>
      </vt:variant>
      <vt:variant>
        <vt:i4>0</vt:i4>
      </vt:variant>
      <vt:variant>
        <vt:i4>5</vt:i4>
      </vt:variant>
      <vt:variant>
        <vt:lpwstr/>
      </vt:variant>
      <vt:variant>
        <vt:lpwstr>P2612</vt:lpwstr>
      </vt:variant>
      <vt:variant>
        <vt:i4>196678</vt:i4>
      </vt:variant>
      <vt:variant>
        <vt:i4>18</vt:i4>
      </vt:variant>
      <vt:variant>
        <vt:i4>0</vt:i4>
      </vt:variant>
      <vt:variant>
        <vt:i4>5</vt:i4>
      </vt:variant>
      <vt:variant>
        <vt:lpwstr/>
      </vt:variant>
      <vt:variant>
        <vt:lpwstr>P2612</vt:lpwstr>
      </vt:variant>
      <vt:variant>
        <vt:i4>196678</vt:i4>
      </vt:variant>
      <vt:variant>
        <vt:i4>15</vt:i4>
      </vt:variant>
      <vt:variant>
        <vt:i4>0</vt:i4>
      </vt:variant>
      <vt:variant>
        <vt:i4>5</vt:i4>
      </vt:variant>
      <vt:variant>
        <vt:lpwstr/>
      </vt:variant>
      <vt:variant>
        <vt:lpwstr>P2612</vt:lpwstr>
      </vt:variant>
      <vt:variant>
        <vt:i4>196678</vt:i4>
      </vt:variant>
      <vt:variant>
        <vt:i4>12</vt:i4>
      </vt:variant>
      <vt:variant>
        <vt:i4>0</vt:i4>
      </vt:variant>
      <vt:variant>
        <vt:i4>5</vt:i4>
      </vt:variant>
      <vt:variant>
        <vt:lpwstr/>
      </vt:variant>
      <vt:variant>
        <vt:lpwstr>P2612</vt:lpwstr>
      </vt:variant>
      <vt:variant>
        <vt:i4>196678</vt:i4>
      </vt:variant>
      <vt:variant>
        <vt:i4>9</vt:i4>
      </vt:variant>
      <vt:variant>
        <vt:i4>0</vt:i4>
      </vt:variant>
      <vt:variant>
        <vt:i4>5</vt:i4>
      </vt:variant>
      <vt:variant>
        <vt:lpwstr/>
      </vt:variant>
      <vt:variant>
        <vt:lpwstr>P2612</vt:lpwstr>
      </vt:variant>
      <vt:variant>
        <vt:i4>196678</vt:i4>
      </vt:variant>
      <vt:variant>
        <vt:i4>6</vt:i4>
      </vt:variant>
      <vt:variant>
        <vt:i4>0</vt:i4>
      </vt:variant>
      <vt:variant>
        <vt:i4>5</vt:i4>
      </vt:variant>
      <vt:variant>
        <vt:lpwstr/>
      </vt:variant>
      <vt:variant>
        <vt:lpwstr>P2612</vt:lpwstr>
      </vt:variant>
      <vt:variant>
        <vt:i4>3211316</vt:i4>
      </vt:variant>
      <vt:variant>
        <vt:i4>3</vt:i4>
      </vt:variant>
      <vt:variant>
        <vt:i4>0</vt:i4>
      </vt:variant>
      <vt:variant>
        <vt:i4>5</vt:i4>
      </vt:variant>
      <vt:variant>
        <vt:lpwstr>consultantplus://offline/ref=1CF48AF3F602836EF22537329EDDD6E149D67D5322F2E687B85A5FBCTEkFH</vt:lpwstr>
      </vt:variant>
      <vt:variant>
        <vt:lpwstr/>
      </vt:variant>
      <vt:variant>
        <vt:i4>262146</vt:i4>
      </vt:variant>
      <vt:variant>
        <vt:i4>0</vt:i4>
      </vt:variant>
      <vt:variant>
        <vt:i4>0</vt:i4>
      </vt:variant>
      <vt:variant>
        <vt:i4>5</vt:i4>
      </vt:variant>
      <vt:variant>
        <vt:lpwstr>kodeks://link/d?nd=901876063&amp;point=mark=000000000000000000000000000000000000000000000000007D20K3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3</cp:revision>
  <cp:lastPrinted>2019-10-28T12:48:00Z</cp:lastPrinted>
  <dcterms:created xsi:type="dcterms:W3CDTF">2020-05-12T08:39:00Z</dcterms:created>
  <dcterms:modified xsi:type="dcterms:W3CDTF">2020-05-12T08:39:00Z</dcterms:modified>
</cp:coreProperties>
</file>