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4163EA"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1A35FC" w:rsidRDefault="0064754A" w:rsidP="008A5889">
                                  <w:pPr>
                                    <w:tabs>
                                      <w:tab w:val="left" w:pos="0"/>
                                    </w:tabs>
                                    <w:spacing w:line="480" w:lineRule="auto"/>
                                    <w:ind w:right="-171"/>
                                    <w:jc w:val="center"/>
                                    <w:rPr>
                                      <w:b/>
                                      <w:sz w:val="28"/>
                                      <w:szCs w:val="28"/>
                                    </w:rPr>
                                  </w:pPr>
                                  <w:r>
                                    <w:rPr>
                                      <w:b/>
                                      <w:sz w:val="28"/>
                                      <w:szCs w:val="28"/>
                                    </w:rPr>
                                    <w:t>12 мая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Pr>
                                      <w:b/>
                                      <w:sz w:val="28"/>
                                      <w:szCs w:val="28"/>
                                    </w:rPr>
                                    <w:t xml:space="preserve"> </w:t>
                                  </w:r>
                                  <w:r w:rsidR="0064754A">
                                    <w:rPr>
                                      <w:b/>
                                      <w:sz w:val="28"/>
                                      <w:szCs w:val="28"/>
                                    </w:rPr>
                                    <w:t>9 (205)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1A35FC" w:rsidRDefault="0064754A" w:rsidP="008A5889">
                            <w:pPr>
                              <w:tabs>
                                <w:tab w:val="left" w:pos="0"/>
                              </w:tabs>
                              <w:spacing w:line="480" w:lineRule="auto"/>
                              <w:ind w:right="-171"/>
                              <w:jc w:val="center"/>
                              <w:rPr>
                                <w:b/>
                                <w:sz w:val="28"/>
                                <w:szCs w:val="28"/>
                              </w:rPr>
                            </w:pPr>
                            <w:r>
                              <w:rPr>
                                <w:b/>
                                <w:sz w:val="28"/>
                                <w:szCs w:val="28"/>
                              </w:rPr>
                              <w:t>12 мая</w:t>
                            </w:r>
                          </w:p>
                          <w:p w:rsidR="001A35FC" w:rsidRPr="005463F5" w:rsidRDefault="001A35F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1A35FC" w:rsidRPr="00F96B1A" w:rsidRDefault="001A35FC" w:rsidP="008A5889">
                            <w:pPr>
                              <w:spacing w:line="480" w:lineRule="auto"/>
                              <w:jc w:val="center"/>
                              <w:rPr>
                                <w:b/>
                                <w:sz w:val="28"/>
                                <w:szCs w:val="28"/>
                              </w:rPr>
                            </w:pPr>
                            <w:r w:rsidRPr="00F96B1A">
                              <w:rPr>
                                <w:b/>
                                <w:sz w:val="28"/>
                                <w:szCs w:val="28"/>
                              </w:rPr>
                              <w:t>№</w:t>
                            </w:r>
                            <w:r>
                              <w:rPr>
                                <w:b/>
                                <w:sz w:val="28"/>
                                <w:szCs w:val="28"/>
                              </w:rPr>
                              <w:t xml:space="preserve"> </w:t>
                            </w:r>
                            <w:r w:rsidR="0064754A">
                              <w:rPr>
                                <w:b/>
                                <w:sz w:val="28"/>
                                <w:szCs w:val="28"/>
                              </w:rPr>
                              <w:t>9 (205)</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163EA"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35FC" w:rsidRDefault="001A35F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1A35FC" w:rsidRDefault="001A35F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64754A" w:rsidRPr="00325E27" w:rsidRDefault="0064754A" w:rsidP="0064754A">
      <w:pPr>
        <w:pStyle w:val="ConsPlusNormal2"/>
        <w:jc w:val="center"/>
        <w:rPr>
          <w:rFonts w:ascii="Times New Roman" w:hAnsi="Times New Roman"/>
          <w:b/>
          <w:sz w:val="18"/>
          <w:szCs w:val="18"/>
        </w:rPr>
      </w:pPr>
      <w:r w:rsidRPr="0064754A">
        <w:rPr>
          <w:rFonts w:ascii="Times New Roman" w:hAnsi="Times New Roman"/>
          <w:b/>
          <w:sz w:val="18"/>
          <w:szCs w:val="18"/>
        </w:rPr>
        <w:t>Постановление администрации Мошковского сельсовета Бековского района Пензенской области от 12.05.2020 № 34 «</w:t>
      </w:r>
      <w:r w:rsidRPr="00325E27">
        <w:rPr>
          <w:rFonts w:ascii="Times New Roman" w:hAnsi="Times New Roman"/>
          <w:b/>
          <w:sz w:val="18"/>
          <w:szCs w:val="18"/>
        </w:rPr>
        <w:t>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r>
        <w:rPr>
          <w:rFonts w:ascii="Times New Roman" w:hAnsi="Times New Roman"/>
          <w:b/>
          <w:sz w:val="18"/>
          <w:szCs w:val="18"/>
        </w:rPr>
        <w:t>»</w:t>
      </w:r>
    </w:p>
    <w:p w:rsidR="0064754A" w:rsidRPr="00325E27" w:rsidRDefault="0064754A" w:rsidP="0064754A">
      <w:pPr>
        <w:jc w:val="both"/>
        <w:rPr>
          <w:sz w:val="18"/>
          <w:szCs w:val="18"/>
        </w:rPr>
      </w:pPr>
      <w:r w:rsidRPr="00325E27">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64754A" w:rsidRPr="00325E27" w:rsidRDefault="0064754A" w:rsidP="0064754A">
      <w:pPr>
        <w:shd w:val="clear" w:color="auto" w:fill="FFFFFF"/>
        <w:jc w:val="center"/>
        <w:rPr>
          <w:sz w:val="18"/>
          <w:szCs w:val="18"/>
        </w:rPr>
      </w:pPr>
      <w:r w:rsidRPr="00325E27">
        <w:rPr>
          <w:sz w:val="18"/>
          <w:szCs w:val="18"/>
        </w:rPr>
        <w:t xml:space="preserve">администрация Мошковского сельсовета </w:t>
      </w:r>
      <w:r w:rsidRPr="00325E27">
        <w:rPr>
          <w:b/>
          <w:sz w:val="18"/>
          <w:szCs w:val="18"/>
        </w:rPr>
        <w:t>постановляет:</w:t>
      </w:r>
    </w:p>
    <w:p w:rsidR="0064754A" w:rsidRPr="00325E27" w:rsidRDefault="0064754A" w:rsidP="0064754A">
      <w:pPr>
        <w:autoSpaceDE w:val="0"/>
        <w:autoSpaceDN w:val="0"/>
        <w:adjustRightInd w:val="0"/>
        <w:jc w:val="both"/>
        <w:rPr>
          <w:sz w:val="18"/>
          <w:szCs w:val="18"/>
        </w:rPr>
      </w:pPr>
      <w:r w:rsidRPr="00325E27">
        <w:rPr>
          <w:sz w:val="18"/>
          <w:szCs w:val="18"/>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64754A" w:rsidRPr="00325E27" w:rsidRDefault="0064754A" w:rsidP="0064754A">
      <w:pPr>
        <w:autoSpaceDE w:val="0"/>
        <w:autoSpaceDN w:val="0"/>
        <w:adjustRightInd w:val="0"/>
        <w:jc w:val="both"/>
        <w:rPr>
          <w:sz w:val="18"/>
          <w:szCs w:val="18"/>
        </w:rPr>
      </w:pPr>
      <w:r w:rsidRPr="00325E27">
        <w:rPr>
          <w:sz w:val="18"/>
          <w:szCs w:val="18"/>
        </w:rPr>
        <w:t>2. Опубликовать настоящее постановление в информационном бюллетене «Ведомости Мошковского сельсовета».</w:t>
      </w:r>
    </w:p>
    <w:p w:rsidR="0064754A" w:rsidRPr="00325E27" w:rsidRDefault="0064754A" w:rsidP="0064754A">
      <w:pPr>
        <w:shd w:val="clear" w:color="auto" w:fill="FFFFFF"/>
        <w:jc w:val="both"/>
        <w:rPr>
          <w:color w:val="000000"/>
          <w:spacing w:val="-7"/>
          <w:sz w:val="18"/>
          <w:szCs w:val="18"/>
        </w:rPr>
      </w:pPr>
      <w:r w:rsidRPr="00325E27">
        <w:rPr>
          <w:color w:val="000000"/>
          <w:spacing w:val="-7"/>
          <w:sz w:val="18"/>
          <w:szCs w:val="18"/>
        </w:rPr>
        <w:t xml:space="preserve">3. Контроль за исполнением настоящего постановления возложить на главу администрации </w:t>
      </w:r>
      <w:r w:rsidRPr="00325E27">
        <w:rPr>
          <w:sz w:val="18"/>
          <w:szCs w:val="18"/>
        </w:rPr>
        <w:t>Мошковского</w:t>
      </w:r>
      <w:r w:rsidRPr="00325E27">
        <w:rPr>
          <w:color w:val="000000"/>
          <w:spacing w:val="-7"/>
          <w:sz w:val="18"/>
          <w:szCs w:val="18"/>
        </w:rPr>
        <w:t xml:space="preserve"> сельсовета Гнивковского И.Б.</w:t>
      </w:r>
    </w:p>
    <w:p w:rsidR="0064754A" w:rsidRPr="00325E27" w:rsidRDefault="0064754A" w:rsidP="0064754A">
      <w:pPr>
        <w:shd w:val="clear" w:color="auto" w:fill="FFFFFF"/>
        <w:rPr>
          <w:sz w:val="18"/>
          <w:szCs w:val="18"/>
        </w:rPr>
      </w:pPr>
      <w:r w:rsidRPr="00325E27">
        <w:rPr>
          <w:color w:val="000000"/>
          <w:spacing w:val="-7"/>
          <w:sz w:val="18"/>
          <w:szCs w:val="18"/>
        </w:rPr>
        <w:t xml:space="preserve">Глава администрации </w:t>
      </w:r>
    </w:p>
    <w:p w:rsidR="00314262" w:rsidRDefault="0064754A" w:rsidP="0064754A">
      <w:pPr>
        <w:pStyle w:val="1b"/>
        <w:shd w:val="clear" w:color="auto" w:fill="auto"/>
        <w:spacing w:before="0" w:after="0" w:line="240" w:lineRule="auto"/>
        <w:rPr>
          <w:sz w:val="18"/>
          <w:szCs w:val="18"/>
        </w:rPr>
      </w:pPr>
      <w:r w:rsidRPr="00325E27">
        <w:rPr>
          <w:sz w:val="18"/>
          <w:szCs w:val="18"/>
        </w:rPr>
        <w:t>Мошковского сельсовета                                                           И.Б. Гнивковский</w:t>
      </w:r>
    </w:p>
    <w:p w:rsidR="0064754A" w:rsidRDefault="0064754A" w:rsidP="0064754A">
      <w:pPr>
        <w:pStyle w:val="1b"/>
        <w:shd w:val="clear" w:color="auto" w:fill="auto"/>
        <w:spacing w:before="0" w:after="0" w:line="240" w:lineRule="auto"/>
        <w:rPr>
          <w:sz w:val="18"/>
          <w:szCs w:val="18"/>
        </w:rPr>
      </w:pPr>
    </w:p>
    <w:p w:rsidR="0064754A" w:rsidRPr="00325E27" w:rsidRDefault="0064754A" w:rsidP="006F3505">
      <w:pPr>
        <w:rPr>
          <w:sz w:val="18"/>
          <w:szCs w:val="18"/>
        </w:rPr>
      </w:pPr>
      <w:r w:rsidRPr="00325E27">
        <w:rPr>
          <w:sz w:val="18"/>
          <w:szCs w:val="18"/>
        </w:rPr>
        <w:t>Приложение</w:t>
      </w:r>
      <w:r>
        <w:rPr>
          <w:sz w:val="18"/>
          <w:szCs w:val="18"/>
        </w:rPr>
        <w:t xml:space="preserve"> </w:t>
      </w:r>
      <w:r w:rsidRPr="00325E27">
        <w:rPr>
          <w:sz w:val="18"/>
          <w:szCs w:val="18"/>
        </w:rPr>
        <w:t>к постановлению администрации</w:t>
      </w:r>
      <w:r>
        <w:rPr>
          <w:sz w:val="18"/>
          <w:szCs w:val="18"/>
        </w:rPr>
        <w:t xml:space="preserve"> </w:t>
      </w:r>
      <w:r w:rsidRPr="00325E27">
        <w:rPr>
          <w:sz w:val="18"/>
          <w:szCs w:val="18"/>
        </w:rPr>
        <w:t>Мошковского сельсовета</w:t>
      </w:r>
      <w:r>
        <w:rPr>
          <w:sz w:val="18"/>
          <w:szCs w:val="18"/>
        </w:rPr>
        <w:t xml:space="preserve"> </w:t>
      </w:r>
      <w:r w:rsidRPr="00325E27">
        <w:rPr>
          <w:sz w:val="18"/>
          <w:szCs w:val="18"/>
        </w:rPr>
        <w:t>от 12.05.2020 № 34</w:t>
      </w:r>
    </w:p>
    <w:p w:rsidR="0064754A" w:rsidRPr="0064754A" w:rsidRDefault="0064754A" w:rsidP="0064754A">
      <w:pPr>
        <w:pStyle w:val="ConsPlusTitle"/>
        <w:widowControl/>
        <w:jc w:val="center"/>
        <w:rPr>
          <w:rFonts w:ascii="Times New Roman" w:hAnsi="Times New Roman" w:cs="Times New Roman"/>
          <w:sz w:val="18"/>
          <w:szCs w:val="18"/>
        </w:rPr>
      </w:pPr>
      <w:r w:rsidRPr="0064754A">
        <w:rPr>
          <w:rFonts w:ascii="Times New Roman" w:hAnsi="Times New Roman" w:cs="Times New Roman"/>
          <w:sz w:val="18"/>
          <w:szCs w:val="18"/>
        </w:rPr>
        <w:t>Реестр муниципальных услуг Мошковского сельсовета Бековского района Пензенской</w:t>
      </w:r>
      <w:r w:rsidRPr="00325E27">
        <w:rPr>
          <w:sz w:val="18"/>
          <w:szCs w:val="18"/>
        </w:rPr>
        <w:t xml:space="preserve"> </w:t>
      </w:r>
      <w:r w:rsidRPr="0064754A">
        <w:rPr>
          <w:rFonts w:ascii="Times New Roman" w:hAnsi="Times New Roman" w:cs="Times New Roman"/>
          <w:sz w:val="18"/>
          <w:szCs w:val="18"/>
        </w:rPr>
        <w:t>области</w:t>
      </w:r>
    </w:p>
    <w:p w:rsidR="0064754A" w:rsidRPr="00325E27" w:rsidRDefault="0064754A" w:rsidP="0064754A">
      <w:pPr>
        <w:autoSpaceDE w:val="0"/>
        <w:autoSpaceDN w:val="0"/>
        <w:adjustRightInd w:val="0"/>
        <w:jc w:val="center"/>
        <w:rPr>
          <w:sz w:val="18"/>
          <w:szCs w:val="18"/>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
        <w:gridCol w:w="2517"/>
        <w:gridCol w:w="2126"/>
        <w:gridCol w:w="2332"/>
        <w:gridCol w:w="2913"/>
      </w:tblGrid>
      <w:tr w:rsidR="0064754A" w:rsidRPr="00325E27" w:rsidTr="00D62F3A">
        <w:trPr>
          <w:jc w:val="center"/>
        </w:trPr>
        <w:tc>
          <w:tcPr>
            <w:tcW w:w="10363" w:type="dxa"/>
            <w:gridSpan w:val="5"/>
          </w:tcPr>
          <w:p w:rsidR="0064754A" w:rsidRPr="00325E27" w:rsidRDefault="0064754A" w:rsidP="00D62F3A">
            <w:pPr>
              <w:jc w:val="center"/>
              <w:rPr>
                <w:sz w:val="18"/>
                <w:szCs w:val="18"/>
              </w:rPr>
            </w:pPr>
            <w:r w:rsidRPr="00325E27">
              <w:rPr>
                <w:b/>
                <w:sz w:val="18"/>
                <w:szCs w:val="18"/>
              </w:rPr>
              <w:t>Перечень муниципальных услуг, предоставляемых органами местного самоуправления Мошковского сельсовета Бековского района Пензенской области</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b/>
                <w:sz w:val="18"/>
                <w:szCs w:val="18"/>
              </w:rPr>
            </w:pPr>
            <w:r w:rsidRPr="00325E27">
              <w:rPr>
                <w:rFonts w:ascii="Times New Roman" w:hAnsi="Times New Roman" w:cs="Times New Roman"/>
                <w:b/>
                <w:sz w:val="18"/>
                <w:szCs w:val="18"/>
              </w:rPr>
              <w:t>№ п/п</w:t>
            </w:r>
          </w:p>
        </w:tc>
        <w:tc>
          <w:tcPr>
            <w:tcW w:w="2517" w:type="dxa"/>
          </w:tcPr>
          <w:p w:rsidR="0064754A" w:rsidRPr="00325E27" w:rsidRDefault="0064754A" w:rsidP="00D62F3A">
            <w:pPr>
              <w:pStyle w:val="ConsPlusCell"/>
              <w:widowControl/>
              <w:suppressAutoHyphens/>
              <w:jc w:val="center"/>
              <w:rPr>
                <w:rFonts w:ascii="Times New Roman" w:hAnsi="Times New Roman" w:cs="Times New Roman"/>
                <w:b/>
                <w:sz w:val="18"/>
                <w:szCs w:val="18"/>
              </w:rPr>
            </w:pPr>
            <w:r w:rsidRPr="00325E27">
              <w:rPr>
                <w:rFonts w:ascii="Times New Roman" w:hAnsi="Times New Roman" w:cs="Times New Roman"/>
                <w:b/>
                <w:sz w:val="18"/>
                <w:szCs w:val="18"/>
              </w:rPr>
              <w:t>Наименование муниципальной услуги</w:t>
            </w:r>
          </w:p>
        </w:tc>
        <w:tc>
          <w:tcPr>
            <w:tcW w:w="2126" w:type="dxa"/>
          </w:tcPr>
          <w:p w:rsidR="0064754A" w:rsidRPr="00325E27" w:rsidRDefault="0064754A" w:rsidP="00D62F3A">
            <w:pPr>
              <w:pStyle w:val="ConsPlusCell"/>
              <w:widowControl/>
              <w:suppressAutoHyphens/>
              <w:jc w:val="center"/>
              <w:rPr>
                <w:rFonts w:ascii="Times New Roman" w:hAnsi="Times New Roman" w:cs="Times New Roman"/>
                <w:b/>
                <w:sz w:val="18"/>
                <w:szCs w:val="18"/>
              </w:rPr>
            </w:pPr>
            <w:r w:rsidRPr="00325E27">
              <w:rPr>
                <w:rFonts w:ascii="Times New Roman" w:hAnsi="Times New Roman" w:cs="Times New Roman"/>
                <w:b/>
                <w:sz w:val="18"/>
                <w:szCs w:val="18"/>
              </w:rPr>
              <w:t>Орган местного самоуправления Мошковского сельсовета Бековского района Пензенской области, предоставляющий муниципальную услугу</w:t>
            </w:r>
          </w:p>
        </w:tc>
        <w:tc>
          <w:tcPr>
            <w:tcW w:w="2332" w:type="dxa"/>
          </w:tcPr>
          <w:p w:rsidR="0064754A" w:rsidRPr="00325E27" w:rsidRDefault="0064754A" w:rsidP="00D62F3A">
            <w:pPr>
              <w:pStyle w:val="ConsPlusCell"/>
              <w:widowControl/>
              <w:suppressAutoHyphens/>
              <w:jc w:val="center"/>
              <w:rPr>
                <w:rFonts w:ascii="Times New Roman" w:hAnsi="Times New Roman" w:cs="Times New Roman"/>
                <w:b/>
                <w:sz w:val="18"/>
                <w:szCs w:val="18"/>
              </w:rPr>
            </w:pPr>
            <w:r w:rsidRPr="00325E27">
              <w:rPr>
                <w:rFonts w:ascii="Times New Roman" w:hAnsi="Times New Roman" w:cs="Times New Roman"/>
                <w:b/>
                <w:sz w:val="18"/>
                <w:szCs w:val="18"/>
              </w:rPr>
              <w:t>Наименование услуги, которая является необходимой и обязательной для предоставления муниципальной услуги</w:t>
            </w:r>
          </w:p>
        </w:tc>
        <w:tc>
          <w:tcPr>
            <w:tcW w:w="2913" w:type="dxa"/>
          </w:tcPr>
          <w:p w:rsidR="0064754A" w:rsidRPr="00325E27" w:rsidRDefault="0064754A" w:rsidP="00D62F3A">
            <w:pPr>
              <w:pStyle w:val="ConsPlusCell"/>
              <w:widowControl/>
              <w:suppressAutoHyphens/>
              <w:jc w:val="center"/>
              <w:rPr>
                <w:rFonts w:ascii="Times New Roman" w:hAnsi="Times New Roman" w:cs="Times New Roman"/>
                <w:b/>
                <w:sz w:val="18"/>
                <w:szCs w:val="18"/>
              </w:rPr>
            </w:pPr>
            <w:r w:rsidRPr="00325E27">
              <w:rPr>
                <w:rFonts w:ascii="Times New Roman" w:hAnsi="Times New Roman" w:cs="Times New Roman"/>
                <w:b/>
                <w:sz w:val="18"/>
                <w:szCs w:val="18"/>
              </w:rPr>
              <w:t>Результат предоставления муниципальной услуги</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w:t>
            </w:r>
          </w:p>
        </w:tc>
        <w:tc>
          <w:tcPr>
            <w:tcW w:w="2517"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2</w:t>
            </w:r>
          </w:p>
        </w:tc>
        <w:tc>
          <w:tcPr>
            <w:tcW w:w="2126"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3</w:t>
            </w:r>
          </w:p>
        </w:tc>
        <w:tc>
          <w:tcPr>
            <w:tcW w:w="2332"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4</w:t>
            </w:r>
          </w:p>
        </w:tc>
        <w:tc>
          <w:tcPr>
            <w:tcW w:w="2913"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5</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w:t>
            </w:r>
          </w:p>
        </w:tc>
        <w:tc>
          <w:tcPr>
            <w:tcW w:w="2517" w:type="dxa"/>
          </w:tcPr>
          <w:p w:rsidR="0064754A" w:rsidRPr="00325E27" w:rsidRDefault="0064754A" w:rsidP="00D62F3A">
            <w:pPr>
              <w:rPr>
                <w:sz w:val="18"/>
                <w:szCs w:val="18"/>
              </w:rPr>
            </w:pPr>
            <w:r w:rsidRPr="00325E27">
              <w:rPr>
                <w:sz w:val="18"/>
                <w:szCs w:val="18"/>
              </w:rPr>
              <w:t>Перевод жилого помещения в нежилое или нежилого помещения в жилое</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rPr>
                <w:sz w:val="18"/>
                <w:szCs w:val="18"/>
              </w:rPr>
            </w:pPr>
            <w:r w:rsidRPr="00325E27">
              <w:rPr>
                <w:sz w:val="18"/>
                <w:szCs w:val="18"/>
              </w:rPr>
              <w:t>1. Подготовка плана переводимого помещения с его техническим описанием</w:t>
            </w:r>
          </w:p>
          <w:p w:rsidR="0064754A" w:rsidRPr="00325E27" w:rsidRDefault="0064754A" w:rsidP="00D62F3A">
            <w:pPr>
              <w:rPr>
                <w:sz w:val="18"/>
                <w:szCs w:val="18"/>
              </w:rPr>
            </w:pPr>
            <w:r w:rsidRPr="00325E27">
              <w:rPr>
                <w:sz w:val="18"/>
                <w:szCs w:val="18"/>
              </w:rPr>
              <w:t>2. Изготовление поэтажного плана дома, в котором находится переводимое помещение</w:t>
            </w:r>
          </w:p>
          <w:p w:rsidR="0064754A" w:rsidRPr="00325E27" w:rsidRDefault="0064754A" w:rsidP="00D62F3A">
            <w:pPr>
              <w:rPr>
                <w:sz w:val="18"/>
                <w:szCs w:val="18"/>
              </w:rPr>
            </w:pPr>
            <w:r w:rsidRPr="00325E27">
              <w:rPr>
                <w:sz w:val="18"/>
                <w:szCs w:val="18"/>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2913" w:type="dxa"/>
          </w:tcPr>
          <w:p w:rsidR="0064754A" w:rsidRPr="00325E27" w:rsidRDefault="0064754A" w:rsidP="00D62F3A">
            <w:pPr>
              <w:rPr>
                <w:sz w:val="18"/>
                <w:szCs w:val="18"/>
              </w:rPr>
            </w:pPr>
            <w:r w:rsidRPr="00325E27">
              <w:rPr>
                <w:sz w:val="18"/>
                <w:szCs w:val="18"/>
              </w:rPr>
              <w:t xml:space="preserve">1. Принятие решения о переводе жилого помещения в нежилое или нежилого помещения в жилое. </w:t>
            </w:r>
          </w:p>
          <w:p w:rsidR="0064754A" w:rsidRPr="00325E27" w:rsidRDefault="0064754A" w:rsidP="00D62F3A">
            <w:pPr>
              <w:rPr>
                <w:sz w:val="18"/>
                <w:szCs w:val="18"/>
              </w:rPr>
            </w:pPr>
            <w:r w:rsidRPr="00325E27">
              <w:rPr>
                <w:sz w:val="18"/>
                <w:szCs w:val="18"/>
              </w:rPr>
              <w:t xml:space="preserve">2. Мотивированный отказ в переводе жилого помещения в нежилое или нежилого помещения в жилое </w:t>
            </w:r>
          </w:p>
          <w:p w:rsidR="0064754A" w:rsidRPr="00325E27" w:rsidRDefault="0064754A" w:rsidP="00D62F3A">
            <w:pPr>
              <w:rPr>
                <w:sz w:val="18"/>
                <w:szCs w:val="18"/>
              </w:rPr>
            </w:pP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lastRenderedPageBreak/>
              <w:t>2</w:t>
            </w:r>
          </w:p>
        </w:tc>
        <w:tc>
          <w:tcPr>
            <w:tcW w:w="2517" w:type="dxa"/>
          </w:tcPr>
          <w:p w:rsidR="0064754A" w:rsidRPr="00325E27" w:rsidRDefault="0064754A" w:rsidP="00D62F3A">
            <w:pPr>
              <w:rPr>
                <w:sz w:val="18"/>
                <w:szCs w:val="18"/>
              </w:rPr>
            </w:pPr>
            <w:r w:rsidRPr="00325E27">
              <w:rPr>
                <w:sz w:val="18"/>
                <w:szCs w:val="18"/>
              </w:rPr>
              <w:t>Присвоение и аннулирование адресов</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rPr>
                <w:sz w:val="18"/>
                <w:szCs w:val="18"/>
              </w:rPr>
            </w:pPr>
            <w:r w:rsidRPr="00325E27">
              <w:rPr>
                <w:sz w:val="18"/>
                <w:szCs w:val="18"/>
              </w:rPr>
              <w:t>нет</w:t>
            </w:r>
          </w:p>
        </w:tc>
        <w:tc>
          <w:tcPr>
            <w:tcW w:w="2913" w:type="dxa"/>
          </w:tcPr>
          <w:p w:rsidR="0064754A" w:rsidRPr="00325E27" w:rsidRDefault="0064754A" w:rsidP="00D62F3A">
            <w:pPr>
              <w:rPr>
                <w:sz w:val="18"/>
                <w:szCs w:val="18"/>
              </w:rPr>
            </w:pPr>
            <w:r w:rsidRPr="00325E27">
              <w:rPr>
                <w:sz w:val="18"/>
                <w:szCs w:val="18"/>
              </w:rPr>
              <w:t>1. Принятие решений о присвоении объекту адресации адреса или аннулировании его адреса.</w:t>
            </w:r>
          </w:p>
          <w:p w:rsidR="0064754A" w:rsidRPr="00325E27" w:rsidRDefault="0064754A" w:rsidP="00D62F3A">
            <w:pPr>
              <w:rPr>
                <w:sz w:val="18"/>
                <w:szCs w:val="18"/>
              </w:rPr>
            </w:pPr>
            <w:r w:rsidRPr="00325E27">
              <w:rPr>
                <w:sz w:val="18"/>
                <w:szCs w:val="18"/>
              </w:rPr>
              <w:t>2. Принятие решения об отказе в присвоении объекту адресации адреса или аннулировании его адреса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3</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Предоставление земельных участков без проведения торгов в собственность, аренду, безвозмездное пользование</w:t>
            </w:r>
          </w:p>
        </w:tc>
        <w:tc>
          <w:tcPr>
            <w:tcW w:w="2126"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 xml:space="preserve">Администрация </w:t>
            </w:r>
            <w:r w:rsidRPr="00325E27">
              <w:rPr>
                <w:rFonts w:ascii="Times New Roman" w:hAnsi="Times New Roman" w:cs="Times New Roman"/>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1. Принятие решения о предоставлении земельного участка в собственность, аренду, безвозмездное пользование.</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Мотивированный отказ в предоставлении земельного участка в собственность, аренду, безвозмездное пользование</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highlight w:val="yellow"/>
              </w:rPr>
            </w:pPr>
            <w:r w:rsidRPr="00325E27">
              <w:rPr>
                <w:rFonts w:ascii="Times New Roman" w:hAnsi="Times New Roman" w:cs="Times New Roman"/>
                <w:sz w:val="18"/>
                <w:szCs w:val="18"/>
              </w:rPr>
              <w:t>4</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c>
          <w:tcPr>
            <w:tcW w:w="2126"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 xml:space="preserve">Администрация </w:t>
            </w:r>
            <w:r w:rsidRPr="00325E27">
              <w:rPr>
                <w:rFonts w:ascii="Times New Roman" w:hAnsi="Times New Roman" w:cs="Times New Roman"/>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Постановка на учет в качестве нуждающихся в жилых помещениях</w:t>
            </w:r>
          </w:p>
        </w:tc>
        <w:tc>
          <w:tcPr>
            <w:tcW w:w="2913"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Мотивированный отказ в предоставлении земельного участка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5</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участков, находящихся в частной собственности</w:t>
            </w:r>
          </w:p>
        </w:tc>
        <w:tc>
          <w:tcPr>
            <w:tcW w:w="2126"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 xml:space="preserve">Администрация </w:t>
            </w:r>
            <w:r w:rsidRPr="00325E27">
              <w:rPr>
                <w:rFonts w:ascii="Times New Roman" w:hAnsi="Times New Roman" w:cs="Times New Roman"/>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913" w:type="dxa"/>
          </w:tcPr>
          <w:p w:rsidR="0064754A" w:rsidRPr="00325E27" w:rsidRDefault="0064754A" w:rsidP="00D62F3A">
            <w:pPr>
              <w:rPr>
                <w:sz w:val="18"/>
                <w:szCs w:val="18"/>
              </w:rPr>
            </w:pPr>
            <w:r w:rsidRPr="00325E27">
              <w:rPr>
                <w:sz w:val="18"/>
                <w:szCs w:val="18"/>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Мотивированный отказ в предоставлении земельного участка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6</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Предварительное согласование предоставления земельного участка</w:t>
            </w:r>
          </w:p>
        </w:tc>
        <w:tc>
          <w:tcPr>
            <w:tcW w:w="2126"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 xml:space="preserve">Администрация </w:t>
            </w:r>
            <w:r w:rsidRPr="00325E27">
              <w:rPr>
                <w:rFonts w:ascii="Times New Roman" w:hAnsi="Times New Roman" w:cs="Times New Roman"/>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2913" w:type="dxa"/>
          </w:tcPr>
          <w:p w:rsidR="0064754A" w:rsidRPr="00325E27" w:rsidRDefault="0064754A" w:rsidP="00D62F3A">
            <w:pPr>
              <w:shd w:val="clear" w:color="auto" w:fill="FFFFFF"/>
              <w:rPr>
                <w:sz w:val="18"/>
                <w:szCs w:val="18"/>
              </w:rPr>
            </w:pPr>
            <w:r w:rsidRPr="00325E27">
              <w:rPr>
                <w:sz w:val="18"/>
                <w:szCs w:val="18"/>
              </w:rPr>
              <w:t>1. Принятие решения о предварительном согласовании предоставления земельного участка.</w:t>
            </w:r>
          </w:p>
          <w:p w:rsidR="0064754A" w:rsidRPr="00325E27" w:rsidRDefault="0064754A" w:rsidP="00D62F3A">
            <w:pPr>
              <w:shd w:val="clear" w:color="auto" w:fill="FFFFFF"/>
              <w:rPr>
                <w:sz w:val="18"/>
                <w:szCs w:val="18"/>
              </w:rPr>
            </w:pPr>
            <w:r w:rsidRPr="00325E27">
              <w:rPr>
                <w:sz w:val="18"/>
                <w:szCs w:val="18"/>
              </w:rPr>
              <w:t>2. Мотивированный отказ в предварительном согласовании предоставления земельного участка.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7</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Подготовка и утверждение схемы расположения земельного участка или земельных участков на кадастровом плане территории</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Normal2"/>
              <w:rPr>
                <w:rFonts w:ascii="Times New Roman" w:hAnsi="Times New Roman"/>
                <w:sz w:val="18"/>
                <w:szCs w:val="18"/>
              </w:rPr>
            </w:pPr>
            <w:r w:rsidRPr="00325E27">
              <w:rPr>
                <w:rFonts w:ascii="Times New Roman" w:hAnsi="Times New Roman"/>
                <w:sz w:val="18"/>
                <w:szCs w:val="18"/>
              </w:rPr>
              <w:t>нет</w:t>
            </w:r>
          </w:p>
        </w:tc>
        <w:tc>
          <w:tcPr>
            <w:tcW w:w="2913"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1. Принятие решения об утверждении схемы расположения земельного участка.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Мотивированный отказ в утверждении схемы расположения земельного участка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8</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Продажа и предоставление в аренду земельных участков на торгах</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rPr>
                <w:sz w:val="18"/>
                <w:szCs w:val="18"/>
              </w:rPr>
            </w:pPr>
            <w:r w:rsidRPr="00325E27">
              <w:rPr>
                <w:sz w:val="18"/>
                <w:szCs w:val="18"/>
              </w:rPr>
              <w:t>нет</w:t>
            </w:r>
          </w:p>
        </w:tc>
        <w:tc>
          <w:tcPr>
            <w:tcW w:w="2913" w:type="dxa"/>
          </w:tcPr>
          <w:p w:rsidR="0064754A" w:rsidRPr="00325E27" w:rsidRDefault="0064754A" w:rsidP="00D62F3A">
            <w:pPr>
              <w:rPr>
                <w:sz w:val="18"/>
                <w:szCs w:val="18"/>
              </w:rPr>
            </w:pPr>
            <w:r w:rsidRPr="00325E27">
              <w:rPr>
                <w:sz w:val="18"/>
                <w:szCs w:val="18"/>
              </w:rPr>
              <w:t>1. Принятие решения о заключении договора купли-продажи или договора аренды земельного участка.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Мотивированный отказ в заключение договора купли-продажи или договора аренды земельного участка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9</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Предоставление земельного участка в постоянное (бессрочное) пользование</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Normal2"/>
              <w:rPr>
                <w:rFonts w:ascii="Times New Roman" w:hAnsi="Times New Roman"/>
                <w:sz w:val="18"/>
                <w:szCs w:val="18"/>
              </w:rPr>
            </w:pPr>
            <w:r w:rsidRPr="00325E27">
              <w:rPr>
                <w:rFonts w:ascii="Times New Roman" w:hAnsi="Times New Roman"/>
                <w:sz w:val="18"/>
                <w:szCs w:val="18"/>
              </w:rPr>
              <w:t>нет</w:t>
            </w:r>
          </w:p>
        </w:tc>
        <w:tc>
          <w:tcPr>
            <w:tcW w:w="2913" w:type="dxa"/>
          </w:tcPr>
          <w:p w:rsidR="0064754A" w:rsidRPr="00325E27" w:rsidRDefault="0064754A" w:rsidP="00D62F3A">
            <w:pPr>
              <w:rPr>
                <w:sz w:val="18"/>
                <w:szCs w:val="18"/>
              </w:rPr>
            </w:pPr>
            <w:r w:rsidRPr="00325E27">
              <w:rPr>
                <w:sz w:val="18"/>
                <w:szCs w:val="18"/>
              </w:rPr>
              <w:t>1. Принятие решения о предоставлении земельного участка в постоянное (бессрочное) пользование.</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 xml:space="preserve">2. Мотивированный отказ в предоставлении земельного </w:t>
            </w:r>
            <w:r w:rsidRPr="00325E27">
              <w:rPr>
                <w:rFonts w:ascii="Times New Roman" w:hAnsi="Times New Roman" w:cs="Times New Roman"/>
                <w:sz w:val="18"/>
                <w:szCs w:val="18"/>
              </w:rPr>
              <w:lastRenderedPageBreak/>
              <w:t>участка в постоянное (бессрочное) пользование</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lastRenderedPageBreak/>
              <w:t>10</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Признание жилых помещений муниципального жилищного фонда непригодными для проживания</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rPr>
                <w:sz w:val="18"/>
                <w:szCs w:val="18"/>
              </w:rPr>
            </w:pPr>
            <w:r w:rsidRPr="00325E27">
              <w:rPr>
                <w:sz w:val="18"/>
                <w:szCs w:val="18"/>
              </w:rPr>
              <w:t>Подготовка плана жилого помещения с его техническим паспортом</w:t>
            </w:r>
          </w:p>
        </w:tc>
        <w:tc>
          <w:tcPr>
            <w:tcW w:w="2913" w:type="dxa"/>
          </w:tcPr>
          <w:p w:rsidR="0064754A" w:rsidRPr="00325E27" w:rsidRDefault="0064754A" w:rsidP="00D62F3A">
            <w:pPr>
              <w:rPr>
                <w:sz w:val="18"/>
                <w:szCs w:val="18"/>
              </w:rPr>
            </w:pPr>
            <w:r w:rsidRPr="00325E27">
              <w:rPr>
                <w:sz w:val="18"/>
                <w:szCs w:val="18"/>
              </w:rPr>
              <w:t>1. Выдача заключения межведомственной комиссии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Выдача постановления с указанием о дальнейшем использовании помещения, сроках отселения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11</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Признание частных жилых помещений пригодными (непригодными) для проживания граждан</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Принятие постановления о признании частного жилого помещения пригодным (непригодным) для проживания граждан</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12</w:t>
            </w:r>
          </w:p>
        </w:tc>
        <w:tc>
          <w:tcPr>
            <w:tcW w:w="2517"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sz w:val="18"/>
                <w:szCs w:val="18"/>
              </w:rPr>
            </w:pPr>
            <w:r w:rsidRPr="00325E27">
              <w:rPr>
                <w:sz w:val="18"/>
                <w:szCs w:val="18"/>
              </w:rPr>
              <w:t>1. Принятие решения о заключении договора на размещение нестационарного торгового объекта.</w:t>
            </w:r>
          </w:p>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2. Принятие решения об отказе в заключении договора на размещение нестационарного торгового объекта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13</w:t>
            </w:r>
          </w:p>
        </w:tc>
        <w:tc>
          <w:tcPr>
            <w:tcW w:w="2517" w:type="dxa"/>
          </w:tcPr>
          <w:p w:rsidR="0064754A" w:rsidRPr="00325E27" w:rsidRDefault="0064754A" w:rsidP="00D62F3A">
            <w:pPr>
              <w:rPr>
                <w:sz w:val="18"/>
                <w:szCs w:val="18"/>
              </w:rPr>
            </w:pPr>
            <w:r w:rsidRPr="00325E27">
              <w:rPr>
                <w:sz w:val="18"/>
                <w:szCs w:val="18"/>
              </w:rPr>
              <w:t>П</w:t>
            </w:r>
            <w:r w:rsidRPr="00325E27">
              <w:rPr>
                <w:rFonts w:eastAsia="PMingLiU"/>
                <w:sz w:val="18"/>
                <w:szCs w:val="18"/>
              </w:rPr>
              <w:t xml:space="preserve">редоставление информации об объектах недвижимого имущества, находящихся в муниципальной собственности </w:t>
            </w:r>
            <w:r w:rsidRPr="00325E27">
              <w:rPr>
                <w:sz w:val="18"/>
                <w:szCs w:val="18"/>
              </w:rPr>
              <w:t>Мошковского</w:t>
            </w:r>
            <w:r w:rsidRPr="00325E27">
              <w:rPr>
                <w:rFonts w:eastAsia="PMingLiU"/>
                <w:sz w:val="18"/>
                <w:szCs w:val="18"/>
              </w:rPr>
              <w:t xml:space="preserve"> сельсовета Бековского района Пензенской области, и предназначенных для сдачи в аренду</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sz w:val="18"/>
                <w:szCs w:val="18"/>
              </w:rPr>
            </w:pPr>
            <w:r w:rsidRPr="00325E27">
              <w:rPr>
                <w:sz w:val="18"/>
                <w:szCs w:val="18"/>
              </w:rPr>
              <w:t>1. Предоставление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64754A" w:rsidRPr="00325E27" w:rsidRDefault="0064754A" w:rsidP="00D62F3A">
            <w:pPr>
              <w:rPr>
                <w:sz w:val="18"/>
                <w:szCs w:val="18"/>
              </w:rPr>
            </w:pPr>
            <w:r w:rsidRPr="00325E27">
              <w:rPr>
                <w:sz w:val="18"/>
                <w:szCs w:val="18"/>
              </w:rPr>
              <w:t>2. Мотивированный отказ в предоставлении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14</w:t>
            </w:r>
          </w:p>
        </w:tc>
        <w:tc>
          <w:tcPr>
            <w:tcW w:w="2517" w:type="dxa"/>
          </w:tcPr>
          <w:p w:rsidR="0064754A" w:rsidRPr="00325E27" w:rsidRDefault="0064754A" w:rsidP="00D62F3A">
            <w:pPr>
              <w:rPr>
                <w:sz w:val="18"/>
                <w:szCs w:val="18"/>
              </w:rPr>
            </w:pPr>
            <w:r w:rsidRPr="00325E27">
              <w:rPr>
                <w:sz w:val="18"/>
                <w:szCs w:val="18"/>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rPr>
                <w:sz w:val="18"/>
                <w:szCs w:val="18"/>
              </w:rPr>
            </w:pPr>
            <w:r w:rsidRPr="00325E27">
              <w:rPr>
                <w:sz w:val="18"/>
                <w:szCs w:val="18"/>
              </w:rPr>
              <w:t>нет</w:t>
            </w:r>
          </w:p>
        </w:tc>
        <w:tc>
          <w:tcPr>
            <w:tcW w:w="2913" w:type="dxa"/>
          </w:tcPr>
          <w:p w:rsidR="0064754A" w:rsidRPr="00325E27" w:rsidRDefault="0064754A" w:rsidP="00D62F3A">
            <w:pPr>
              <w:rPr>
                <w:sz w:val="18"/>
                <w:szCs w:val="18"/>
              </w:rPr>
            </w:pPr>
            <w:r w:rsidRPr="00325E27">
              <w:rPr>
                <w:sz w:val="18"/>
                <w:szCs w:val="18"/>
              </w:rPr>
              <w:t>1. Предоставление выписки из Реестра муниципального имущества о запрошенных объектах учета.</w:t>
            </w:r>
          </w:p>
          <w:p w:rsidR="0064754A" w:rsidRPr="00325E27" w:rsidRDefault="0064754A" w:rsidP="00D62F3A">
            <w:pPr>
              <w:rPr>
                <w:sz w:val="18"/>
                <w:szCs w:val="18"/>
              </w:rPr>
            </w:pPr>
            <w:r w:rsidRPr="00325E27">
              <w:rPr>
                <w:sz w:val="18"/>
                <w:szCs w:val="18"/>
              </w:rPr>
              <w:t>2. Предоставление сообщения об отсутствии в Реестре муниципального имущества сведений о запрошенных объектах.</w:t>
            </w:r>
          </w:p>
          <w:p w:rsidR="0064754A" w:rsidRPr="00325E27" w:rsidRDefault="0064754A" w:rsidP="00D62F3A">
            <w:pPr>
              <w:rPr>
                <w:sz w:val="18"/>
                <w:szCs w:val="18"/>
              </w:rPr>
            </w:pPr>
            <w:r w:rsidRPr="00325E27">
              <w:rPr>
                <w:sz w:val="18"/>
                <w:szCs w:val="18"/>
              </w:rPr>
              <w:t xml:space="preserve">3. Мотивированный отказ в информации и выписок из Реестра муниципального имущества </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15</w:t>
            </w:r>
          </w:p>
        </w:tc>
        <w:tc>
          <w:tcPr>
            <w:tcW w:w="2517" w:type="dxa"/>
          </w:tcPr>
          <w:p w:rsidR="0064754A" w:rsidRPr="00325E27" w:rsidRDefault="0064754A" w:rsidP="00D62F3A">
            <w:pPr>
              <w:rPr>
                <w:sz w:val="18"/>
                <w:szCs w:val="18"/>
              </w:rPr>
            </w:pPr>
            <w:r w:rsidRPr="00325E27">
              <w:rPr>
                <w:sz w:val="18"/>
                <w:szCs w:val="18"/>
              </w:rPr>
              <w:t>Предоставление муниципального имущества в аренду</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sz w:val="18"/>
                <w:szCs w:val="18"/>
              </w:rPr>
            </w:pPr>
            <w:r w:rsidRPr="00325E27">
              <w:rPr>
                <w:sz w:val="18"/>
                <w:szCs w:val="18"/>
              </w:rPr>
              <w:t>1. Заключение договора аренды муниципального имущества.</w:t>
            </w:r>
          </w:p>
          <w:p w:rsidR="0064754A" w:rsidRPr="00325E27" w:rsidRDefault="0064754A" w:rsidP="00D62F3A">
            <w:pPr>
              <w:rPr>
                <w:sz w:val="18"/>
                <w:szCs w:val="18"/>
              </w:rPr>
            </w:pPr>
            <w:r w:rsidRPr="00325E27">
              <w:rPr>
                <w:sz w:val="18"/>
                <w:szCs w:val="18"/>
              </w:rPr>
              <w:t>2. Мотивированный отказ в предоставлении муниципального имущества в аренду</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16</w:t>
            </w:r>
          </w:p>
        </w:tc>
        <w:tc>
          <w:tcPr>
            <w:tcW w:w="2517" w:type="dxa"/>
          </w:tcPr>
          <w:p w:rsidR="0064754A" w:rsidRPr="00325E27" w:rsidRDefault="0064754A" w:rsidP="00D62F3A">
            <w:pPr>
              <w:rPr>
                <w:sz w:val="18"/>
                <w:szCs w:val="18"/>
              </w:rPr>
            </w:pPr>
            <w:r w:rsidRPr="00325E27">
              <w:rPr>
                <w:sz w:val="18"/>
                <w:szCs w:val="18"/>
              </w:rPr>
              <w:t xml:space="preserve">Постановка на учет малоимущих граждан в качестве нуждающихся в </w:t>
            </w:r>
            <w:r w:rsidRPr="00325E27">
              <w:rPr>
                <w:sz w:val="18"/>
                <w:szCs w:val="18"/>
              </w:rPr>
              <w:lastRenderedPageBreak/>
              <w:t>жилых помещениях</w:t>
            </w:r>
          </w:p>
        </w:tc>
        <w:tc>
          <w:tcPr>
            <w:tcW w:w="2126" w:type="dxa"/>
          </w:tcPr>
          <w:p w:rsidR="0064754A" w:rsidRPr="00325E27" w:rsidRDefault="0064754A" w:rsidP="00D62F3A">
            <w:pPr>
              <w:rPr>
                <w:sz w:val="18"/>
                <w:szCs w:val="18"/>
              </w:rPr>
            </w:pPr>
            <w:r w:rsidRPr="00325E27">
              <w:rPr>
                <w:sz w:val="18"/>
                <w:szCs w:val="18"/>
              </w:rPr>
              <w:lastRenderedPageBreak/>
              <w:t xml:space="preserve">Администрация </w:t>
            </w:r>
            <w:r w:rsidRPr="00325E27">
              <w:rPr>
                <w:sz w:val="18"/>
                <w:szCs w:val="18"/>
              </w:rPr>
              <w:br/>
              <w:t xml:space="preserve">Мошковского сельсовета Бековского </w:t>
            </w:r>
            <w:r w:rsidRPr="00325E27">
              <w:rPr>
                <w:sz w:val="18"/>
                <w:szCs w:val="18"/>
              </w:rPr>
              <w:lastRenderedPageBreak/>
              <w:t>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lastRenderedPageBreak/>
              <w:t xml:space="preserve">Предоставление документов, содержащих сведения о стоимости </w:t>
            </w:r>
            <w:r w:rsidRPr="00325E27">
              <w:rPr>
                <w:rFonts w:ascii="Times New Roman" w:hAnsi="Times New Roman" w:cs="Times New Roman"/>
                <w:sz w:val="18"/>
                <w:szCs w:val="18"/>
              </w:rPr>
              <w:lastRenderedPageBreak/>
              <w:t>объектов недвижимости (отчет о рыночной стоимости имущества)</w:t>
            </w:r>
          </w:p>
        </w:tc>
        <w:tc>
          <w:tcPr>
            <w:tcW w:w="2913" w:type="dxa"/>
          </w:tcPr>
          <w:p w:rsidR="0064754A" w:rsidRPr="00325E27" w:rsidRDefault="0064754A" w:rsidP="00D62F3A">
            <w:pPr>
              <w:rPr>
                <w:sz w:val="18"/>
                <w:szCs w:val="18"/>
              </w:rPr>
            </w:pPr>
            <w:r w:rsidRPr="00325E27">
              <w:rPr>
                <w:sz w:val="18"/>
                <w:szCs w:val="18"/>
              </w:rPr>
              <w:lastRenderedPageBreak/>
              <w:t xml:space="preserve">1. Принятие решения о принятии заявителя на учет в качестве нуждающегося в жилом </w:t>
            </w:r>
            <w:r w:rsidRPr="00325E27">
              <w:rPr>
                <w:sz w:val="18"/>
                <w:szCs w:val="18"/>
              </w:rPr>
              <w:lastRenderedPageBreak/>
              <w:t xml:space="preserve">помещении, предоставляемом по договору социального найма. </w:t>
            </w:r>
          </w:p>
          <w:p w:rsidR="0064754A" w:rsidRPr="00325E27" w:rsidRDefault="0064754A" w:rsidP="00D62F3A">
            <w:pPr>
              <w:rPr>
                <w:sz w:val="18"/>
                <w:szCs w:val="18"/>
              </w:rPr>
            </w:pPr>
            <w:r w:rsidRPr="00325E27">
              <w:rPr>
                <w:sz w:val="18"/>
                <w:szCs w:val="18"/>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lastRenderedPageBreak/>
              <w:t>17</w:t>
            </w:r>
          </w:p>
        </w:tc>
        <w:tc>
          <w:tcPr>
            <w:tcW w:w="2517" w:type="dxa"/>
          </w:tcPr>
          <w:p w:rsidR="0064754A" w:rsidRPr="00325E27" w:rsidRDefault="0064754A" w:rsidP="00D62F3A">
            <w:pPr>
              <w:rPr>
                <w:sz w:val="18"/>
                <w:szCs w:val="18"/>
              </w:rPr>
            </w:pPr>
            <w:r w:rsidRPr="00325E27">
              <w:rPr>
                <w:sz w:val="18"/>
                <w:szCs w:val="18"/>
              </w:rPr>
              <w:t>Предоставление малоимущим гражданам по договорам социального найма жилых помещений муниципального жилищного фонда</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sz w:val="18"/>
                <w:szCs w:val="18"/>
              </w:rPr>
            </w:pPr>
            <w:r w:rsidRPr="00325E27">
              <w:rPr>
                <w:sz w:val="18"/>
                <w:szCs w:val="18"/>
              </w:rPr>
              <w:t>1. Принятие решения о предоставлении заявителю жилого помещения муниципального жилищного фонда по договору социального найма.</w:t>
            </w:r>
          </w:p>
          <w:p w:rsidR="0064754A" w:rsidRPr="00325E27" w:rsidRDefault="0064754A" w:rsidP="00D62F3A">
            <w:pPr>
              <w:rPr>
                <w:sz w:val="18"/>
                <w:szCs w:val="18"/>
              </w:rPr>
            </w:pPr>
            <w:r w:rsidRPr="00325E27">
              <w:rPr>
                <w:sz w:val="18"/>
                <w:szCs w:val="18"/>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18</w:t>
            </w:r>
          </w:p>
        </w:tc>
        <w:tc>
          <w:tcPr>
            <w:tcW w:w="2517" w:type="dxa"/>
          </w:tcPr>
          <w:p w:rsidR="0064754A" w:rsidRPr="00325E27" w:rsidRDefault="0064754A" w:rsidP="00D62F3A">
            <w:pPr>
              <w:rPr>
                <w:sz w:val="18"/>
                <w:szCs w:val="18"/>
              </w:rPr>
            </w:pPr>
            <w:r w:rsidRPr="00325E27">
              <w:rPr>
                <w:sz w:val="18"/>
                <w:szCs w:val="18"/>
              </w:rPr>
              <w:t>Выдача копий муниципальных правовых актов</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ind w:firstLine="2"/>
              <w:rPr>
                <w:sz w:val="18"/>
                <w:szCs w:val="18"/>
              </w:rPr>
            </w:pPr>
            <w:r w:rsidRPr="00325E27">
              <w:rPr>
                <w:sz w:val="18"/>
                <w:szCs w:val="18"/>
              </w:rPr>
              <w:t>1. Предоставление копии муниципального правового акта.</w:t>
            </w:r>
          </w:p>
          <w:p w:rsidR="0064754A" w:rsidRPr="00325E27" w:rsidRDefault="0064754A" w:rsidP="00D62F3A">
            <w:pPr>
              <w:ind w:firstLine="2"/>
              <w:rPr>
                <w:sz w:val="18"/>
                <w:szCs w:val="18"/>
              </w:rPr>
            </w:pPr>
            <w:r w:rsidRPr="00325E27">
              <w:rPr>
                <w:sz w:val="18"/>
                <w:szCs w:val="18"/>
              </w:rPr>
              <w:t>2. Предоставление уведомления об отказе в предоставлении копии муниципального правового акта.</w:t>
            </w:r>
          </w:p>
          <w:p w:rsidR="0064754A" w:rsidRPr="00325E27" w:rsidRDefault="0064754A" w:rsidP="00D62F3A">
            <w:pPr>
              <w:rPr>
                <w:sz w:val="18"/>
                <w:szCs w:val="18"/>
              </w:rPr>
            </w:pPr>
            <w:r w:rsidRPr="00325E27">
              <w:rPr>
                <w:sz w:val="18"/>
                <w:szCs w:val="18"/>
              </w:rPr>
              <w:t>3. Предоставление уведомления об отсутствии запрашиваемого муниципального правового акта.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19</w:t>
            </w:r>
          </w:p>
        </w:tc>
        <w:tc>
          <w:tcPr>
            <w:tcW w:w="2517" w:type="dxa"/>
          </w:tcPr>
          <w:p w:rsidR="0064754A" w:rsidRPr="00325E27" w:rsidRDefault="0064754A" w:rsidP="00D62F3A">
            <w:pPr>
              <w:rPr>
                <w:sz w:val="18"/>
                <w:szCs w:val="18"/>
              </w:rPr>
            </w:pPr>
            <w:r w:rsidRPr="00325E27">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64754A">
            <w:pPr>
              <w:tabs>
                <w:tab w:val="left" w:pos="1260"/>
              </w:tabs>
              <w:rPr>
                <w:sz w:val="18"/>
                <w:szCs w:val="18"/>
              </w:rPr>
            </w:pPr>
            <w:r w:rsidRPr="00325E27">
              <w:rPr>
                <w:sz w:val="18"/>
                <w:szCs w:val="18"/>
              </w:rPr>
              <w:t>1. Вручение (направление) уведомления о выдаче разрешения на право организации розничного рынка с приложением оформленного разрешения.</w:t>
            </w:r>
          </w:p>
          <w:p w:rsidR="0064754A" w:rsidRPr="00325E27" w:rsidRDefault="0064754A" w:rsidP="0064754A">
            <w:pPr>
              <w:tabs>
                <w:tab w:val="left" w:pos="1260"/>
              </w:tabs>
              <w:rPr>
                <w:sz w:val="18"/>
                <w:szCs w:val="18"/>
              </w:rPr>
            </w:pPr>
            <w:r w:rsidRPr="00325E27">
              <w:rPr>
                <w:sz w:val="18"/>
                <w:szCs w:val="18"/>
              </w:rPr>
              <w:t>2. Вручение (направление) уведомления об отказе в выдаче разрешения на право организации розничного рынка.</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20</w:t>
            </w:r>
          </w:p>
        </w:tc>
        <w:tc>
          <w:tcPr>
            <w:tcW w:w="2517" w:type="dxa"/>
          </w:tcPr>
          <w:p w:rsidR="0064754A" w:rsidRPr="009D2888" w:rsidRDefault="0064754A" w:rsidP="00D62F3A">
            <w:pPr>
              <w:pStyle w:val="ConsPlusTitle"/>
              <w:rPr>
                <w:rFonts w:ascii="Times New Roman" w:hAnsi="Times New Roman" w:cs="Times New Roman"/>
                <w:sz w:val="18"/>
                <w:szCs w:val="18"/>
              </w:rPr>
            </w:pPr>
            <w:r w:rsidRPr="009D2888">
              <w:rPr>
                <w:rFonts w:ascii="Times New Roman" w:hAnsi="Times New Roman" w:cs="Times New Roman"/>
                <w:b w:val="0"/>
                <w:sz w:val="18"/>
                <w:szCs w:val="18"/>
              </w:rPr>
              <w:t>Регистрация устава территориального общественного самоуправления</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64754A" w:rsidRDefault="0064754A" w:rsidP="0064754A">
            <w:pPr>
              <w:pStyle w:val="a0"/>
              <w:spacing w:after="0"/>
              <w:rPr>
                <w:b w:val="0"/>
                <w:i w:val="0"/>
                <w:sz w:val="18"/>
                <w:szCs w:val="18"/>
              </w:rPr>
            </w:pPr>
            <w:r w:rsidRPr="0064754A">
              <w:rPr>
                <w:b w:val="0"/>
                <w:i w:val="0"/>
                <w:sz w:val="18"/>
                <w:szCs w:val="18"/>
              </w:rPr>
              <w:t>1. Выдача постановления о регистрации устава территориального общественного самоуправления.</w:t>
            </w:r>
          </w:p>
          <w:p w:rsidR="0064754A" w:rsidRPr="00325E27" w:rsidRDefault="0064754A" w:rsidP="0064754A">
            <w:pPr>
              <w:tabs>
                <w:tab w:val="left" w:pos="1260"/>
              </w:tabs>
              <w:rPr>
                <w:sz w:val="18"/>
                <w:szCs w:val="18"/>
              </w:rPr>
            </w:pPr>
            <w:r w:rsidRPr="0064754A">
              <w:rPr>
                <w:color w:val="000000"/>
                <w:sz w:val="18"/>
                <w:szCs w:val="18"/>
              </w:rPr>
              <w:t>2. Выдача уведомления об отказе в регистрации устава территориального общественного</w:t>
            </w:r>
            <w:r w:rsidRPr="00325E27">
              <w:rPr>
                <w:color w:val="000000"/>
                <w:sz w:val="18"/>
                <w:szCs w:val="18"/>
              </w:rPr>
              <w:t xml:space="preserve"> самоуправления.</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21</w:t>
            </w:r>
          </w:p>
        </w:tc>
        <w:tc>
          <w:tcPr>
            <w:tcW w:w="2517" w:type="dxa"/>
          </w:tcPr>
          <w:p w:rsidR="0064754A" w:rsidRPr="0064754A" w:rsidRDefault="0064754A" w:rsidP="00D62F3A">
            <w:pPr>
              <w:pStyle w:val="ConsPlusTitle"/>
              <w:rPr>
                <w:rFonts w:ascii="Times New Roman" w:hAnsi="Times New Roman" w:cs="Times New Roman"/>
                <w:b w:val="0"/>
                <w:sz w:val="18"/>
                <w:szCs w:val="18"/>
              </w:rPr>
            </w:pPr>
            <w:r w:rsidRPr="0064754A">
              <w:rPr>
                <w:rFonts w:ascii="Times New Roman" w:hAnsi="Times New Roman" w:cs="Times New Roman"/>
                <w:b w:val="0"/>
                <w:bCs w:val="0"/>
                <w:sz w:val="18"/>
                <w:szCs w:val="18"/>
              </w:rPr>
              <w:t>Признание садового дома жилым домом или жилого дома садовым домом</w:t>
            </w: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sz w:val="18"/>
                <w:szCs w:val="18"/>
              </w:rPr>
            </w:pPr>
            <w:r w:rsidRPr="00325E27">
              <w:rPr>
                <w:sz w:val="18"/>
                <w:szCs w:val="18"/>
              </w:rPr>
              <w:t>1. Выдача (направление) заявителю постановления о признании садового дома жилым домом или жилого дома садовым домом.</w:t>
            </w:r>
          </w:p>
          <w:p w:rsidR="0064754A" w:rsidRPr="0064754A" w:rsidRDefault="0064754A" w:rsidP="00D62F3A">
            <w:pPr>
              <w:pStyle w:val="a0"/>
              <w:spacing w:after="0"/>
              <w:ind w:left="2" w:right="20"/>
              <w:rPr>
                <w:b w:val="0"/>
                <w:i w:val="0"/>
                <w:sz w:val="18"/>
                <w:szCs w:val="18"/>
              </w:rPr>
            </w:pPr>
            <w:r w:rsidRPr="0064754A">
              <w:rPr>
                <w:b w:val="0"/>
                <w:i w:val="0"/>
                <w:sz w:val="18"/>
                <w:szCs w:val="18"/>
              </w:rPr>
              <w:t>2. Выдача (направление) заявителю постановления об отказе в признании садового дома жилым домом или жилого дома садовым домом</w:t>
            </w:r>
          </w:p>
        </w:tc>
      </w:tr>
      <w:tr w:rsidR="0064754A" w:rsidRPr="00325E27" w:rsidTr="006F3505">
        <w:trPr>
          <w:jc w:val="center"/>
        </w:trPr>
        <w:tc>
          <w:tcPr>
            <w:tcW w:w="475" w:type="dxa"/>
          </w:tcPr>
          <w:p w:rsidR="0064754A" w:rsidRPr="00325E27" w:rsidRDefault="0064754A" w:rsidP="00D62F3A">
            <w:pPr>
              <w:pStyle w:val="ConsPlusCell"/>
              <w:widowControl/>
              <w:suppressAutoHyphens/>
              <w:jc w:val="center"/>
              <w:rPr>
                <w:rFonts w:ascii="Times New Roman" w:hAnsi="Times New Roman" w:cs="Times New Roman"/>
                <w:sz w:val="18"/>
                <w:szCs w:val="18"/>
              </w:rPr>
            </w:pPr>
            <w:r w:rsidRPr="00325E27">
              <w:rPr>
                <w:rFonts w:ascii="Times New Roman" w:hAnsi="Times New Roman" w:cs="Times New Roman"/>
                <w:sz w:val="18"/>
                <w:szCs w:val="18"/>
              </w:rPr>
              <w:t>22</w:t>
            </w:r>
          </w:p>
        </w:tc>
        <w:tc>
          <w:tcPr>
            <w:tcW w:w="2517" w:type="dxa"/>
          </w:tcPr>
          <w:p w:rsidR="0064754A" w:rsidRPr="00325E27" w:rsidRDefault="0064754A" w:rsidP="00D62F3A">
            <w:pPr>
              <w:rPr>
                <w:color w:val="000000"/>
                <w:sz w:val="18"/>
                <w:szCs w:val="18"/>
              </w:rPr>
            </w:pPr>
            <w:r w:rsidRPr="00325E27">
              <w:rPr>
                <w:bCs/>
                <w:color w:val="000000"/>
                <w:sz w:val="18"/>
                <w:szCs w:val="18"/>
              </w:rPr>
              <w:t>Согласование создания места (площадки) накопления твердых коммунальных отходов</w:t>
            </w:r>
          </w:p>
          <w:p w:rsidR="0064754A" w:rsidRPr="00325E27" w:rsidRDefault="0064754A" w:rsidP="00D62F3A">
            <w:pPr>
              <w:pStyle w:val="ConsPlusTitle"/>
              <w:rPr>
                <w:b w:val="0"/>
                <w:bCs w:val="0"/>
                <w:sz w:val="18"/>
                <w:szCs w:val="18"/>
              </w:rPr>
            </w:pPr>
          </w:p>
        </w:tc>
        <w:tc>
          <w:tcPr>
            <w:tcW w:w="2126" w:type="dxa"/>
          </w:tcPr>
          <w:p w:rsidR="0064754A" w:rsidRPr="00325E27" w:rsidRDefault="0064754A" w:rsidP="00D62F3A">
            <w:pPr>
              <w:rPr>
                <w:sz w:val="18"/>
                <w:szCs w:val="18"/>
              </w:rPr>
            </w:pPr>
            <w:r w:rsidRPr="00325E27">
              <w:rPr>
                <w:sz w:val="18"/>
                <w:szCs w:val="18"/>
              </w:rPr>
              <w:t xml:space="preserve">Администрация </w:t>
            </w:r>
            <w:r w:rsidRPr="00325E27">
              <w:rPr>
                <w:sz w:val="18"/>
                <w:szCs w:val="18"/>
              </w:rPr>
              <w:br/>
              <w:t>Мошковского сельсовета Бековского района Пензенской области</w:t>
            </w:r>
          </w:p>
        </w:tc>
        <w:tc>
          <w:tcPr>
            <w:tcW w:w="2332" w:type="dxa"/>
          </w:tcPr>
          <w:p w:rsidR="0064754A" w:rsidRPr="00325E27" w:rsidRDefault="0064754A" w:rsidP="00D62F3A">
            <w:pPr>
              <w:pStyle w:val="ConsPlusCell"/>
              <w:widowControl/>
              <w:suppressAutoHyphens/>
              <w:rPr>
                <w:rFonts w:ascii="Times New Roman" w:hAnsi="Times New Roman" w:cs="Times New Roman"/>
                <w:sz w:val="18"/>
                <w:szCs w:val="18"/>
              </w:rPr>
            </w:pPr>
            <w:r w:rsidRPr="00325E27">
              <w:rPr>
                <w:rFonts w:ascii="Times New Roman" w:hAnsi="Times New Roman" w:cs="Times New Roman"/>
                <w:sz w:val="18"/>
                <w:szCs w:val="18"/>
              </w:rPr>
              <w:t>нет</w:t>
            </w:r>
          </w:p>
        </w:tc>
        <w:tc>
          <w:tcPr>
            <w:tcW w:w="2913" w:type="dxa"/>
          </w:tcPr>
          <w:p w:rsidR="0064754A" w:rsidRPr="00325E27" w:rsidRDefault="0064754A" w:rsidP="00D62F3A">
            <w:pPr>
              <w:rPr>
                <w:bCs/>
                <w:color w:val="000000"/>
                <w:sz w:val="18"/>
                <w:szCs w:val="18"/>
              </w:rPr>
            </w:pPr>
            <w:r w:rsidRPr="00325E27">
              <w:rPr>
                <w:bCs/>
                <w:color w:val="000000"/>
                <w:sz w:val="18"/>
                <w:szCs w:val="18"/>
              </w:rPr>
              <w:t>1. Решение о согласовании создания места (площадки) накопления твердых коммунальных отходов;</w:t>
            </w:r>
          </w:p>
          <w:p w:rsidR="0064754A" w:rsidRPr="00325E27" w:rsidRDefault="0064754A" w:rsidP="00D62F3A">
            <w:pPr>
              <w:rPr>
                <w:sz w:val="18"/>
                <w:szCs w:val="18"/>
              </w:rPr>
            </w:pPr>
            <w:r w:rsidRPr="00325E27">
              <w:rPr>
                <w:bCs/>
                <w:color w:val="000000"/>
                <w:sz w:val="18"/>
                <w:szCs w:val="18"/>
              </w:rPr>
              <w:t>2. Мотивированное решение об отказе в согласовании создания места (площадки) накопления твердых коммунальных отходов</w:t>
            </w:r>
          </w:p>
        </w:tc>
      </w:tr>
    </w:tbl>
    <w:p w:rsidR="0064754A" w:rsidRDefault="0064754A" w:rsidP="0064754A">
      <w:pPr>
        <w:rPr>
          <w:sz w:val="18"/>
          <w:szCs w:val="18"/>
        </w:rPr>
      </w:pPr>
      <w:r>
        <w:rPr>
          <w:sz w:val="18"/>
          <w:szCs w:val="18"/>
        </w:rPr>
        <w:t>_________________________________________________________________________________________________________________</w:t>
      </w:r>
    </w:p>
    <w:p w:rsidR="009D2888" w:rsidRDefault="009D2888" w:rsidP="009D2888">
      <w:pPr>
        <w:autoSpaceDE w:val="0"/>
        <w:autoSpaceDN w:val="0"/>
        <w:adjustRightInd w:val="0"/>
        <w:jc w:val="center"/>
        <w:rPr>
          <w:b/>
          <w:sz w:val="18"/>
          <w:szCs w:val="18"/>
        </w:rPr>
      </w:pPr>
    </w:p>
    <w:p w:rsidR="009D2888" w:rsidRPr="009D2888" w:rsidRDefault="0064754A" w:rsidP="009D2888">
      <w:pPr>
        <w:autoSpaceDE w:val="0"/>
        <w:autoSpaceDN w:val="0"/>
        <w:adjustRightInd w:val="0"/>
        <w:jc w:val="center"/>
        <w:rPr>
          <w:b/>
          <w:bCs/>
          <w:sz w:val="18"/>
          <w:szCs w:val="18"/>
        </w:rPr>
      </w:pPr>
      <w:r w:rsidRPr="0064754A">
        <w:rPr>
          <w:b/>
          <w:sz w:val="18"/>
          <w:szCs w:val="18"/>
        </w:rPr>
        <w:t>Постановление администрации Мошковского сельсовета Бековского района Пензенской области от 12.05.2020 № 3</w:t>
      </w:r>
      <w:r>
        <w:rPr>
          <w:b/>
          <w:sz w:val="18"/>
          <w:szCs w:val="18"/>
        </w:rPr>
        <w:t>5 «</w:t>
      </w:r>
      <w:r w:rsidR="009D2888" w:rsidRPr="009D2888">
        <w:rPr>
          <w:b/>
          <w:bCs/>
          <w:sz w:val="18"/>
          <w:szCs w:val="18"/>
        </w:rPr>
        <w:t>О мерах по поддержке арендаторов земельных участков, находящихся в собственности Мошковского сельсовета Бековского района Пензенской области»</w:t>
      </w:r>
    </w:p>
    <w:p w:rsidR="009D2888" w:rsidRPr="009D2888" w:rsidRDefault="009D2888" w:rsidP="009D2888">
      <w:pPr>
        <w:pStyle w:val="ConsPlusNormal2"/>
        <w:jc w:val="both"/>
        <w:rPr>
          <w:rFonts w:ascii="Times New Roman" w:hAnsi="Times New Roman"/>
          <w:sz w:val="18"/>
          <w:szCs w:val="18"/>
        </w:rPr>
      </w:pPr>
      <w:r w:rsidRPr="009D2888">
        <w:rPr>
          <w:rFonts w:ascii="Times New Roman" w:hAnsi="Times New Roman"/>
          <w:sz w:val="18"/>
          <w:szCs w:val="18"/>
        </w:rPr>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распоряжением Правительства Российской Федерации от 19.03.2020 № 670-р, постановлением Губернатора Пензенской области от 16.03.2020 № 27 «О введении режима повышенной готовности на территории Пензенской области» (с последующими изменениями), руководствуясь статьей 23 Устава Мошковского сельсовета Бековского района Пензенской области,</w:t>
      </w:r>
    </w:p>
    <w:p w:rsidR="009D2888" w:rsidRPr="009D2888" w:rsidRDefault="009D2888" w:rsidP="009D2888">
      <w:pPr>
        <w:shd w:val="clear" w:color="auto" w:fill="FFFFFF"/>
        <w:jc w:val="center"/>
        <w:rPr>
          <w:b/>
          <w:bCs/>
          <w:spacing w:val="100"/>
          <w:sz w:val="18"/>
          <w:szCs w:val="18"/>
        </w:rPr>
      </w:pPr>
      <w:r w:rsidRPr="009D2888">
        <w:rPr>
          <w:bCs/>
          <w:sz w:val="18"/>
          <w:szCs w:val="18"/>
        </w:rPr>
        <w:lastRenderedPageBreak/>
        <w:t xml:space="preserve">администрация </w:t>
      </w:r>
      <w:r w:rsidRPr="009D2888">
        <w:rPr>
          <w:sz w:val="18"/>
          <w:szCs w:val="18"/>
        </w:rPr>
        <w:t>Мошковского</w:t>
      </w:r>
      <w:r w:rsidRPr="009D2888">
        <w:rPr>
          <w:bCs/>
          <w:sz w:val="18"/>
          <w:szCs w:val="18"/>
        </w:rPr>
        <w:t xml:space="preserve"> сельсовета</w:t>
      </w:r>
      <w:r w:rsidRPr="009D2888">
        <w:rPr>
          <w:b/>
          <w:bCs/>
          <w:sz w:val="18"/>
          <w:szCs w:val="18"/>
        </w:rPr>
        <w:t xml:space="preserve"> постановляет</w:t>
      </w:r>
      <w:r w:rsidRPr="009D2888">
        <w:rPr>
          <w:b/>
          <w:bCs/>
          <w:spacing w:val="100"/>
          <w:sz w:val="18"/>
          <w:szCs w:val="18"/>
        </w:rPr>
        <w:t>:</w:t>
      </w:r>
    </w:p>
    <w:p w:rsidR="009D2888" w:rsidRPr="009D2888" w:rsidRDefault="009D2888" w:rsidP="009D2888">
      <w:pPr>
        <w:autoSpaceDE w:val="0"/>
        <w:autoSpaceDN w:val="0"/>
        <w:adjustRightInd w:val="0"/>
        <w:jc w:val="both"/>
        <w:rPr>
          <w:rFonts w:eastAsia="Calibri"/>
          <w:sz w:val="18"/>
          <w:szCs w:val="18"/>
          <w:lang w:eastAsia="en-US"/>
        </w:rPr>
      </w:pPr>
      <w:r w:rsidRPr="009D2888">
        <w:rPr>
          <w:rFonts w:eastAsia="Calibri"/>
          <w:sz w:val="18"/>
          <w:szCs w:val="18"/>
          <w:lang w:eastAsia="en-US"/>
        </w:rPr>
        <w:t>1. Установить со дня введения режима повышенной готовности на территории Пензенской области, предусмотренного постановлением Губернатора Пензенской области от 16.03.2020 № 27 «О введении режима повышенной готовности на территории Пензенской области» (с последующими изменениями), для субъектов малого и среднего предпринимательства, включенных в единый реестр субъектов малого и среднего предпринимательства, арендующих земельные участки,</w:t>
      </w:r>
      <w:r w:rsidRPr="009D2888">
        <w:rPr>
          <w:bCs/>
          <w:sz w:val="18"/>
          <w:szCs w:val="18"/>
        </w:rPr>
        <w:t xml:space="preserve"> находящихся в собственности </w:t>
      </w:r>
      <w:r w:rsidRPr="009D2888">
        <w:rPr>
          <w:sz w:val="18"/>
          <w:szCs w:val="18"/>
        </w:rPr>
        <w:t>Мошковского</w:t>
      </w:r>
      <w:r w:rsidRPr="009D2888">
        <w:rPr>
          <w:bCs/>
          <w:sz w:val="18"/>
          <w:szCs w:val="18"/>
        </w:rPr>
        <w:t xml:space="preserve"> сельсовета Бековского района Пензенской области</w:t>
      </w:r>
      <w:r w:rsidRPr="009D2888">
        <w:rPr>
          <w:rFonts w:eastAsia="Calibri"/>
          <w:sz w:val="18"/>
          <w:szCs w:val="18"/>
          <w:lang w:eastAsia="en-US"/>
        </w:rPr>
        <w:t xml:space="preserve"> (за исключением земельных участков сельскохозяйственного назначения), и предоставленные в аренду без торгов, отсрочку арендной платы, предусмотренной в 2020 году, и ее уплату равными частями в сроки, предложенные такими арендаторами, но не позднее 31.12.2021.</w:t>
      </w:r>
    </w:p>
    <w:p w:rsidR="009D2888" w:rsidRPr="009D2888" w:rsidRDefault="009D2888" w:rsidP="009D2888">
      <w:pPr>
        <w:autoSpaceDE w:val="0"/>
        <w:autoSpaceDN w:val="0"/>
        <w:adjustRightInd w:val="0"/>
        <w:jc w:val="both"/>
        <w:rPr>
          <w:rFonts w:eastAsia="Calibri"/>
          <w:sz w:val="18"/>
          <w:szCs w:val="18"/>
          <w:lang w:eastAsia="en-US"/>
        </w:rPr>
      </w:pPr>
      <w:r w:rsidRPr="009D2888">
        <w:rPr>
          <w:sz w:val="18"/>
          <w:szCs w:val="18"/>
        </w:rPr>
        <w:t xml:space="preserve">2. Обеспечить </w:t>
      </w:r>
      <w:r w:rsidRPr="009D2888">
        <w:rPr>
          <w:rFonts w:eastAsia="Calibri"/>
          <w:sz w:val="18"/>
          <w:szCs w:val="18"/>
          <w:lang w:eastAsia="en-US"/>
        </w:rPr>
        <w:t>в течение 7 рабочих дней со дня обращения арендатора - субъекта малого и среднего предпринимательства, включенного в единый реестр субъектов малого и среднего предпринимательства, заключение дополнительного соглашения, предусматривающего отсрочку уплаты арендных платежей в соответствии с пунктом 1 настоящего постановления.</w:t>
      </w:r>
    </w:p>
    <w:p w:rsidR="009D2888" w:rsidRPr="009D2888" w:rsidRDefault="009D2888" w:rsidP="009D2888">
      <w:pPr>
        <w:autoSpaceDE w:val="0"/>
        <w:autoSpaceDN w:val="0"/>
        <w:adjustRightInd w:val="0"/>
        <w:jc w:val="both"/>
        <w:outlineLvl w:val="0"/>
        <w:rPr>
          <w:sz w:val="18"/>
          <w:szCs w:val="18"/>
        </w:rPr>
      </w:pPr>
      <w:r w:rsidRPr="009D2888">
        <w:rPr>
          <w:sz w:val="18"/>
          <w:szCs w:val="18"/>
        </w:rPr>
        <w:t>3. Опубликовать настоящее постановление в информационном бюллетене «Ведомости Мошковского сельсовета».</w:t>
      </w:r>
    </w:p>
    <w:p w:rsidR="009D2888" w:rsidRPr="009D2888" w:rsidRDefault="009D2888" w:rsidP="009D2888">
      <w:pPr>
        <w:autoSpaceDE w:val="0"/>
        <w:autoSpaceDN w:val="0"/>
        <w:adjustRightInd w:val="0"/>
        <w:jc w:val="both"/>
        <w:rPr>
          <w:sz w:val="18"/>
          <w:szCs w:val="18"/>
        </w:rPr>
      </w:pPr>
      <w:r w:rsidRPr="009D2888">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9D2888" w:rsidRPr="009D2888" w:rsidRDefault="009D2888" w:rsidP="009D2888">
      <w:pPr>
        <w:shd w:val="clear" w:color="auto" w:fill="FFFFFF"/>
        <w:rPr>
          <w:sz w:val="18"/>
          <w:szCs w:val="18"/>
        </w:rPr>
      </w:pPr>
      <w:r w:rsidRPr="009D2888">
        <w:rPr>
          <w:sz w:val="18"/>
          <w:szCs w:val="18"/>
        </w:rPr>
        <w:t xml:space="preserve">Глава администрации </w:t>
      </w:r>
    </w:p>
    <w:p w:rsidR="009D2888" w:rsidRPr="009D2888" w:rsidRDefault="009D2888" w:rsidP="009D2888">
      <w:pPr>
        <w:autoSpaceDE w:val="0"/>
        <w:autoSpaceDN w:val="0"/>
        <w:adjustRightInd w:val="0"/>
        <w:rPr>
          <w:sz w:val="18"/>
          <w:szCs w:val="18"/>
        </w:rPr>
      </w:pPr>
      <w:r w:rsidRPr="009D2888">
        <w:rPr>
          <w:sz w:val="18"/>
          <w:szCs w:val="18"/>
        </w:rPr>
        <w:t>Мошковского сельсовета                                                                        И.Б. Гнивковский</w:t>
      </w:r>
    </w:p>
    <w:p w:rsidR="0064754A" w:rsidRPr="00325E27" w:rsidRDefault="0064754A" w:rsidP="0064754A">
      <w:pPr>
        <w:rPr>
          <w:sz w:val="18"/>
          <w:szCs w:val="18"/>
        </w:rPr>
      </w:pPr>
    </w:p>
    <w:p w:rsidR="00F90C93" w:rsidRDefault="004163EA" w:rsidP="00E042F5">
      <w:pPr>
        <w:pStyle w:val="1b"/>
        <w:shd w:val="clear" w:color="auto" w:fill="auto"/>
        <w:spacing w:before="0" w:after="0" w:line="240" w:lineRule="auto"/>
        <w:ind w:left="709"/>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1A35FC">
                        <w:trPr>
                          <w:trHeight w:val="1008"/>
                        </w:trPr>
                        <w:tc>
                          <w:tcPr>
                            <w:tcW w:w="4022" w:type="dxa"/>
                            <w:vAlign w:val="center"/>
                          </w:tcPr>
                          <w:p w:rsidR="001A35FC" w:rsidRPr="00D6394C" w:rsidRDefault="001A35FC" w:rsidP="00D6394C">
                            <w:pPr>
                              <w:spacing w:after="120"/>
                              <w:jc w:val="center"/>
                              <w:rPr>
                                <w:sz w:val="20"/>
                                <w:szCs w:val="20"/>
                              </w:rPr>
                            </w:pPr>
                            <w:r w:rsidRPr="00D6394C">
                              <w:rPr>
                                <w:b/>
                                <w:sz w:val="20"/>
                                <w:szCs w:val="20"/>
                              </w:rPr>
                              <w:t>Редактор:</w:t>
                            </w:r>
                          </w:p>
                          <w:p w:rsidR="001A35FC" w:rsidRPr="00D6394C" w:rsidRDefault="001A35FC" w:rsidP="00D6394C">
                            <w:pPr>
                              <w:spacing w:after="120"/>
                              <w:jc w:val="center"/>
                              <w:rPr>
                                <w:sz w:val="20"/>
                                <w:szCs w:val="20"/>
                              </w:rPr>
                            </w:pPr>
                            <w:r w:rsidRPr="00D6394C">
                              <w:rPr>
                                <w:sz w:val="20"/>
                                <w:szCs w:val="20"/>
                              </w:rPr>
                              <w:t>Коробкова О.С.</w:t>
                            </w:r>
                          </w:p>
                          <w:p w:rsidR="001A35FC" w:rsidRPr="00D6394C" w:rsidRDefault="001A35F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1A35FC" w:rsidRPr="00D6394C" w:rsidRDefault="001A35F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1A35FC" w:rsidRPr="00D6394C" w:rsidRDefault="001A35F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1A35FC" w:rsidRPr="00D6394C" w:rsidRDefault="001A35FC" w:rsidP="00D6394C">
                            <w:pPr>
                              <w:spacing w:after="120"/>
                              <w:jc w:val="center"/>
                              <w:rPr>
                                <w:b/>
                                <w:sz w:val="20"/>
                                <w:szCs w:val="20"/>
                              </w:rPr>
                            </w:pPr>
                            <w:r w:rsidRPr="00D6394C">
                              <w:rPr>
                                <w:b/>
                                <w:sz w:val="20"/>
                                <w:szCs w:val="20"/>
                              </w:rPr>
                              <w:t>НАШ АДРЕС:</w:t>
                            </w:r>
                          </w:p>
                          <w:p w:rsidR="001A35FC" w:rsidRPr="00D6394C" w:rsidRDefault="001A35F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1A35FC" w:rsidRPr="00D6394C" w:rsidRDefault="001A35FC" w:rsidP="00D6394C">
                            <w:pPr>
                              <w:spacing w:after="120"/>
                              <w:jc w:val="center"/>
                              <w:rPr>
                                <w:sz w:val="20"/>
                                <w:szCs w:val="20"/>
                              </w:rPr>
                            </w:pPr>
                            <w:r w:rsidRPr="00D6394C">
                              <w:rPr>
                                <w:sz w:val="20"/>
                                <w:szCs w:val="20"/>
                              </w:rPr>
                              <w:t>Тел. 52-1-21</w:t>
                            </w:r>
                          </w:p>
                        </w:tc>
                      </w:tr>
                    </w:tbl>
                    <w:p w:rsidR="001A35FC" w:rsidRPr="004D72DC" w:rsidRDefault="001A35F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0FD" w:rsidRDefault="002650FD">
      <w:r>
        <w:separator/>
      </w:r>
    </w:p>
  </w:endnote>
  <w:endnote w:type="continuationSeparator" w:id="0">
    <w:p w:rsidR="002650FD" w:rsidRDefault="0026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0FD" w:rsidRDefault="002650FD">
      <w:r>
        <w:separator/>
      </w:r>
    </w:p>
  </w:footnote>
  <w:footnote w:type="continuationSeparator" w:id="0">
    <w:p w:rsidR="002650FD" w:rsidRDefault="00265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Default="001C4E4C" w:rsidP="00087E45">
    <w:pPr>
      <w:pStyle w:val="a8"/>
      <w:framePr w:wrap="around" w:vAnchor="text" w:hAnchor="margin" w:xAlign="right" w:y="1"/>
      <w:rPr>
        <w:rStyle w:val="a6"/>
      </w:rPr>
    </w:pPr>
    <w:r>
      <w:rPr>
        <w:rStyle w:val="a6"/>
      </w:rPr>
      <w:fldChar w:fldCharType="begin"/>
    </w:r>
    <w:r w:rsidR="001A35FC">
      <w:rPr>
        <w:rStyle w:val="a6"/>
      </w:rPr>
      <w:instrText xml:space="preserve">PAGE  </w:instrText>
    </w:r>
    <w:r>
      <w:rPr>
        <w:rStyle w:val="a6"/>
      </w:rPr>
      <w:fldChar w:fldCharType="separate"/>
    </w:r>
    <w:r w:rsidR="001A35FC">
      <w:rPr>
        <w:rStyle w:val="a6"/>
        <w:noProof/>
      </w:rPr>
      <w:t>26</w:t>
    </w:r>
    <w:r>
      <w:rPr>
        <w:rStyle w:val="a6"/>
      </w:rPr>
      <w:fldChar w:fldCharType="end"/>
    </w:r>
  </w:p>
  <w:p w:rsidR="001A35FC" w:rsidRDefault="001A35FC" w:rsidP="00B37889">
    <w:pPr>
      <w:pStyle w:val="a8"/>
      <w:ind w:right="360"/>
    </w:pPr>
  </w:p>
  <w:p w:rsidR="001A35FC" w:rsidRDefault="001A35FC"/>
  <w:p w:rsidR="001A35FC" w:rsidRDefault="001A35FC"/>
  <w:p w:rsidR="001A35FC" w:rsidRDefault="001A35FC"/>
  <w:p w:rsidR="001A35FC" w:rsidRDefault="001A35FC"/>
  <w:p w:rsidR="001A35FC" w:rsidRDefault="001A35FC"/>
  <w:p w:rsidR="001A35FC" w:rsidRDefault="001A35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5FC" w:rsidRPr="004B1923" w:rsidRDefault="001C4E4C" w:rsidP="00087E45">
    <w:pPr>
      <w:pStyle w:val="a8"/>
      <w:framePr w:wrap="around" w:vAnchor="text" w:hAnchor="margin" w:xAlign="right" w:y="1"/>
      <w:rPr>
        <w:rStyle w:val="a6"/>
        <w:b w:val="0"/>
        <w:i w:val="0"/>
        <w:sz w:val="20"/>
      </w:rPr>
    </w:pPr>
    <w:r w:rsidRPr="004B1923">
      <w:rPr>
        <w:rStyle w:val="a6"/>
        <w:b w:val="0"/>
        <w:i w:val="0"/>
        <w:sz w:val="20"/>
      </w:rPr>
      <w:fldChar w:fldCharType="begin"/>
    </w:r>
    <w:r w:rsidR="001A35FC" w:rsidRPr="004B1923">
      <w:rPr>
        <w:rStyle w:val="a6"/>
        <w:b w:val="0"/>
        <w:i w:val="0"/>
        <w:sz w:val="20"/>
      </w:rPr>
      <w:instrText xml:space="preserve">PAGE  </w:instrText>
    </w:r>
    <w:r w:rsidRPr="004B1923">
      <w:rPr>
        <w:rStyle w:val="a6"/>
        <w:b w:val="0"/>
        <w:i w:val="0"/>
        <w:sz w:val="20"/>
      </w:rPr>
      <w:fldChar w:fldCharType="separate"/>
    </w:r>
    <w:r w:rsidR="004163EA">
      <w:rPr>
        <w:rStyle w:val="a6"/>
        <w:b w:val="0"/>
        <w:i w:val="0"/>
        <w:noProof/>
        <w:sz w:val="20"/>
      </w:rPr>
      <w:t>5</w:t>
    </w:r>
    <w:r w:rsidRPr="004B1923">
      <w:rPr>
        <w:rStyle w:val="a6"/>
        <w:b w:val="0"/>
        <w:i w:val="0"/>
        <w:sz w:val="20"/>
      </w:rPr>
      <w:fldChar w:fldCharType="end"/>
    </w:r>
  </w:p>
  <w:p w:rsidR="001A35FC" w:rsidRPr="00B37889" w:rsidRDefault="001A35F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5A7350">
      <w:rPr>
        <w:b/>
        <w:sz w:val="20"/>
        <w:szCs w:val="20"/>
      </w:rPr>
      <w:t xml:space="preserve"> </w:t>
    </w:r>
    <w:r w:rsidR="009D2888">
      <w:rPr>
        <w:b/>
        <w:sz w:val="20"/>
        <w:szCs w:val="20"/>
      </w:rPr>
      <w:t>9</w:t>
    </w:r>
    <w:r>
      <w:rPr>
        <w:b/>
        <w:sz w:val="20"/>
        <w:szCs w:val="20"/>
      </w:rPr>
      <w:t xml:space="preserve"> (20</w:t>
    </w:r>
    <w:r w:rsidR="009D2888">
      <w:rPr>
        <w:b/>
        <w:sz w:val="20"/>
        <w:szCs w:val="20"/>
      </w:rPr>
      <w:t>5</w:t>
    </w:r>
    <w:r>
      <w:rPr>
        <w:b/>
        <w:sz w:val="20"/>
        <w:szCs w:val="20"/>
      </w:rPr>
      <w:t xml:space="preserve">) </w:t>
    </w:r>
    <w:r w:rsidR="009D2888">
      <w:rPr>
        <w:b/>
        <w:sz w:val="20"/>
        <w:szCs w:val="20"/>
      </w:rPr>
      <w:t>12 мая</w:t>
    </w:r>
    <w:r>
      <w:rPr>
        <w:b/>
        <w:sz w:val="20"/>
        <w:szCs w:val="20"/>
      </w:rPr>
      <w:t xml:space="preserve"> 2020 года</w:t>
    </w:r>
  </w:p>
  <w:p w:rsidR="001A35FC" w:rsidRDefault="001A35FC" w:rsidP="002500C9">
    <w:pPr>
      <w:pStyle w:val="a8"/>
      <w:ind w:right="360"/>
    </w:pPr>
    <w:r w:rsidRPr="00B37889">
      <w:tab/>
    </w:r>
  </w:p>
  <w:p w:rsidR="001A35FC" w:rsidRDefault="001A35FC"/>
  <w:p w:rsidR="001A35FC" w:rsidRDefault="001A35FC"/>
  <w:p w:rsidR="001A35FC" w:rsidRDefault="001A35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8"/>
  </w:num>
  <w:num w:numId="6">
    <w:abstractNumId w:val="13"/>
  </w:num>
  <w:num w:numId="7">
    <w:abstractNumId w:val="10"/>
  </w:num>
  <w:num w:numId="8">
    <w:abstractNumId w:val="9"/>
  </w:num>
  <w:num w:numId="9">
    <w:abstractNumId w:val="5"/>
  </w:num>
  <w:num w:numId="10">
    <w:abstractNumId w:val="4"/>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50D6"/>
    <w:rsid w:val="001B57B6"/>
    <w:rsid w:val="001C02C3"/>
    <w:rsid w:val="001C1A01"/>
    <w:rsid w:val="001C25D0"/>
    <w:rsid w:val="001C3577"/>
    <w:rsid w:val="001C377B"/>
    <w:rsid w:val="001C3D71"/>
    <w:rsid w:val="001C417C"/>
    <w:rsid w:val="001C4E4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50FD"/>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163EA"/>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5982"/>
    <w:rsid w:val="00467E67"/>
    <w:rsid w:val="00470380"/>
    <w:rsid w:val="004708DC"/>
    <w:rsid w:val="0047090A"/>
    <w:rsid w:val="0047178C"/>
    <w:rsid w:val="00473464"/>
    <w:rsid w:val="00473956"/>
    <w:rsid w:val="00474A1C"/>
    <w:rsid w:val="00475524"/>
    <w:rsid w:val="004755F6"/>
    <w:rsid w:val="0047594F"/>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350"/>
    <w:rsid w:val="005A7834"/>
    <w:rsid w:val="005B0601"/>
    <w:rsid w:val="005B148B"/>
    <w:rsid w:val="005B1C04"/>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54A"/>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0AD"/>
    <w:rsid w:val="006F2345"/>
    <w:rsid w:val="006F2BED"/>
    <w:rsid w:val="006F3274"/>
    <w:rsid w:val="006F32B7"/>
    <w:rsid w:val="006F33B9"/>
    <w:rsid w:val="006F3505"/>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87D"/>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97DB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5A9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4430"/>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2888"/>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4CE"/>
    <w:rsid w:val="00A619D8"/>
    <w:rsid w:val="00A64136"/>
    <w:rsid w:val="00A65476"/>
    <w:rsid w:val="00A65C85"/>
    <w:rsid w:val="00A67EF1"/>
    <w:rsid w:val="00A72BE6"/>
    <w:rsid w:val="00A74C82"/>
    <w:rsid w:val="00A763C0"/>
    <w:rsid w:val="00A7673F"/>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2812"/>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03A6"/>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BC9"/>
    <w:rsid w:val="00E42F0A"/>
    <w:rsid w:val="00E43A63"/>
    <w:rsid w:val="00E447A4"/>
    <w:rsid w:val="00E4544D"/>
    <w:rsid w:val="00E45682"/>
    <w:rsid w:val="00E4625F"/>
    <w:rsid w:val="00E47893"/>
    <w:rsid w:val="00E47F0B"/>
    <w:rsid w:val="00E500BA"/>
    <w:rsid w:val="00E51B6E"/>
    <w:rsid w:val="00E52DF4"/>
    <w:rsid w:val="00E53F11"/>
    <w:rsid w:val="00E54CB0"/>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C55B51-39D0-42C7-8CE6-02F207B7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 w:type="paragraph" w:customStyle="1" w:styleId="83">
    <w:name w:val="Абзац списка8"/>
    <w:basedOn w:val="a"/>
    <w:rsid w:val="00E11490"/>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53A05-32C8-4C31-932C-1AEDD88A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2170</Words>
  <Characters>12372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14513</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2020-05-14T08:33:00Z</dcterms:created>
  <dcterms:modified xsi:type="dcterms:W3CDTF">2020-05-14T08:33:00Z</dcterms:modified>
</cp:coreProperties>
</file>